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1"/>
          <w:szCs w:val="21"/>
        </w:rPr>
      </w:pPr>
      <w:r>
        <w:rPr>
          <w:rFonts w:hint="eastAsia"/>
          <w:sz w:val="21"/>
          <w:szCs w:val="21"/>
        </w:rPr>
        <w:drawing>
          <wp:anchor distT="0" distB="0" distL="114300" distR="114300" simplePos="0" relativeHeight="251658240" behindDoc="0" locked="0" layoutInCell="1" allowOverlap="1">
            <wp:simplePos x="0" y="0"/>
            <wp:positionH relativeFrom="page">
              <wp:posOffset>12026900</wp:posOffset>
            </wp:positionH>
            <wp:positionV relativeFrom="topMargin">
              <wp:posOffset>10198100</wp:posOffset>
            </wp:positionV>
            <wp:extent cx="495300" cy="406400"/>
            <wp:effectExtent l="0" t="0" r="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495300" cy="406400"/>
                    </a:xfrm>
                    <a:prstGeom prst="rect">
                      <a:avLst/>
                    </a:prstGeom>
                  </pic:spPr>
                </pic:pic>
              </a:graphicData>
            </a:graphic>
          </wp:anchor>
        </w:drawing>
      </w:r>
      <w:r>
        <w:rPr>
          <w:rFonts w:hint="eastAsia"/>
          <w:sz w:val="21"/>
          <w:szCs w:val="21"/>
        </w:rPr>
        <w:t>陕西省西安市经开二校2022-2023学年九年级上英语第一次月考试题</w:t>
      </w:r>
      <w:r>
        <w:rPr>
          <w:rFonts w:hint="eastAsia"/>
          <w:sz w:val="21"/>
          <w:szCs w:val="21"/>
          <w:lang w:eastAsia="zh-CN"/>
        </w:rPr>
        <w:t>答案</w:t>
      </w:r>
    </w:p>
    <w:p>
      <w:pPr>
        <w:pStyle w:val="167"/>
        <w:keepNext w:val="0"/>
        <w:keepLines w:val="0"/>
        <w:pageBreakBefore w:val="0"/>
        <w:widowControl/>
        <w:kinsoku/>
        <w:wordWrap/>
        <w:overflowPunct/>
        <w:topLinePunct w:val="0"/>
        <w:autoSpaceDE/>
        <w:autoSpaceDN/>
        <w:bidi w:val="0"/>
        <w:adjustRightInd/>
        <w:snapToGrid/>
        <w:spacing w:before="0" w:after="0" w:line="360" w:lineRule="exact"/>
        <w:ind w:left="0" w:leftChars="0" w:right="0" w:rightChars="0" w:firstLine="0" w:firstLineChars="0"/>
        <w:jc w:val="both"/>
        <w:textAlignment w:val="auto"/>
        <w:outlineLvl w:val="9"/>
        <w:rPr>
          <w:rFonts w:hint="eastAsia"/>
          <w:b w:val="0"/>
          <w:color w:val="000000"/>
          <w:sz w:val="21"/>
          <w:szCs w:val="21"/>
          <w:lang w:eastAsia="zh-CN"/>
        </w:rPr>
      </w:pPr>
    </w:p>
    <w:p>
      <w:pPr>
        <w:pStyle w:val="167"/>
        <w:keepNext w:val="0"/>
        <w:keepLines w:val="0"/>
        <w:pageBreakBefore w:val="0"/>
        <w:widowControl/>
        <w:kinsoku/>
        <w:wordWrap/>
        <w:overflowPunct/>
        <w:topLinePunct w:val="0"/>
        <w:autoSpaceDE/>
        <w:autoSpaceDN/>
        <w:bidi w:val="0"/>
        <w:adjustRightInd/>
        <w:snapToGrid/>
        <w:spacing w:before="0" w:after="0" w:line="360" w:lineRule="exact"/>
        <w:ind w:left="0" w:leftChars="0" w:right="0" w:rightChars="0" w:firstLine="0" w:firstLineChars="0"/>
        <w:jc w:val="both"/>
        <w:textAlignment w:val="auto"/>
        <w:outlineLvl w:val="9"/>
        <w:rPr>
          <w:rFonts w:hint="eastAsia"/>
          <w:b w:val="0"/>
          <w:color w:val="000000"/>
          <w:sz w:val="21"/>
          <w:szCs w:val="21"/>
          <w:lang w:eastAsia="zh-CN"/>
        </w:rPr>
      </w:pPr>
      <w:r>
        <w:rPr>
          <w:rFonts w:hint="eastAsia"/>
          <w:b w:val="0"/>
          <w:color w:val="000000"/>
          <w:sz w:val="21"/>
          <w:szCs w:val="21"/>
          <w:lang w:eastAsia="zh-CN"/>
        </w:rPr>
        <w:t>听力略</w:t>
      </w:r>
    </w:p>
    <w:p>
      <w:pPr>
        <w:pStyle w:val="167"/>
        <w:keepNext w:val="0"/>
        <w:keepLines w:val="0"/>
        <w:pageBreakBefore w:val="0"/>
        <w:widowControl/>
        <w:kinsoku/>
        <w:wordWrap/>
        <w:overflowPunct/>
        <w:topLinePunct w:val="0"/>
        <w:autoSpaceDE/>
        <w:autoSpaceDN/>
        <w:bidi w:val="0"/>
        <w:adjustRightInd/>
        <w:snapToGrid/>
        <w:spacing w:before="0" w:after="0" w:line="360" w:lineRule="exact"/>
        <w:ind w:left="0" w:leftChars="0" w:right="0" w:rightChars="0" w:firstLine="0" w:firstLineChars="0"/>
        <w:jc w:val="both"/>
        <w:textAlignment w:val="auto"/>
        <w:outlineLvl w:val="9"/>
        <w:rPr>
          <w:sz w:val="21"/>
          <w:szCs w:val="21"/>
        </w:rPr>
      </w:pPr>
      <w:r>
        <w:rPr>
          <w:b w:val="0"/>
          <w:color w:val="000000"/>
          <w:sz w:val="21"/>
          <w:szCs w:val="21"/>
        </w:rPr>
        <w:t>第二部分（笔试共90分)</w:t>
      </w:r>
    </w:p>
    <w:p>
      <w:pPr>
        <w:pStyle w:val="165"/>
        <w:tabs>
          <w:tab w:val="center" w:pos="4636"/>
          <w:tab w:val="right" w:pos="8594"/>
        </w:tabs>
      </w:pPr>
      <w:r>
        <w:rPr>
          <w:b w:val="0"/>
          <w:color w:val="000000"/>
        </w:rPr>
        <w:t>Ⅲ.完形填空（共20小题，计20分）</w:t>
      </w:r>
      <w:r>
        <w:tab/>
      </w:r>
    </w:p>
    <w:p>
      <w:pPr>
        <w:pStyle w:val="165"/>
        <w:ind w:left="0" w:firstLine="495"/>
        <w:jc w:val="both"/>
      </w:pPr>
      <w:r>
        <w:rPr>
          <w:b w:val="0"/>
          <w:color w:val="000000"/>
        </w:rPr>
        <w:t>第一节：阅读下面短文，按照句子结构的语法性和上下文连贯的要求，从各小题的四个选项中选出一个最佳答案，使短文连贯完整。请将正确答案的序号填在题前的答题栏中。</w:t>
      </w:r>
    </w:p>
    <w:p>
      <w:pPr>
        <w:pStyle w:val="165"/>
        <w:spacing w:before="221"/>
        <w:ind w:firstLine="0"/>
        <w:jc w:val="both"/>
      </w:pPr>
      <w:r>
        <w:rPr>
          <w:b w:val="0"/>
          <w:color w:val="000000"/>
        </w:rPr>
        <w:t>Dear Martin,</w:t>
      </w:r>
    </w:p>
    <w:p>
      <w:pPr>
        <w:pStyle w:val="165"/>
        <w:ind w:left="0" w:firstLine="495"/>
        <w:jc w:val="both"/>
      </w:pPr>
      <w:r>
        <w:rPr>
          <w:b w:val="0"/>
          <w:color w:val="000000"/>
        </w:rPr>
        <w:t>I took part in the English club held in our school last night. There were many members in the club. I asked them "Could you tell me __21__?" So they shared their opinions.</w:t>
      </w:r>
    </w:p>
    <w:p>
      <w:pPr>
        <w:pStyle w:val="165"/>
        <w:ind w:left="0" w:firstLine="495"/>
        <w:jc w:val="both"/>
      </w:pPr>
      <w:r>
        <w:rPr>
          <w:b w:val="0"/>
          <w:color w:val="000000"/>
        </w:rPr>
        <w:t xml:space="preserve">Jenny learns English __22__ watching English films. But Carry thinks it's very hard for her __23__ the spoken English, so she seldom watches __24__. Carry likes writing. So she keeps __25__ diary in English. Frank learns English by working with a group. He </w:t>
      </w:r>
      <w:r>
        <w:rPr>
          <w:rFonts w:hint="eastAsia"/>
          <w:b w:val="0"/>
          <w:color w:val="000000"/>
          <w:lang w:val="en-US" w:eastAsia="zh-CN"/>
        </w:rPr>
        <w:t>____</w:t>
      </w:r>
      <w:r>
        <w:rPr>
          <w:b w:val="0"/>
          <w:color w:val="000000"/>
        </w:rPr>
        <w:t xml:space="preserve">26__ a lot that way since last year, He likes having __27__ with friends. His speaking skills improved a lot by doing this. Sometimes, he reads </w:t>
      </w:r>
      <w:r>
        <w:rPr>
          <w:rFonts w:hint="eastAsia"/>
          <w:b w:val="0"/>
          <w:color w:val="000000"/>
          <w:lang w:val="en-US" w:eastAsia="zh-CN"/>
        </w:rPr>
        <w:t>____</w:t>
      </w:r>
      <w:r>
        <w:rPr>
          <w:b w:val="0"/>
          <w:color w:val="000000"/>
        </w:rPr>
        <w:t>28</w:t>
      </w:r>
      <w:r>
        <w:rPr>
          <w:rFonts w:hint="eastAsia"/>
          <w:b w:val="0"/>
          <w:color w:val="000000"/>
          <w:lang w:val="en-US" w:eastAsia="zh-CN"/>
        </w:rPr>
        <w:t>_____</w:t>
      </w:r>
      <w:r>
        <w:rPr>
          <w:b w:val="0"/>
          <w:color w:val="000000"/>
        </w:rPr>
        <w:t xml:space="preserve"> to practice pronunciation. This also helps. As for David, he keeps reading as a habit. Every time </w:t>
      </w:r>
      <w:r>
        <w:rPr>
          <w:rFonts w:hint="eastAsia"/>
          <w:b w:val="0"/>
          <w:color w:val="000000"/>
          <w:lang w:val="en-US" w:eastAsia="zh-CN"/>
        </w:rPr>
        <w:t>____</w:t>
      </w:r>
      <w:r>
        <w:rPr>
          <w:b w:val="0"/>
          <w:color w:val="000000"/>
        </w:rPr>
        <w:t>29__ he comes across with(遇到) a new word, he looks it up in a dictionary.</w:t>
      </w:r>
    </w:p>
    <w:p>
      <w:pPr>
        <w:pStyle w:val="165"/>
        <w:ind w:left="0" w:firstLine="495"/>
        <w:jc w:val="both"/>
      </w:pPr>
      <w:r>
        <w:rPr>
          <w:b w:val="0"/>
          <w:color w:val="000000"/>
        </w:rPr>
        <w:t>I want to improve my English by __30_</w:t>
      </w:r>
      <w:r>
        <w:rPr>
          <w:rFonts w:hint="eastAsia"/>
          <w:b w:val="0"/>
          <w:color w:val="000000"/>
          <w:lang w:val="en-US" w:eastAsia="zh-CN"/>
        </w:rPr>
        <w:t>__</w:t>
      </w:r>
      <w:r>
        <w:rPr>
          <w:b w:val="0"/>
          <w:color w:val="000000"/>
        </w:rPr>
        <w:t>_ the ways they shared. So I am going to start writing English diaries from today.</w:t>
      </w:r>
    </w:p>
    <w:p>
      <w:pPr>
        <w:pStyle w:val="165"/>
        <w:jc w:val="right"/>
      </w:pPr>
      <w:r>
        <w:rPr>
          <w:b w:val="0"/>
          <w:color w:val="000000"/>
        </w:rPr>
        <w:t>Zhao Shan</w:t>
      </w:r>
    </w:p>
    <w:tbl>
      <w:tblPr>
        <w:tblStyle w:val="36"/>
        <w:tblW w:w="904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543"/>
        <w:gridCol w:w="2543"/>
        <w:gridCol w:w="1872"/>
        <w:gridCol w:w="20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5" w:hRule="atLeast"/>
          <w:jc w:val="center"/>
        </w:trPr>
        <w:tc>
          <w:tcPr>
            <w:tcW w:w="5086" w:type="dxa"/>
            <w:gridSpan w:val="2"/>
            <w:tcMar>
              <w:top w:w="0" w:type="dxa"/>
              <w:left w:w="0" w:type="dxa"/>
              <w:bottom w:w="0" w:type="dxa"/>
              <w:right w:w="0" w:type="dxa"/>
            </w:tcMar>
            <w:vAlign w:val="center"/>
          </w:tcPr>
          <w:p>
            <w:pPr>
              <w:pStyle w:val="165"/>
              <w:keepNext w:val="0"/>
              <w:keepLines w:val="0"/>
              <w:pageBreakBefore w:val="0"/>
              <w:widowControl/>
              <w:numPr>
                <w:ilvl w:val="0"/>
                <w:numId w:val="7"/>
              </w:numPr>
              <w:kinsoku/>
              <w:wordWrap/>
              <w:overflowPunct/>
              <w:topLinePunct w:val="0"/>
              <w:autoSpaceDE/>
              <w:autoSpaceDN/>
              <w:bidi w:val="0"/>
              <w:adjustRightInd/>
              <w:snapToGrid/>
              <w:spacing w:before="0" w:after="0" w:line="276" w:lineRule="auto"/>
              <w:ind w:left="0" w:leftChars="0" w:right="0" w:rightChars="0" w:firstLine="0" w:firstLineChars="0"/>
              <w:jc w:val="both"/>
              <w:textAlignment w:val="auto"/>
              <w:outlineLvl w:val="9"/>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sz w:val="21"/>
                <w:szCs w:val="21"/>
              </w:rPr>
              <w:t>A. how can I improve my English</w:t>
            </w:r>
          </w:p>
          <w:p>
            <w:pPr>
              <w:pStyle w:val="165"/>
              <w:keepNext w:val="0"/>
              <w:keepLines w:val="0"/>
              <w:pageBreakBefore w:val="0"/>
              <w:widowControl/>
              <w:numPr>
                <w:ilvl w:val="0"/>
                <w:numId w:val="0"/>
              </w:numPr>
              <w:kinsoku/>
              <w:wordWrap/>
              <w:overflowPunct/>
              <w:topLinePunct w:val="0"/>
              <w:autoSpaceDE/>
              <w:autoSpaceDN/>
              <w:bidi w:val="0"/>
              <w:adjustRightInd/>
              <w:snapToGrid/>
              <w:spacing w:before="0" w:after="0" w:line="276" w:lineRule="auto"/>
              <w:ind w:left="200" w:leftChars="100" w:right="0" w:rightChars="0" w:firstLine="0" w:firstLineChars="0"/>
              <w:jc w:val="both"/>
              <w:textAlignment w:val="auto"/>
              <w:outlineLvl w:val="9"/>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B. how I can improve my English</w:t>
            </w:r>
          </w:p>
        </w:tc>
        <w:tc>
          <w:tcPr>
            <w:tcW w:w="3959" w:type="dxa"/>
            <w:gridSpan w:val="2"/>
            <w:tcMar>
              <w:top w:w="0" w:type="dxa"/>
              <w:left w:w="0" w:type="dxa"/>
              <w:bottom w:w="0" w:type="dxa"/>
              <w:right w:w="0" w:type="dxa"/>
            </w:tcMar>
            <w:vAlign w:val="center"/>
          </w:tcPr>
          <w:p>
            <w:pPr>
              <w:pStyle w:val="165"/>
              <w:keepNext w:val="0"/>
              <w:keepLines w:val="0"/>
              <w:pageBreakBefore w:val="0"/>
              <w:widowControl/>
              <w:kinsoku/>
              <w:wordWrap/>
              <w:overflowPunct/>
              <w:topLinePunct w:val="0"/>
              <w:autoSpaceDE/>
              <w:autoSpaceDN/>
              <w:bidi w:val="0"/>
              <w:adjustRightInd/>
              <w:snapToGrid/>
              <w:spacing w:before="0" w:after="0" w:line="276" w:lineRule="auto"/>
              <w:ind w:right="0" w:rightChars="0"/>
              <w:jc w:val="both"/>
              <w:textAlignment w:val="auto"/>
              <w:outlineLvl w:val="9"/>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sz w:val="21"/>
                <w:szCs w:val="21"/>
                <w:lang w:val="en-US" w:eastAsia="zh-CN"/>
              </w:rPr>
              <w:t>C.</w:t>
            </w:r>
            <w:r>
              <w:rPr>
                <w:rFonts w:hint="default" w:ascii="Times New Roman" w:hAnsi="Times New Roman" w:eastAsia="宋体" w:cs="Times New Roman"/>
                <w:b w:val="0"/>
                <w:bCs w:val="0"/>
                <w:color w:val="000000"/>
                <w:sz w:val="21"/>
                <w:szCs w:val="21"/>
              </w:rPr>
              <w:t xml:space="preserve"> what can I improve my English</w:t>
            </w:r>
          </w:p>
          <w:p>
            <w:pPr>
              <w:pStyle w:val="165"/>
              <w:keepNext w:val="0"/>
              <w:keepLines w:val="0"/>
              <w:pageBreakBefore w:val="0"/>
              <w:widowControl/>
              <w:kinsoku/>
              <w:wordWrap/>
              <w:overflowPunct/>
              <w:topLinePunct w:val="0"/>
              <w:autoSpaceDE/>
              <w:autoSpaceDN/>
              <w:bidi w:val="0"/>
              <w:adjustRightInd/>
              <w:snapToGrid/>
              <w:spacing w:before="0" w:after="0" w:line="276" w:lineRule="auto"/>
              <w:ind w:right="0" w:rightChars="0"/>
              <w:jc w:val="both"/>
              <w:textAlignment w:val="auto"/>
              <w:outlineLvl w:val="9"/>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sz w:val="21"/>
                <w:szCs w:val="21"/>
                <w:lang w:val="en-US" w:eastAsia="zh-CN"/>
              </w:rPr>
              <w:t>D.</w:t>
            </w:r>
            <w:r>
              <w:rPr>
                <w:rFonts w:hint="default" w:ascii="Times New Roman" w:hAnsi="Times New Roman" w:eastAsia="宋体" w:cs="Times New Roman"/>
                <w:b w:val="0"/>
                <w:bCs w:val="0"/>
                <w:color w:val="000000"/>
                <w:sz w:val="21"/>
                <w:szCs w:val="21"/>
              </w:rPr>
              <w:t>what I can improve my English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2" w:hRule="atLeast"/>
          <w:jc w:val="center"/>
        </w:trPr>
        <w:tc>
          <w:tcPr>
            <w:tcW w:w="2543" w:type="dxa"/>
            <w:tcMar>
              <w:top w:w="0" w:type="dxa"/>
              <w:left w:w="0" w:type="dxa"/>
              <w:bottom w:w="0" w:type="dxa"/>
              <w:right w:w="0" w:type="dxa"/>
            </w:tcMar>
            <w:vAlign w:val="bottom"/>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22.A.on</w:t>
            </w:r>
          </w:p>
        </w:tc>
        <w:tc>
          <w:tcPr>
            <w:tcW w:w="2543" w:type="dxa"/>
            <w:tcMar>
              <w:top w:w="0" w:type="dxa"/>
              <w:left w:w="0" w:type="dxa"/>
              <w:bottom w:w="0" w:type="dxa"/>
              <w:right w:w="0" w:type="dxa"/>
            </w:tcMar>
            <w:vAlign w:val="bottom"/>
          </w:tcPr>
          <w:p>
            <w:pPr>
              <w:spacing w:before="0" w:after="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B.to</w:t>
            </w:r>
          </w:p>
        </w:tc>
        <w:tc>
          <w:tcPr>
            <w:tcW w:w="1872" w:type="dxa"/>
            <w:tcMar>
              <w:top w:w="0" w:type="dxa"/>
              <w:left w:w="0" w:type="dxa"/>
              <w:bottom w:w="0" w:type="dxa"/>
              <w:right w:w="0" w:type="dxa"/>
            </w:tcMar>
            <w:vAlign w:val="bottom"/>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C.as</w:t>
            </w:r>
          </w:p>
        </w:tc>
        <w:tc>
          <w:tcPr>
            <w:tcW w:w="2087" w:type="dxa"/>
            <w:tcMar>
              <w:top w:w="0" w:type="dxa"/>
              <w:left w:w="0" w:type="dxa"/>
              <w:bottom w:w="0" w:type="dxa"/>
              <w:right w:w="0" w:type="dxa"/>
            </w:tcMar>
            <w:vAlign w:val="bottom"/>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D.by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8" w:hRule="atLeast"/>
          <w:jc w:val="center"/>
        </w:trPr>
        <w:tc>
          <w:tcPr>
            <w:tcW w:w="2543"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23.A. deal</w:t>
            </w:r>
          </w:p>
        </w:tc>
        <w:tc>
          <w:tcPr>
            <w:tcW w:w="2543" w:type="dxa"/>
            <w:tcMar>
              <w:top w:w="0" w:type="dxa"/>
              <w:left w:w="0" w:type="dxa"/>
              <w:bottom w:w="0" w:type="dxa"/>
              <w:right w:w="0" w:type="dxa"/>
            </w:tcMar>
            <w:vAlign w:val="center"/>
          </w:tcPr>
          <w:p>
            <w:pPr>
              <w:spacing w:before="0" w:after="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B. to deal</w:t>
            </w:r>
          </w:p>
        </w:tc>
        <w:tc>
          <w:tcPr>
            <w:tcW w:w="1872"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C.understand</w:t>
            </w:r>
          </w:p>
        </w:tc>
        <w:tc>
          <w:tcPr>
            <w:tcW w:w="2087"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D. to understand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8" w:hRule="atLeast"/>
          <w:jc w:val="center"/>
        </w:trPr>
        <w:tc>
          <w:tcPr>
            <w:tcW w:w="2543"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24.A.they</w:t>
            </w:r>
          </w:p>
        </w:tc>
        <w:tc>
          <w:tcPr>
            <w:tcW w:w="2543" w:type="dxa"/>
            <w:tcMar>
              <w:top w:w="0" w:type="dxa"/>
              <w:left w:w="0" w:type="dxa"/>
              <w:bottom w:w="0" w:type="dxa"/>
              <w:right w:w="0" w:type="dxa"/>
            </w:tcMar>
            <w:vAlign w:val="center"/>
          </w:tcPr>
          <w:p>
            <w:pPr>
              <w:spacing w:before="0" w:after="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B.it</w:t>
            </w:r>
          </w:p>
        </w:tc>
        <w:tc>
          <w:tcPr>
            <w:tcW w:w="1872"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C.them</w:t>
            </w:r>
          </w:p>
        </w:tc>
        <w:tc>
          <w:tcPr>
            <w:tcW w:w="2087"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D.its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3" w:hRule="atLeast"/>
          <w:jc w:val="center"/>
        </w:trPr>
        <w:tc>
          <w:tcPr>
            <w:tcW w:w="2543"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25.A.a</w:t>
            </w:r>
          </w:p>
        </w:tc>
        <w:tc>
          <w:tcPr>
            <w:tcW w:w="2543" w:type="dxa"/>
            <w:tcMar>
              <w:top w:w="0" w:type="dxa"/>
              <w:left w:w="0" w:type="dxa"/>
              <w:bottom w:w="0" w:type="dxa"/>
              <w:right w:w="0" w:type="dxa"/>
            </w:tcMar>
            <w:vAlign w:val="center"/>
          </w:tcPr>
          <w:p>
            <w:pPr>
              <w:spacing w:before="0" w:after="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B.an</w:t>
            </w:r>
          </w:p>
        </w:tc>
        <w:tc>
          <w:tcPr>
            <w:tcW w:w="1872"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C.the</w:t>
            </w:r>
          </w:p>
        </w:tc>
        <w:tc>
          <w:tcPr>
            <w:tcW w:w="2087"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2" w:hRule="atLeast"/>
          <w:jc w:val="center"/>
        </w:trPr>
        <w:tc>
          <w:tcPr>
            <w:tcW w:w="2543"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26. A. learn</w:t>
            </w:r>
          </w:p>
        </w:tc>
        <w:tc>
          <w:tcPr>
            <w:tcW w:w="2543" w:type="dxa"/>
            <w:tcMar>
              <w:top w:w="0" w:type="dxa"/>
              <w:left w:w="0" w:type="dxa"/>
              <w:bottom w:w="0" w:type="dxa"/>
              <w:right w:w="0" w:type="dxa"/>
            </w:tcMar>
            <w:vAlign w:val="center"/>
          </w:tcPr>
          <w:p>
            <w:pPr>
              <w:spacing w:before="0" w:after="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B.will learn</w:t>
            </w:r>
          </w:p>
        </w:tc>
        <w:tc>
          <w:tcPr>
            <w:tcW w:w="1872"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C.has learned</w:t>
            </w:r>
          </w:p>
        </w:tc>
        <w:tc>
          <w:tcPr>
            <w:tcW w:w="2087"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D.was learning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3" w:hRule="atLeast"/>
          <w:jc w:val="center"/>
        </w:trPr>
        <w:tc>
          <w:tcPr>
            <w:tcW w:w="2543"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27. A. conversation</w:t>
            </w:r>
          </w:p>
        </w:tc>
        <w:tc>
          <w:tcPr>
            <w:tcW w:w="2543" w:type="dxa"/>
            <w:tcMar>
              <w:top w:w="0" w:type="dxa"/>
              <w:left w:w="0" w:type="dxa"/>
              <w:bottom w:w="0" w:type="dxa"/>
              <w:right w:w="0" w:type="dxa"/>
            </w:tcMar>
            <w:vAlign w:val="center"/>
          </w:tcPr>
          <w:p>
            <w:pPr>
              <w:spacing w:before="0" w:after="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B.conversations</w:t>
            </w:r>
          </w:p>
        </w:tc>
        <w:tc>
          <w:tcPr>
            <w:tcW w:w="1872"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C.sentence</w:t>
            </w:r>
          </w:p>
        </w:tc>
        <w:tc>
          <w:tcPr>
            <w:tcW w:w="2087"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D</w:t>
            </w:r>
            <w:r>
              <w:rPr>
                <w:rFonts w:hint="eastAsia" w:hAnsi="Times New Roman" w:cs="Times New Roman"/>
                <w:b w:val="0"/>
                <w:bCs w:val="0"/>
                <w:sz w:val="21"/>
                <w:szCs w:val="21"/>
                <w:lang w:val="en-US" w:eastAsia="zh-CN"/>
              </w:rPr>
              <w:t>.</w:t>
            </w:r>
            <w:r>
              <w:rPr>
                <w:rFonts w:hint="default" w:ascii="Times New Roman" w:hAnsi="Times New Roman" w:eastAsia="宋体" w:cs="Times New Roman"/>
                <w:b w:val="0"/>
                <w:bCs w:val="0"/>
                <w:sz w:val="21"/>
                <w:szCs w:val="21"/>
              </w:rPr>
              <w:t xml:space="preserve"> sentences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3" w:hRule="atLeast"/>
          <w:jc w:val="center"/>
        </w:trPr>
        <w:tc>
          <w:tcPr>
            <w:tcW w:w="2543"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 xml:space="preserve">28. A. </w:t>
            </w:r>
            <w:r>
              <w:rPr>
                <w:rFonts w:hint="default" w:ascii="Times New Roman" w:hAnsi="Times New Roman" w:eastAsia="宋体" w:cs="Times New Roman"/>
                <w:b w:val="0"/>
                <w:bCs w:val="0"/>
                <w:sz w:val="21"/>
                <w:szCs w:val="21"/>
                <w:lang w:val="en-US" w:eastAsia="zh-CN"/>
              </w:rPr>
              <w:t>q</w:t>
            </w:r>
            <w:r>
              <w:rPr>
                <w:rFonts w:hint="default" w:ascii="Times New Roman" w:hAnsi="Times New Roman" w:eastAsia="宋体" w:cs="Times New Roman"/>
                <w:b w:val="0"/>
                <w:bCs w:val="0"/>
                <w:sz w:val="21"/>
                <w:szCs w:val="21"/>
                <w:lang w:eastAsia="zh-CN"/>
              </w:rPr>
              <w:t>uiet</w:t>
            </w:r>
          </w:p>
        </w:tc>
        <w:tc>
          <w:tcPr>
            <w:tcW w:w="2543" w:type="dxa"/>
            <w:tcMar>
              <w:top w:w="0" w:type="dxa"/>
              <w:left w:w="0" w:type="dxa"/>
              <w:bottom w:w="0" w:type="dxa"/>
              <w:right w:w="0" w:type="dxa"/>
            </w:tcMar>
            <w:vAlign w:val="center"/>
          </w:tcPr>
          <w:p>
            <w:pPr>
              <w:spacing w:before="0" w:after="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B.quietly</w:t>
            </w:r>
          </w:p>
        </w:tc>
        <w:tc>
          <w:tcPr>
            <w:tcW w:w="1872"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C.loud</w:t>
            </w:r>
          </w:p>
        </w:tc>
        <w:tc>
          <w:tcPr>
            <w:tcW w:w="2087"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D.aloud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8" w:hRule="atLeast"/>
          <w:jc w:val="center"/>
        </w:trPr>
        <w:tc>
          <w:tcPr>
            <w:tcW w:w="2543"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29. A. when</w:t>
            </w:r>
          </w:p>
        </w:tc>
        <w:tc>
          <w:tcPr>
            <w:tcW w:w="2543" w:type="dxa"/>
            <w:tcMar>
              <w:top w:w="0" w:type="dxa"/>
              <w:left w:w="0" w:type="dxa"/>
              <w:bottom w:w="0" w:type="dxa"/>
              <w:right w:w="0" w:type="dxa"/>
            </w:tcMar>
            <w:vAlign w:val="center"/>
          </w:tcPr>
          <w:p>
            <w:pPr>
              <w:spacing w:before="0" w:after="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B.since</w:t>
            </w:r>
          </w:p>
        </w:tc>
        <w:tc>
          <w:tcPr>
            <w:tcW w:w="1872"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C.until</w:t>
            </w:r>
          </w:p>
        </w:tc>
        <w:tc>
          <w:tcPr>
            <w:tcW w:w="2087"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D.before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3" w:hRule="atLeast"/>
          <w:jc w:val="center"/>
        </w:trPr>
        <w:tc>
          <w:tcPr>
            <w:tcW w:w="2543"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30.A.use</w:t>
            </w:r>
          </w:p>
        </w:tc>
        <w:tc>
          <w:tcPr>
            <w:tcW w:w="2543" w:type="dxa"/>
            <w:tcMar>
              <w:top w:w="0" w:type="dxa"/>
              <w:left w:w="0" w:type="dxa"/>
              <w:bottom w:w="0" w:type="dxa"/>
              <w:right w:w="0" w:type="dxa"/>
            </w:tcMar>
            <w:vAlign w:val="center"/>
          </w:tcPr>
          <w:p>
            <w:pPr>
              <w:spacing w:before="0" w:after="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B.using</w:t>
            </w:r>
          </w:p>
        </w:tc>
        <w:tc>
          <w:tcPr>
            <w:tcW w:w="1872"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C.to use</w:t>
            </w:r>
          </w:p>
        </w:tc>
        <w:tc>
          <w:tcPr>
            <w:tcW w:w="2087"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D. used</w:t>
            </w:r>
          </w:p>
        </w:tc>
      </w:tr>
    </w:tbl>
    <w:p>
      <w:pPr>
        <w:pStyle w:val="165"/>
        <w:ind w:left="0" w:firstLine="0"/>
        <w:jc w:val="both"/>
        <w:rPr>
          <w:rFonts w:hint="default" w:ascii="Times New Roman" w:hAnsi="Times New Roman" w:eastAsia="宋体" w:cs="Times New Roman"/>
          <w:b w:val="0"/>
          <w:bCs w:val="0"/>
          <w:color w:val="000000"/>
          <w:sz w:val="21"/>
          <w:szCs w:val="21"/>
        </w:rPr>
      </w:pPr>
    </w:p>
    <w:p>
      <w:pPr>
        <w:pStyle w:val="165"/>
        <w:ind w:left="0" w:firstLine="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使短文连贯完整。请将正确答案的序号填在题前的答题栏中。</w:t>
      </w:r>
    </w:p>
    <w:p>
      <w:pPr>
        <w:pStyle w:val="165"/>
        <w:ind w:left="0" w:firstLine="518"/>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 xml:space="preserve">As a student, I used to be afraid to answer questions in class. At the class, when the teacher asked a __31__ , I always lowered (低下) my head. But there was one thing that </w:t>
      </w:r>
      <w:r>
        <w:rPr>
          <w:rFonts w:hint="eastAsia" w:hAnsi="Times New Roman" w:cs="Times New Roman"/>
          <w:b w:val="0"/>
          <w:bCs w:val="0"/>
          <w:color w:val="000000"/>
          <w:sz w:val="21"/>
          <w:szCs w:val="21"/>
          <w:lang w:val="en-US" w:eastAsia="zh-CN"/>
        </w:rPr>
        <w:t>____</w:t>
      </w:r>
      <w:r>
        <w:rPr>
          <w:rFonts w:hint="default" w:ascii="Times New Roman" w:hAnsi="Times New Roman" w:eastAsia="宋体" w:cs="Times New Roman"/>
          <w:b w:val="0"/>
          <w:bCs w:val="0"/>
          <w:color w:val="000000"/>
          <w:sz w:val="21"/>
          <w:szCs w:val="21"/>
        </w:rPr>
        <w:t>32</w:t>
      </w:r>
      <w:r>
        <w:rPr>
          <w:rFonts w:hint="eastAsia" w:hAnsi="Times New Roman" w:cs="Times New Roman"/>
          <w:b w:val="0"/>
          <w:bCs w:val="0"/>
          <w:color w:val="000000"/>
          <w:sz w:val="21"/>
          <w:szCs w:val="21"/>
          <w:lang w:val="en-US" w:eastAsia="zh-CN"/>
        </w:rPr>
        <w:t>____</w:t>
      </w:r>
      <w:r>
        <w:rPr>
          <w:rFonts w:hint="default" w:ascii="Times New Roman" w:hAnsi="Times New Roman" w:eastAsia="宋体" w:cs="Times New Roman"/>
          <w:b w:val="0"/>
          <w:bCs w:val="0"/>
          <w:color w:val="000000"/>
          <w:sz w:val="21"/>
          <w:szCs w:val="21"/>
        </w:rPr>
        <w:t xml:space="preserve"> me.</w:t>
      </w:r>
    </w:p>
    <w:p>
      <w:pPr>
        <w:pStyle w:val="165"/>
        <w:ind w:left="0" w:firstLine="518"/>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One day in a foreign language class, Mr. Smith gave us a lesson. He wanted us to be</w:t>
      </w:r>
      <w:r>
        <w:rPr>
          <w:rFonts w:hint="eastAsia" w:hAnsi="Times New Roman" w:cs="Times New Roman"/>
          <w:b w:val="0"/>
          <w:bCs w:val="0"/>
          <w:color w:val="000000"/>
          <w:sz w:val="21"/>
          <w:szCs w:val="21"/>
          <w:lang w:val="en-US" w:eastAsia="zh-CN"/>
        </w:rPr>
        <w:t>____</w:t>
      </w:r>
      <w:r>
        <w:rPr>
          <w:rFonts w:hint="default" w:ascii="Times New Roman" w:hAnsi="Times New Roman" w:eastAsia="宋体" w:cs="Times New Roman"/>
          <w:b w:val="0"/>
          <w:bCs w:val="0"/>
          <w:color w:val="000000"/>
          <w:sz w:val="21"/>
          <w:szCs w:val="21"/>
        </w:rPr>
        <w:t xml:space="preserve"> 33__ in class, so he asked us some questions, but no one answered. Every student keeps </w:t>
      </w:r>
      <w:r>
        <w:rPr>
          <w:rFonts w:hint="eastAsia" w:hAnsi="Times New Roman" w:cs="Times New Roman"/>
          <w:b w:val="0"/>
          <w:bCs w:val="0"/>
          <w:color w:val="000000"/>
          <w:sz w:val="21"/>
          <w:szCs w:val="21"/>
          <w:lang w:val="en-US" w:eastAsia="zh-CN"/>
        </w:rPr>
        <w:t>___</w:t>
      </w:r>
      <w:r>
        <w:rPr>
          <w:rFonts w:hint="default" w:ascii="Times New Roman" w:hAnsi="Times New Roman" w:eastAsia="宋体" w:cs="Times New Roman"/>
          <w:b w:val="0"/>
          <w:bCs w:val="0"/>
          <w:color w:val="000000"/>
          <w:sz w:val="21"/>
          <w:szCs w:val="21"/>
        </w:rPr>
        <w:t>34</w:t>
      </w:r>
      <w:r>
        <w:rPr>
          <w:rFonts w:hint="eastAsia" w:hAnsi="Times New Roman" w:cs="Times New Roman"/>
          <w:b w:val="0"/>
          <w:bCs w:val="0"/>
          <w:color w:val="000000"/>
          <w:sz w:val="21"/>
          <w:szCs w:val="21"/>
          <w:lang w:val="en-US" w:eastAsia="zh-CN"/>
        </w:rPr>
        <w:t>___</w:t>
      </w:r>
      <w:r>
        <w:rPr>
          <w:rFonts w:hint="default" w:ascii="Times New Roman" w:hAnsi="Times New Roman" w:eastAsia="宋体" w:cs="Times New Roman"/>
          <w:b w:val="0"/>
          <w:bCs w:val="0"/>
          <w:color w:val="000000"/>
          <w:sz w:val="21"/>
          <w:szCs w:val="21"/>
        </w:rPr>
        <w:t>_. "Let me tell you a story first, " Mr. Smith said.</w:t>
      </w:r>
    </w:p>
    <w:p>
      <w:pPr>
        <w:pStyle w:val="165"/>
        <w:ind w:left="0" w:firstLine="518"/>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"When I came to the USA to study, the university often __</w:t>
      </w:r>
      <w:r>
        <w:rPr>
          <w:rFonts w:hint="eastAsia" w:hAnsi="Times New Roman" w:cs="Times New Roman"/>
          <w:b w:val="0"/>
          <w:bCs w:val="0"/>
          <w:color w:val="000000"/>
          <w:sz w:val="21"/>
          <w:szCs w:val="21"/>
          <w:lang w:val="en-US" w:eastAsia="zh-CN"/>
        </w:rPr>
        <w:t>__</w:t>
      </w:r>
      <w:r>
        <w:rPr>
          <w:rFonts w:hint="default" w:ascii="Times New Roman" w:hAnsi="Times New Roman" w:eastAsia="宋体" w:cs="Times New Roman"/>
          <w:b w:val="0"/>
          <w:bCs w:val="0"/>
          <w:color w:val="000000"/>
          <w:sz w:val="21"/>
          <w:szCs w:val="21"/>
        </w:rPr>
        <w:t xml:space="preserve">35 </w:t>
      </w:r>
      <w:r>
        <w:rPr>
          <w:rFonts w:hint="eastAsia" w:hAnsi="Times New Roman" w:cs="Times New Roman"/>
          <w:b w:val="0"/>
          <w:bCs w:val="0"/>
          <w:color w:val="000000"/>
          <w:sz w:val="21"/>
          <w:szCs w:val="21"/>
          <w:lang w:val="en-US" w:eastAsia="zh-CN"/>
        </w:rPr>
        <w:t>___</w:t>
      </w:r>
      <w:r>
        <w:rPr>
          <w:rFonts w:hint="default" w:ascii="Times New Roman" w:hAnsi="Times New Roman" w:eastAsia="宋体" w:cs="Times New Roman"/>
          <w:b w:val="0"/>
          <w:bCs w:val="0"/>
          <w:color w:val="000000"/>
          <w:sz w:val="21"/>
          <w:szCs w:val="21"/>
        </w:rPr>
        <w:t>_ famous people to make speeches. Before every _</w:t>
      </w:r>
      <w:r>
        <w:rPr>
          <w:rFonts w:hint="eastAsia" w:hAnsi="Times New Roman" w:cs="Times New Roman"/>
          <w:b w:val="0"/>
          <w:bCs w:val="0"/>
          <w:color w:val="000000"/>
          <w:sz w:val="21"/>
          <w:szCs w:val="21"/>
          <w:lang w:val="en-US" w:eastAsia="zh-CN"/>
        </w:rPr>
        <w:t>__</w:t>
      </w:r>
      <w:r>
        <w:rPr>
          <w:rFonts w:hint="default" w:ascii="Times New Roman" w:hAnsi="Times New Roman" w:eastAsia="宋体" w:cs="Times New Roman"/>
          <w:b w:val="0"/>
          <w:bCs w:val="0"/>
          <w:color w:val="000000"/>
          <w:sz w:val="21"/>
          <w:szCs w:val="21"/>
        </w:rPr>
        <w:t>_36</w:t>
      </w:r>
      <w:r>
        <w:rPr>
          <w:rFonts w:hint="eastAsia" w:hAnsi="Times New Roman" w:cs="Times New Roman"/>
          <w:b w:val="0"/>
          <w:bCs w:val="0"/>
          <w:color w:val="000000"/>
          <w:sz w:val="21"/>
          <w:szCs w:val="21"/>
          <w:lang w:val="en-US" w:eastAsia="zh-CN"/>
        </w:rPr>
        <w:t>__</w:t>
      </w:r>
      <w:r>
        <w:rPr>
          <w:rFonts w:hint="default" w:ascii="Times New Roman" w:hAnsi="Times New Roman" w:eastAsia="宋体" w:cs="Times New Roman"/>
          <w:b w:val="0"/>
          <w:bCs w:val="0"/>
          <w:color w:val="000000"/>
          <w:sz w:val="21"/>
          <w:szCs w:val="21"/>
        </w:rPr>
        <w:t xml:space="preserve">__ , the students around me always took a cardboard (纸板), wrote their names, and then placed the cardboard on the seat. So when the </w:t>
      </w:r>
      <w:r>
        <w:rPr>
          <w:rFonts w:hint="eastAsia" w:hAnsi="Times New Roman" w:cs="Times New Roman"/>
          <w:b w:val="0"/>
          <w:bCs w:val="0"/>
          <w:color w:val="000000"/>
          <w:sz w:val="21"/>
          <w:szCs w:val="21"/>
          <w:lang w:val="en-US" w:eastAsia="zh-CN"/>
        </w:rPr>
        <w:t>____</w:t>
      </w:r>
      <w:r>
        <w:rPr>
          <w:rFonts w:hint="default" w:ascii="Times New Roman" w:hAnsi="Times New Roman" w:eastAsia="宋体" w:cs="Times New Roman"/>
          <w:b w:val="0"/>
          <w:bCs w:val="0"/>
          <w:color w:val="000000"/>
          <w:sz w:val="21"/>
          <w:szCs w:val="21"/>
        </w:rPr>
        <w:t>37</w:t>
      </w:r>
      <w:r>
        <w:rPr>
          <w:rFonts w:hint="eastAsia" w:hAnsi="Times New Roman" w:cs="Times New Roman"/>
          <w:b w:val="0"/>
          <w:bCs w:val="0"/>
          <w:color w:val="000000"/>
          <w:sz w:val="21"/>
          <w:szCs w:val="21"/>
          <w:lang w:val="en-US" w:eastAsia="zh-CN"/>
        </w:rPr>
        <w:t>___</w:t>
      </w:r>
      <w:r>
        <w:rPr>
          <w:rFonts w:hint="default" w:ascii="Times New Roman" w:hAnsi="Times New Roman" w:eastAsia="宋体" w:cs="Times New Roman"/>
          <w:b w:val="0"/>
          <w:bCs w:val="0"/>
          <w:color w:val="000000"/>
          <w:sz w:val="21"/>
          <w:szCs w:val="21"/>
        </w:rPr>
        <w:t xml:space="preserve"> needed the answers from the students, he could see and call a listener's name </w:t>
      </w:r>
      <w:r>
        <w:rPr>
          <w:rFonts w:hint="eastAsia" w:hAnsi="Times New Roman" w:cs="Times New Roman"/>
          <w:b w:val="0"/>
          <w:bCs w:val="0"/>
          <w:color w:val="000000"/>
          <w:sz w:val="21"/>
          <w:szCs w:val="21"/>
          <w:lang w:val="en-US" w:eastAsia="zh-CN"/>
        </w:rPr>
        <w:t>_____</w:t>
      </w:r>
      <w:r>
        <w:rPr>
          <w:rFonts w:hint="default" w:ascii="Times New Roman" w:hAnsi="Times New Roman" w:eastAsia="宋体" w:cs="Times New Roman"/>
          <w:b w:val="0"/>
          <w:bCs w:val="0"/>
          <w:color w:val="000000"/>
          <w:sz w:val="21"/>
          <w:szCs w:val="21"/>
        </w:rPr>
        <w:t xml:space="preserve">38 </w:t>
      </w:r>
      <w:r>
        <w:rPr>
          <w:rFonts w:hint="eastAsia" w:hAnsi="Times New Roman" w:cs="Times New Roman"/>
          <w:b w:val="0"/>
          <w:bCs w:val="0"/>
          <w:color w:val="000000"/>
          <w:sz w:val="21"/>
          <w:szCs w:val="21"/>
          <w:lang w:val="en-US" w:eastAsia="zh-CN"/>
        </w:rPr>
        <w:t>____</w:t>
      </w:r>
      <w:r>
        <w:rPr>
          <w:rFonts w:hint="default" w:ascii="Times New Roman" w:hAnsi="Times New Roman" w:eastAsia="宋体" w:cs="Times New Roman"/>
          <w:b w:val="0"/>
          <w:bCs w:val="0"/>
          <w:color w:val="000000"/>
          <w:sz w:val="21"/>
          <w:szCs w:val="21"/>
        </w:rPr>
        <w:t>.</w:t>
      </w:r>
    </w:p>
    <w:p>
      <w:pPr>
        <w:pStyle w:val="165"/>
        <w:ind w:left="0" w:firstLine="518"/>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"I couldn't understand that. My classmates told me the speakers were all top people, who meant chances(机会). When your answer was to his surprise, he __39</w:t>
      </w:r>
      <w:r>
        <w:rPr>
          <w:rFonts w:hint="eastAsia" w:hAnsi="Times New Roman" w:cs="Times New Roman"/>
          <w:b w:val="0"/>
          <w:bCs w:val="0"/>
          <w:color w:val="000000"/>
          <w:sz w:val="21"/>
          <w:szCs w:val="21"/>
          <w:lang w:val="en-US" w:eastAsia="zh-CN"/>
        </w:rPr>
        <w:t>____</w:t>
      </w:r>
      <w:r>
        <w:rPr>
          <w:rFonts w:hint="default" w:ascii="Times New Roman" w:hAnsi="Times New Roman" w:eastAsia="宋体" w:cs="Times New Roman"/>
          <w:b w:val="0"/>
          <w:bCs w:val="0"/>
          <w:color w:val="000000"/>
          <w:sz w:val="21"/>
          <w:szCs w:val="21"/>
        </w:rPr>
        <w:t xml:space="preserve"> give you more chances."</w:t>
      </w:r>
    </w:p>
    <w:p>
      <w:pPr>
        <w:pStyle w:val="165"/>
        <w:spacing w:before="73"/>
        <w:ind w:left="0" w:firstLine="518"/>
        <w:jc w:val="both"/>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sz w:val="21"/>
          <w:szCs w:val="21"/>
        </w:rPr>
        <w:t>After listening to the story, I understood that the chance will not find you itself. You must _</w:t>
      </w:r>
      <w:r>
        <w:rPr>
          <w:rFonts w:hint="eastAsia" w:hAnsi="Times New Roman" w:cs="Times New Roman"/>
          <w:b w:val="0"/>
          <w:bCs w:val="0"/>
          <w:color w:val="000000"/>
          <w:sz w:val="21"/>
          <w:szCs w:val="21"/>
          <w:lang w:val="en-US" w:eastAsia="zh-CN"/>
        </w:rPr>
        <w:t>__</w:t>
      </w:r>
      <w:r>
        <w:rPr>
          <w:rFonts w:hint="default" w:ascii="Times New Roman" w:hAnsi="Times New Roman" w:eastAsia="宋体" w:cs="Times New Roman"/>
          <w:b w:val="0"/>
          <w:bCs w:val="0"/>
          <w:color w:val="000000"/>
          <w:sz w:val="21"/>
          <w:szCs w:val="21"/>
        </w:rPr>
        <w:t>_40__ yourself all the time so that you can find a chance on the card.</w:t>
      </w:r>
    </w:p>
    <w:p>
      <w:pPr>
        <w:pStyle w:val="165"/>
        <w:spacing w:before="73"/>
        <w:jc w:val="both"/>
        <w:rPr>
          <w:rFonts w:hint="default" w:ascii="Times New Roman" w:hAnsi="Times New Roman" w:eastAsia="宋体" w:cs="Times New Roman"/>
          <w:b w:val="0"/>
          <w:bCs w:val="0"/>
          <w:color w:val="000000"/>
          <w:sz w:val="21"/>
          <w:szCs w:val="21"/>
        </w:rPr>
      </w:pPr>
    </w:p>
    <w:p>
      <w:pPr>
        <w:pStyle w:val="30"/>
        <w:keepNext w:val="0"/>
        <w:keepLines w:val="0"/>
        <w:widowControl/>
        <w:suppressLineNumbers w:val="0"/>
        <w:spacing w:before="0" w:beforeAutospacing="0" w:after="0" w:afterAutospacing="0" w:line="273" w:lineRule="auto"/>
        <w:ind w:left="0" w:right="0"/>
        <w:jc w:val="left"/>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color w:val="000000"/>
          <w:kern w:val="0"/>
          <w:sz w:val="21"/>
          <w:szCs w:val="21"/>
          <w:lang w:val="en-US" w:eastAsia="zh-CN" w:bidi="ar"/>
        </w:rPr>
        <w:t>31. A. request</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B. examination</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C</w:t>
      </w:r>
      <w:r>
        <w:rPr>
          <w:rFonts w:hint="eastAsia" w:hAnsi="Times New Roman" w:cs="Times New Roman"/>
          <w:b w:val="0"/>
          <w:color w:val="000000"/>
          <w:kern w:val="0"/>
          <w:sz w:val="21"/>
          <w:szCs w:val="21"/>
          <w:lang w:val="en-US" w:eastAsia="zh-CN" w:bidi="ar"/>
        </w:rPr>
        <w:t>.</w:t>
      </w:r>
      <w:r>
        <w:rPr>
          <w:rFonts w:hint="default" w:ascii="Times New Roman" w:hAnsi="Times New Roman" w:eastAsia="宋体" w:cs="Times New Roman"/>
          <w:b w:val="0"/>
          <w:color w:val="000000"/>
          <w:kern w:val="0"/>
          <w:sz w:val="21"/>
          <w:szCs w:val="21"/>
          <w:lang w:val="en-US" w:eastAsia="zh-CN" w:bidi="ar"/>
        </w:rPr>
        <w:t>question</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D. introduction</w:t>
      </w:r>
    </w:p>
    <w:p>
      <w:pPr>
        <w:pStyle w:val="30"/>
        <w:keepNext w:val="0"/>
        <w:keepLines w:val="0"/>
        <w:widowControl/>
        <w:suppressLineNumbers w:val="0"/>
        <w:spacing w:before="0" w:beforeAutospacing="0" w:after="0" w:afterAutospacing="0" w:line="273" w:lineRule="auto"/>
        <w:ind w:left="0" w:right="0"/>
        <w:jc w:val="left"/>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 xml:space="preserve">32. A. </w:t>
      </w:r>
      <w:r>
        <w:rPr>
          <w:rFonts w:hint="eastAsia" w:hAnsi="Times New Roman" w:cs="Times New Roman"/>
          <w:b w:val="0"/>
          <w:color w:val="000000"/>
          <w:kern w:val="0"/>
          <w:sz w:val="21"/>
          <w:szCs w:val="21"/>
          <w:lang w:val="en-US" w:eastAsia="zh-CN" w:bidi="ar"/>
        </w:rPr>
        <w:t>i</w:t>
      </w:r>
      <w:r>
        <w:rPr>
          <w:rFonts w:hint="default" w:ascii="Times New Roman" w:hAnsi="Times New Roman" w:eastAsia="宋体" w:cs="Times New Roman"/>
          <w:b w:val="0"/>
          <w:color w:val="000000"/>
          <w:kern w:val="0"/>
          <w:sz w:val="21"/>
          <w:szCs w:val="21"/>
          <w:lang w:val="en-US" w:eastAsia="zh-CN" w:bidi="ar"/>
        </w:rPr>
        <w:t>nfluenced</w:t>
      </w:r>
      <w:r>
        <w:rPr>
          <w:rFonts w:hint="eastAsia" w:hAnsi="Times New Roman" w:cs="Times New Roman"/>
          <w:b w:val="0"/>
          <w:color w:val="000000"/>
          <w:kern w:val="0"/>
          <w:sz w:val="21"/>
          <w:szCs w:val="21"/>
          <w:lang w:val="en-US" w:eastAsia="zh-CN" w:bidi="ar"/>
        </w:rPr>
        <w:t xml:space="preserve"> </w:t>
      </w:r>
      <w:r>
        <w:rPr>
          <w:rFonts w:hint="default" w:ascii="Times New Roman" w:hAnsi="Times New Roman" w:eastAsia="宋体" w:cs="Times New Roman"/>
          <w:b w:val="0"/>
          <w:color w:val="000000"/>
          <w:kern w:val="0"/>
          <w:sz w:val="21"/>
          <w:szCs w:val="21"/>
          <w:lang w:val="en-US" w:eastAsia="zh-CN" w:bidi="ar"/>
        </w:rPr>
        <w:t>B. punished</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C. improved</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D. cheated</w:t>
      </w:r>
    </w:p>
    <w:p>
      <w:pPr>
        <w:pStyle w:val="30"/>
        <w:keepNext w:val="0"/>
        <w:keepLines w:val="0"/>
        <w:widowControl/>
        <w:suppressLineNumbers w:val="0"/>
        <w:spacing w:before="0" w:beforeAutospacing="0" w:after="0" w:afterAutospacing="0" w:line="273" w:lineRule="auto"/>
        <w:ind w:left="0" w:right="0"/>
        <w:jc w:val="left"/>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33. A. polite</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B. patient</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C.active</w:t>
      </w:r>
      <w:r>
        <w:rPr>
          <w:rFonts w:hint="default" w:ascii="Times New Roman" w:hAnsi="Times New Roman" w:eastAsia="宋体" w:cs="Times New Roman"/>
          <w:b w:val="0"/>
          <w:color w:val="000000"/>
          <w:kern w:val="0"/>
          <w:sz w:val="21"/>
          <w:szCs w:val="21"/>
          <w:lang w:val="en-US" w:eastAsia="zh-CN" w:bidi="ar"/>
        </w:rPr>
        <w:tab/>
      </w:r>
      <w:r>
        <w:rPr>
          <w:rFonts w:hint="eastAsia" w:hAnsi="Times New Roman" w:cs="Times New Roman"/>
          <w:b w:val="0"/>
          <w:color w:val="000000"/>
          <w:kern w:val="0"/>
          <w:sz w:val="21"/>
          <w:szCs w:val="21"/>
          <w:lang w:val="en-US" w:eastAsia="zh-CN" w:bidi="ar"/>
        </w:rPr>
        <w:t xml:space="preserve">       </w:t>
      </w:r>
      <w:r>
        <w:rPr>
          <w:rFonts w:hint="default" w:ascii="Times New Roman" w:hAnsi="Times New Roman" w:eastAsia="宋体" w:cs="Times New Roman"/>
          <w:b w:val="0"/>
          <w:color w:val="000000"/>
          <w:kern w:val="0"/>
          <w:sz w:val="21"/>
          <w:szCs w:val="21"/>
          <w:lang w:val="en-US" w:eastAsia="zh-CN" w:bidi="ar"/>
        </w:rPr>
        <w:t>D.humorous</w:t>
      </w:r>
    </w:p>
    <w:p>
      <w:pPr>
        <w:pStyle w:val="30"/>
        <w:keepNext w:val="0"/>
        <w:keepLines w:val="0"/>
        <w:widowControl/>
        <w:suppressLineNumbers w:val="0"/>
        <w:spacing w:before="0" w:beforeAutospacing="0" w:after="0" w:afterAutospacing="0" w:line="273" w:lineRule="auto"/>
        <w:ind w:left="0" w:right="0"/>
        <w:jc w:val="left"/>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34. A. peaceful</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B. helpful</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C. private</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D. silent</w:t>
      </w:r>
    </w:p>
    <w:p>
      <w:pPr>
        <w:pStyle w:val="30"/>
        <w:keepNext w:val="0"/>
        <w:keepLines w:val="0"/>
        <w:widowControl/>
        <w:suppressLineNumbers w:val="0"/>
        <w:spacing w:before="0" w:beforeAutospacing="0" w:after="0" w:afterAutospacing="0" w:line="273" w:lineRule="auto"/>
        <w:ind w:left="0" w:right="0"/>
        <w:jc w:val="left"/>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35. A. treated</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B. invited</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C.created</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D. interviewed</w:t>
      </w:r>
    </w:p>
    <w:p>
      <w:pPr>
        <w:pStyle w:val="30"/>
        <w:keepNext w:val="0"/>
        <w:keepLines w:val="0"/>
        <w:widowControl/>
        <w:suppressLineNumbers w:val="0"/>
        <w:spacing w:before="0" w:beforeAutospacing="0" w:after="0" w:afterAutospacing="0" w:line="273" w:lineRule="auto"/>
        <w:ind w:left="0" w:right="0"/>
        <w:jc w:val="left"/>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36. A. course</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B.business</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C. expression</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D. speech</w:t>
      </w:r>
    </w:p>
    <w:p>
      <w:pPr>
        <w:pStyle w:val="30"/>
        <w:keepNext w:val="0"/>
        <w:keepLines w:val="0"/>
        <w:widowControl/>
        <w:suppressLineNumbers w:val="0"/>
        <w:spacing w:before="0" w:beforeAutospacing="0" w:after="0" w:afterAutospacing="0" w:line="273" w:lineRule="auto"/>
        <w:ind w:left="0" w:right="0"/>
        <w:jc w:val="left"/>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37. A. partner</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B. speaker</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C. teacher</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D.stranger</w:t>
      </w:r>
    </w:p>
    <w:p>
      <w:pPr>
        <w:pStyle w:val="30"/>
        <w:keepNext w:val="0"/>
        <w:keepLines w:val="0"/>
        <w:widowControl/>
        <w:suppressLineNumbers w:val="0"/>
        <w:spacing w:before="0" w:beforeAutospacing="0" w:after="0" w:afterAutospacing="0" w:line="273" w:lineRule="auto"/>
        <w:ind w:left="0" w:right="0"/>
        <w:jc w:val="left"/>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38. A. directly</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B.wisely</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C. normally</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D. suddenly</w:t>
      </w:r>
    </w:p>
    <w:p>
      <w:pPr>
        <w:pStyle w:val="30"/>
        <w:keepNext w:val="0"/>
        <w:keepLines w:val="0"/>
        <w:widowControl/>
        <w:suppressLineNumbers w:val="0"/>
        <w:spacing w:before="0" w:beforeAutospacing="0" w:after="0" w:afterAutospacing="0" w:line="273" w:lineRule="auto"/>
        <w:ind w:left="0" w:right="0"/>
        <w:jc w:val="left"/>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39. A. should</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B.must</w:t>
      </w:r>
      <w:r>
        <w:rPr>
          <w:rFonts w:hint="default" w:ascii="Times New Roman" w:hAnsi="Times New Roman" w:eastAsia="宋体" w:cs="Times New Roman"/>
          <w:b w:val="0"/>
          <w:color w:val="000000"/>
          <w:kern w:val="0"/>
          <w:sz w:val="21"/>
          <w:szCs w:val="21"/>
          <w:lang w:val="en-US" w:eastAsia="zh-CN" w:bidi="ar"/>
        </w:rPr>
        <w:tab/>
      </w:r>
      <w:r>
        <w:rPr>
          <w:rFonts w:hint="eastAsia" w:hAnsi="Times New Roman" w:cs="Times New Roman"/>
          <w:b w:val="0"/>
          <w:color w:val="000000"/>
          <w:kern w:val="0"/>
          <w:sz w:val="21"/>
          <w:szCs w:val="21"/>
          <w:lang w:val="en-US" w:eastAsia="zh-CN" w:bidi="ar"/>
        </w:rPr>
        <w:t xml:space="preserve">       </w:t>
      </w:r>
      <w:r>
        <w:rPr>
          <w:rFonts w:hint="default" w:ascii="Times New Roman" w:hAnsi="Times New Roman" w:eastAsia="宋体" w:cs="Times New Roman"/>
          <w:b w:val="0"/>
          <w:color w:val="000000"/>
          <w:kern w:val="0"/>
          <w:sz w:val="21"/>
          <w:szCs w:val="21"/>
          <w:lang w:val="en-US" w:eastAsia="zh-CN" w:bidi="ar"/>
        </w:rPr>
        <w:t>C.might</w:t>
      </w:r>
      <w:r>
        <w:rPr>
          <w:rFonts w:hint="default" w:ascii="Times New Roman" w:hAnsi="Times New Roman" w:eastAsia="宋体" w:cs="Times New Roman"/>
          <w:b w:val="0"/>
          <w:color w:val="000000"/>
          <w:kern w:val="0"/>
          <w:sz w:val="21"/>
          <w:szCs w:val="21"/>
          <w:lang w:val="en-US" w:eastAsia="zh-CN" w:bidi="ar"/>
        </w:rPr>
        <w:tab/>
      </w:r>
      <w:r>
        <w:rPr>
          <w:rFonts w:hint="eastAsia" w:hAnsi="Times New Roman" w:cs="Times New Roman"/>
          <w:b w:val="0"/>
          <w:color w:val="000000"/>
          <w:kern w:val="0"/>
          <w:sz w:val="21"/>
          <w:szCs w:val="21"/>
          <w:lang w:val="en-US" w:eastAsia="zh-CN" w:bidi="ar"/>
        </w:rPr>
        <w:t xml:space="preserve">       </w:t>
      </w:r>
      <w:r>
        <w:rPr>
          <w:rFonts w:hint="default" w:ascii="Times New Roman" w:hAnsi="Times New Roman" w:eastAsia="宋体" w:cs="Times New Roman"/>
          <w:b w:val="0"/>
          <w:color w:val="000000"/>
          <w:kern w:val="0"/>
          <w:sz w:val="21"/>
          <w:szCs w:val="21"/>
          <w:lang w:val="en-US" w:eastAsia="zh-CN" w:bidi="ar"/>
        </w:rPr>
        <w:t>D.may</w:t>
      </w:r>
    </w:p>
    <w:p>
      <w:pPr>
        <w:pStyle w:val="30"/>
        <w:keepNext w:val="0"/>
        <w:keepLines w:val="0"/>
        <w:widowControl/>
        <w:suppressLineNumbers w:val="0"/>
        <w:spacing w:before="0" w:beforeAutospacing="0" w:after="0" w:afterAutospacing="0" w:line="273" w:lineRule="auto"/>
        <w:ind w:left="0" w:right="0"/>
        <w:jc w:val="left"/>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40. A. pardon</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B.show</w:t>
      </w:r>
      <w:r>
        <w:rPr>
          <w:rFonts w:hint="default" w:ascii="Times New Roman" w:hAnsi="Times New Roman" w:eastAsia="宋体" w:cs="Times New Roman"/>
          <w:b w:val="0"/>
          <w:color w:val="000000"/>
          <w:kern w:val="0"/>
          <w:sz w:val="21"/>
          <w:szCs w:val="21"/>
          <w:lang w:val="en-US" w:eastAsia="zh-CN" w:bidi="ar"/>
        </w:rPr>
        <w:tab/>
      </w:r>
      <w:r>
        <w:rPr>
          <w:rFonts w:hint="eastAsia" w:hAnsi="Times New Roman" w:cs="Times New Roman"/>
          <w:b w:val="0"/>
          <w:color w:val="000000"/>
          <w:kern w:val="0"/>
          <w:sz w:val="21"/>
          <w:szCs w:val="21"/>
          <w:lang w:val="en-US" w:eastAsia="zh-CN" w:bidi="ar"/>
        </w:rPr>
        <w:t xml:space="preserve">       </w:t>
      </w:r>
      <w:r>
        <w:rPr>
          <w:rFonts w:hint="default" w:ascii="Times New Roman" w:hAnsi="Times New Roman" w:eastAsia="宋体" w:cs="Times New Roman"/>
          <w:b w:val="0"/>
          <w:color w:val="000000"/>
          <w:kern w:val="0"/>
          <w:sz w:val="21"/>
          <w:szCs w:val="21"/>
          <w:lang w:val="en-US" w:eastAsia="zh-CN" w:bidi="ar"/>
        </w:rPr>
        <w:t>C. require</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D. admire</w:t>
      </w:r>
    </w:p>
    <w:p>
      <w:pPr>
        <w:pStyle w:val="166"/>
        <w:keepNext w:val="0"/>
        <w:keepLines w:val="0"/>
        <w:pageBreakBefore w:val="0"/>
        <w:widowControl/>
        <w:kinsoku/>
        <w:wordWrap/>
        <w:overflowPunct/>
        <w:topLinePunct w:val="0"/>
        <w:autoSpaceDE/>
        <w:autoSpaceDN/>
        <w:bidi w:val="0"/>
        <w:adjustRightInd/>
        <w:snapToGrid/>
        <w:spacing w:before="0" w:after="0" w:line="276" w:lineRule="auto"/>
        <w:ind w:left="0" w:leftChars="0" w:right="0" w:rightChars="0" w:firstLine="0" w:firstLineChars="0"/>
        <w:jc w:val="both"/>
        <w:textAlignment w:val="auto"/>
        <w:outlineLvl w:val="9"/>
        <w:rPr>
          <w:rFonts w:hint="default" w:ascii="Times New Roman" w:hAnsi="Times New Roman" w:eastAsia="宋体" w:cs="Times New Roman"/>
          <w:b w:val="0"/>
          <w:bCs w:val="0"/>
          <w:color w:val="000000"/>
          <w:sz w:val="21"/>
          <w:szCs w:val="21"/>
        </w:rPr>
      </w:pPr>
    </w:p>
    <w:p>
      <w:pPr>
        <w:pStyle w:val="166"/>
        <w:keepNext w:val="0"/>
        <w:keepLines w:val="0"/>
        <w:pageBreakBefore w:val="0"/>
        <w:widowControl/>
        <w:kinsoku/>
        <w:wordWrap/>
        <w:overflowPunct/>
        <w:topLinePunct w:val="0"/>
        <w:autoSpaceDE/>
        <w:autoSpaceDN/>
        <w:bidi w:val="0"/>
        <w:adjustRightInd/>
        <w:snapToGrid/>
        <w:spacing w:before="0" w:after="0" w:line="276" w:lineRule="auto"/>
        <w:ind w:left="0" w:leftChars="0" w:right="0" w:rightChars="0" w:firstLine="0" w:firstLineChars="0"/>
        <w:jc w:val="both"/>
        <w:textAlignment w:val="auto"/>
        <w:outlineLvl w:val="9"/>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sz w:val="21"/>
          <w:szCs w:val="21"/>
        </w:rPr>
        <w:t>Ⅳ.阅读理解（共15小题，计20分）</w:t>
      </w:r>
    </w:p>
    <w:p>
      <w:pPr>
        <w:pStyle w:val="166"/>
        <w:keepNext w:val="0"/>
        <w:keepLines w:val="0"/>
        <w:pageBreakBefore w:val="0"/>
        <w:widowControl/>
        <w:kinsoku/>
        <w:wordWrap/>
        <w:overflowPunct/>
        <w:topLinePunct w:val="0"/>
        <w:autoSpaceDE/>
        <w:autoSpaceDN/>
        <w:bidi w:val="0"/>
        <w:adjustRightInd/>
        <w:snapToGrid/>
        <w:spacing w:before="0" w:after="0" w:line="276" w:lineRule="auto"/>
        <w:ind w:left="0" w:leftChars="0" w:right="0" w:rightChars="0" w:firstLine="0" w:firstLineChars="0"/>
        <w:jc w:val="both"/>
        <w:textAlignment w:val="auto"/>
        <w:outlineLvl w:val="9"/>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第一节：阅读下面A、B、C三篇材料，从所给的四个选项中选出能回答所提问题或完</w:t>
      </w:r>
    </w:p>
    <w:p>
      <w:pPr>
        <w:ind w:firstLine="0"/>
        <w:jc w:val="both"/>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sz w:val="21"/>
          <w:szCs w:val="21"/>
        </w:rPr>
        <w:t>成所给句子的一个最佳答案。请将正确答案的序号填在题前的答题栏中。(共10小题， 什15分）</w:t>
      </w:r>
    </w:p>
    <w:p>
      <w:pPr>
        <w:ind w:firstLine="0"/>
        <w:jc w:val="both"/>
        <w:rPr>
          <w:rFonts w:hint="default" w:ascii="Times New Roman" w:hAnsi="Times New Roman" w:eastAsia="宋体" w:cs="Times New Roman"/>
          <w:b w:val="0"/>
          <w:bCs w:val="0"/>
          <w:color w:val="000000"/>
          <w:sz w:val="21"/>
          <w:szCs w:val="21"/>
        </w:rPr>
      </w:pPr>
    </w:p>
    <w:p>
      <w:pPr>
        <w:ind w:firstLine="0"/>
        <w:jc w:val="center"/>
        <w:rPr>
          <w:rFonts w:hint="eastAsia" w:ascii="Times New Roman" w:hAnsi="Times New Roman" w:eastAsia="宋体" w:cs="Times New Roman"/>
          <w:b w:val="0"/>
          <w:bCs w:val="0"/>
          <w:color w:val="000000"/>
          <w:sz w:val="21"/>
          <w:szCs w:val="21"/>
          <w:lang w:val="en-US" w:eastAsia="zh-CN"/>
        </w:rPr>
      </w:pPr>
      <w:r>
        <w:rPr>
          <w:rFonts w:hint="eastAsia" w:hAnsi="Times New Roman" w:cs="Times New Roman"/>
          <w:b w:val="0"/>
          <w:bCs w:val="0"/>
          <w:color w:val="000000"/>
          <w:sz w:val="21"/>
          <w:szCs w:val="21"/>
          <w:lang w:val="en-US" w:eastAsia="zh-CN"/>
        </w:rPr>
        <w:t>A</w:t>
      </w:r>
    </w:p>
    <w:p>
      <w:pPr>
        <w:spacing w:before="229"/>
        <w:ind w:left="0" w:firstLine="514"/>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 xml:space="preserve">I used to like to be alone and didn't feel like talking to anyone. But when I met Robin and Dick,I found that they were really good people. Then we became good friends. Thanks to them, I'm </w:t>
      </w:r>
      <w:r>
        <w:rPr>
          <w:rFonts w:hint="default" w:ascii="Times New Roman" w:hAnsi="Times New Roman" w:eastAsia="宋体" w:cs="Times New Roman"/>
          <w:b/>
          <w:bCs/>
          <w:color w:val="000000"/>
          <w:sz w:val="21"/>
          <w:szCs w:val="21"/>
          <w:u w:val="single"/>
        </w:rPr>
        <w:t>talkative</w:t>
      </w:r>
      <w:r>
        <w:rPr>
          <w:rFonts w:hint="default" w:ascii="Times New Roman" w:hAnsi="Times New Roman" w:eastAsia="宋体" w:cs="Times New Roman"/>
          <w:b w:val="0"/>
          <w:bCs w:val="0"/>
          <w:color w:val="000000"/>
          <w:sz w:val="21"/>
          <w:szCs w:val="21"/>
        </w:rPr>
        <w:t xml:space="preserve"> and outgoing now, and I have made many other friends.</w:t>
      </w:r>
    </w:p>
    <w:p>
      <w:pPr>
        <w:jc w:val="righ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—Warren</w:t>
      </w:r>
    </w:p>
    <w:p>
      <w:pPr>
        <w:ind w:left="0" w:firstLine="514"/>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 xml:space="preserve">I </w:t>
      </w:r>
      <w:r>
        <w:rPr>
          <w:rFonts w:hint="eastAsia" w:hAnsi="Times New Roman" w:cs="Times New Roman"/>
          <w:b w:val="0"/>
          <w:bCs w:val="0"/>
          <w:color w:val="000000"/>
          <w:sz w:val="21"/>
          <w:szCs w:val="21"/>
          <w:lang w:eastAsia="zh-CN"/>
        </w:rPr>
        <w:t>used</w:t>
      </w:r>
      <w:r>
        <w:rPr>
          <w:rFonts w:hint="default" w:ascii="Times New Roman" w:hAnsi="Times New Roman" w:eastAsia="宋体" w:cs="Times New Roman"/>
          <w:b w:val="0"/>
          <w:bCs w:val="0"/>
          <w:color w:val="000000"/>
          <w:sz w:val="21"/>
          <w:szCs w:val="21"/>
        </w:rPr>
        <w:t xml:space="preserve"> to be a fat boy, When I entered the middle school, my father worried that I would be laughed at(被嘲笑)by my new classmates.So he decided to do morning exercises </w:t>
      </w:r>
      <w:r>
        <w:rPr>
          <w:rFonts w:hint="eastAsia" w:hAnsi="Times New Roman" w:cs="Times New Roman"/>
          <w:b w:val="0"/>
          <w:bCs w:val="0"/>
          <w:color w:val="000000"/>
          <w:sz w:val="21"/>
          <w:szCs w:val="21"/>
          <w:lang w:val="en-US" w:eastAsia="zh-CN"/>
        </w:rPr>
        <w:t>w</w:t>
      </w:r>
      <w:r>
        <w:rPr>
          <w:rFonts w:hint="default" w:ascii="Times New Roman" w:hAnsi="Times New Roman" w:eastAsia="宋体" w:cs="Times New Roman"/>
          <w:b w:val="0"/>
          <w:bCs w:val="0"/>
          <w:color w:val="000000"/>
          <w:sz w:val="21"/>
          <w:szCs w:val="21"/>
        </w:rPr>
        <w:t xml:space="preserve">ith me every day. It really worked. Now I am slim and strong. Besides, my PE teacher thinks </w:t>
      </w:r>
      <w:r>
        <w:rPr>
          <w:rFonts w:hint="eastAsia" w:hAnsi="Times New Roman" w:cs="Times New Roman"/>
          <w:b w:val="0"/>
          <w:bCs w:val="0"/>
          <w:color w:val="000000"/>
          <w:sz w:val="21"/>
          <w:szCs w:val="21"/>
          <w:lang w:val="en-US" w:eastAsia="zh-CN"/>
        </w:rPr>
        <w:t xml:space="preserve">I </w:t>
      </w:r>
      <w:r>
        <w:rPr>
          <w:rFonts w:hint="default" w:ascii="Times New Roman" w:hAnsi="Times New Roman" w:eastAsia="宋体" w:cs="Times New Roman"/>
          <w:b w:val="0"/>
          <w:bCs w:val="0"/>
          <w:color w:val="000000"/>
          <w:sz w:val="21"/>
          <w:szCs w:val="21"/>
        </w:rPr>
        <w:t>can be a good runner in the future!</w:t>
      </w:r>
    </w:p>
    <w:p>
      <w:pPr>
        <w:jc w:val="righ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—Hank</w:t>
      </w:r>
    </w:p>
    <w:p>
      <w:pPr>
        <w:ind w:left="0" w:firstLine="514"/>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 xml:space="preserve">I didn't do well in my study before, but since I began to study in this school, things have changed. The teachers here are all active and helpful. They always encourage me by </w:t>
      </w:r>
      <w:r>
        <w:rPr>
          <w:rFonts w:hint="eastAsia" w:hAnsi="Times New Roman" w:cs="Times New Roman"/>
          <w:b w:val="0"/>
          <w:bCs w:val="0"/>
          <w:color w:val="000000"/>
          <w:sz w:val="21"/>
          <w:szCs w:val="21"/>
          <w:lang w:val="en-US" w:eastAsia="zh-CN"/>
        </w:rPr>
        <w:t>sa</w:t>
      </w:r>
      <w:r>
        <w:rPr>
          <w:rFonts w:hint="default" w:ascii="Times New Roman" w:hAnsi="Times New Roman" w:eastAsia="宋体" w:cs="Times New Roman"/>
          <w:b w:val="0"/>
          <w:bCs w:val="0"/>
          <w:color w:val="000000"/>
          <w:sz w:val="21"/>
          <w:szCs w:val="21"/>
        </w:rPr>
        <w:t>ying</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 xml:space="preserve">"I'm sure you can make </w:t>
      </w:r>
      <w:r>
        <w:rPr>
          <w:rFonts w:hint="eastAsia" w:hAnsi="Times New Roman" w:cs="Times New Roman"/>
          <w:b w:val="0"/>
          <w:bCs w:val="0"/>
          <w:color w:val="000000"/>
          <w:sz w:val="21"/>
          <w:szCs w:val="21"/>
          <w:lang w:val="en-US" w:eastAsia="zh-CN"/>
        </w:rPr>
        <w:t>it</w:t>
      </w:r>
      <w:r>
        <w:rPr>
          <w:rFonts w:hint="default" w:hAnsi="Times New Roman" w:cs="Times New Roman"/>
          <w:b w:val="0"/>
          <w:bCs w:val="0"/>
          <w:color w:val="000000"/>
          <w:sz w:val="21"/>
          <w:szCs w:val="21"/>
          <w:lang w:val="en-US" w:eastAsia="zh-CN"/>
        </w:rPr>
        <w:t>”</w:t>
      </w:r>
      <w:r>
        <w:rPr>
          <w:rFonts w:hint="default" w:ascii="Times New Roman" w:hAnsi="Times New Roman" w:eastAsia="宋体" w:cs="Times New Roman"/>
          <w:b w:val="0"/>
          <w:bCs w:val="0"/>
          <w:color w:val="000000"/>
          <w:sz w:val="21"/>
          <w:szCs w:val="21"/>
        </w:rPr>
        <w:t xml:space="preserve"> or</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"You are one of the cleverest students I have ever met" .</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These words really mean a lot to me. Now I'm one of the top students in my class.</w:t>
      </w:r>
    </w:p>
    <w:p>
      <w:pPr>
        <w:jc w:val="righ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—Bess</w:t>
      </w:r>
    </w:p>
    <w:p>
      <w:pPr>
        <w:ind w:left="0" w:firstLine="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41.Who used to be shy?</w:t>
      </w:r>
    </w:p>
    <w:p>
      <w:pPr>
        <w:tabs>
          <w:tab w:val="left" w:pos="1161"/>
          <w:tab w:val="center" w:pos="4068"/>
          <w:tab w:val="center" w:pos="6318"/>
          <w:tab w:val="right" w:pos="9208"/>
        </w:tabs>
        <w:rPr>
          <w:rFonts w:hint="default" w:ascii="Times New Roman" w:hAnsi="Times New Roman" w:eastAsia="宋体" w:cs="Times New Roman"/>
          <w:b w:val="0"/>
          <w:bCs w:val="0"/>
          <w:sz w:val="21"/>
          <w:szCs w:val="21"/>
        </w:rPr>
      </w:pP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A.Hank.</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B.Warren.</w:t>
      </w:r>
      <w:r>
        <w:rPr>
          <w:rFonts w:hint="default" w:ascii="Times New Roman" w:hAnsi="Times New Roman" w:eastAsia="宋体" w:cs="Times New Roman"/>
          <w:b w:val="0"/>
          <w:bCs w:val="0"/>
          <w:sz w:val="21"/>
          <w:szCs w:val="21"/>
        </w:rPr>
        <w:tab/>
      </w:r>
      <w:r>
        <w:rPr>
          <w:rFonts w:hint="eastAsia" w:hAnsi="Times New Roman" w:cs="Times New Roman"/>
          <w:b w:val="0"/>
          <w:bCs w:val="0"/>
          <w:sz w:val="21"/>
          <w:szCs w:val="21"/>
          <w:lang w:val="en-US" w:eastAsia="zh-CN"/>
        </w:rPr>
        <w:t xml:space="preserve">        </w:t>
      </w:r>
      <w:r>
        <w:rPr>
          <w:rFonts w:hint="default" w:ascii="Times New Roman" w:hAnsi="Times New Roman" w:eastAsia="宋体" w:cs="Times New Roman"/>
          <w:b w:val="0"/>
          <w:bCs w:val="0"/>
          <w:color w:val="000000"/>
          <w:sz w:val="21"/>
          <w:szCs w:val="21"/>
        </w:rPr>
        <w:t>C. Bess.</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color w:val="000000"/>
          <w:sz w:val="21"/>
          <w:szCs w:val="21"/>
        </w:rPr>
        <w:t>D. Robin.</w:t>
      </w:r>
    </w:p>
    <w:p>
      <w:pPr>
        <w:ind w:left="0" w:firstLine="0"/>
        <w:jc w:val="both"/>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sz w:val="21"/>
          <w:szCs w:val="21"/>
        </w:rPr>
        <w:t xml:space="preserve">42, The underlined word "talkative" means " " in Chinese. </w:t>
      </w:r>
    </w:p>
    <w:p>
      <w:pPr>
        <w:ind w:left="0" w:firstLine="0"/>
        <w:jc w:val="both"/>
        <w:rPr>
          <w:rFonts w:hint="default" w:ascii="Times New Roman" w:hAnsi="Times New Roman" w:eastAsia="宋体" w:cs="Times New Roman"/>
          <w:b w:val="0"/>
          <w:bCs w:val="0"/>
          <w:sz w:val="21"/>
          <w:szCs w:val="21"/>
        </w:rPr>
      </w:pP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A.健谈的</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 xml:space="preserve"> B.窘迫的</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C.沉默的</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D.痛苦的</w:t>
      </w:r>
    </w:p>
    <w:p>
      <w:pPr>
        <w:ind w:left="0" w:firstLine="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43. Which of the following is TRUE according to the text?</w:t>
      </w:r>
    </w:p>
    <w:p>
      <w:pPr>
        <w:ind w:left="0" w:firstLine="514"/>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A. Now Hank is a good runner with his PE teacher's help.</w:t>
      </w:r>
    </w:p>
    <w:p>
      <w:pPr>
        <w:ind w:left="0" w:firstLine="514"/>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B. Warren used to be poor at his study.</w:t>
      </w:r>
    </w:p>
    <w:p>
      <w:pPr>
        <w:ind w:left="0" w:firstLine="514"/>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C. Bess thinks her teachers are humorous and helpful.</w:t>
      </w:r>
    </w:p>
    <w:p>
      <w:pPr>
        <w:ind w:left="0" w:firstLine="514"/>
        <w:jc w:val="both"/>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sz w:val="21"/>
          <w:szCs w:val="21"/>
        </w:rPr>
        <w:t>D. Bess has made great progress in her study.</w:t>
      </w:r>
    </w:p>
    <w:p>
      <w:pPr>
        <w:ind w:left="0" w:firstLine="514"/>
        <w:jc w:val="both"/>
        <w:rPr>
          <w:rFonts w:hint="default" w:ascii="Times New Roman" w:hAnsi="Times New Roman" w:eastAsia="宋体" w:cs="Times New Roman"/>
          <w:b w:val="0"/>
          <w:bCs w:val="0"/>
          <w:color w:val="000000"/>
          <w:sz w:val="21"/>
          <w:szCs w:val="21"/>
        </w:rPr>
      </w:pPr>
    </w:p>
    <w:p>
      <w:pPr>
        <w:jc w:val="center"/>
        <w:rPr>
          <w:rFonts w:hint="eastAsia" w:ascii="Times New Roman" w:hAnsi="Times New Roman" w:eastAsia="宋体" w:cs="Times New Roman"/>
          <w:b w:val="0"/>
          <w:bCs w:val="0"/>
          <w:color w:val="000000"/>
          <w:sz w:val="21"/>
          <w:szCs w:val="21"/>
          <w:lang w:val="en-US" w:eastAsia="zh-CN"/>
        </w:rPr>
      </w:pPr>
      <w:r>
        <w:rPr>
          <w:rFonts w:hint="eastAsia" w:hAnsi="Times New Roman" w:cs="Times New Roman"/>
          <w:b w:val="0"/>
          <w:bCs w:val="0"/>
          <w:color w:val="000000"/>
          <w:sz w:val="21"/>
          <w:szCs w:val="21"/>
          <w:lang w:val="en-US" w:eastAsia="zh-CN"/>
        </w:rPr>
        <w:t>B</w:t>
      </w:r>
    </w:p>
    <w:p>
      <w:pPr>
        <w:spacing w:before="229"/>
        <w:jc w:val="both"/>
        <w:rPr>
          <w:rFonts w:hint="default" w:ascii="Times New Roman" w:hAnsi="Times New Roman" w:eastAsia="宋体" w:cs="Times New Roman"/>
          <w:b w:val="0"/>
          <w:bCs w:val="0"/>
          <w:color w:val="000000"/>
          <w:sz w:val="21"/>
          <w:szCs w:val="21"/>
        </w:rPr>
      </w:pP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Interesting Festivals in the World</w:t>
      </w:r>
    </w:p>
    <w:tbl>
      <w:tblPr>
        <w:tblStyle w:val="36"/>
        <w:tblW w:w="94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1" w:hRule="atLeast"/>
          <w:jc w:val="center"/>
        </w:trPr>
        <w:tc>
          <w:tcPr>
            <w:tcW w:w="9440"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Pouring Water—Thailand</w:t>
            </w:r>
            <w:r>
              <w:rPr>
                <w:rFonts w:hint="default" w:ascii="Times New Roman" w:hAnsi="Times New Roman" w:eastAsia="宋体" w:cs="Times New Roman"/>
                <w:b w:val="0"/>
                <w:bCs w:val="0"/>
                <w:sz w:val="21"/>
                <w:szCs w:val="21"/>
              </w:rPr>
              <w:br w:type="textWrapping"/>
            </w:r>
            <w:r>
              <w:rPr>
                <w:rFonts w:hint="eastAsia" w:hAnsi="Times New Roman" w:cs="Times New Roman"/>
                <w:b w:val="0"/>
                <w:bCs w:val="0"/>
                <w:sz w:val="21"/>
                <w:szCs w:val="21"/>
                <w:lang w:val="en-US" w:eastAsia="zh-CN"/>
              </w:rPr>
              <w:t xml:space="preserve">       </w:t>
            </w:r>
            <w:r>
              <w:rPr>
                <w:rFonts w:hint="default" w:ascii="Times New Roman" w:hAnsi="Times New Roman" w:eastAsia="宋体" w:cs="Times New Roman"/>
                <w:b w:val="0"/>
                <w:bCs w:val="0"/>
                <w:sz w:val="21"/>
                <w:szCs w:val="21"/>
              </w:rPr>
              <w:t>The Water Festival is the celebration of the New Year in Thailand. Thailand</w:t>
            </w:r>
            <w:r>
              <w:rPr>
                <w:rFonts w:hint="eastAsia" w:hAnsi="Times New Roman" w:cs="Times New Roman"/>
                <w:b w:val="0"/>
                <w:bCs w:val="0"/>
                <w:sz w:val="21"/>
                <w:szCs w:val="21"/>
                <w:lang w:val="en-US" w:eastAsia="zh-CN"/>
              </w:rPr>
              <w:t xml:space="preserve"> c</w:t>
            </w:r>
            <w:r>
              <w:rPr>
                <w:rFonts w:hint="default" w:ascii="Times New Roman" w:hAnsi="Times New Roman" w:eastAsia="宋体" w:cs="Times New Roman"/>
                <w:b w:val="0"/>
                <w:bCs w:val="0"/>
                <w:sz w:val="21"/>
                <w:szCs w:val="21"/>
              </w:rPr>
              <w:t>elebrates the New Year from April 13th to April 15th. Thai people run after each other,</w:t>
            </w:r>
            <w:r>
              <w:rPr>
                <w:rFonts w:hint="eastAsia" w:hAnsi="Times New Roman" w:cs="Times New Roman"/>
                <w:b w:val="0"/>
                <w:bCs w:val="0"/>
                <w:sz w:val="21"/>
                <w:szCs w:val="21"/>
                <w:lang w:val="en-US" w:eastAsia="zh-CN"/>
              </w:rPr>
              <w:t xml:space="preserve"> p</w:t>
            </w:r>
            <w:r>
              <w:rPr>
                <w:rFonts w:hint="default" w:ascii="Times New Roman" w:hAnsi="Times New Roman" w:eastAsia="宋体" w:cs="Times New Roman"/>
                <w:b w:val="0"/>
                <w:bCs w:val="0"/>
                <w:sz w:val="21"/>
                <w:szCs w:val="21"/>
              </w:rPr>
              <w:t>ouring water. The Water Festival is one of the most important reasons why foreigners</w:t>
            </w:r>
            <w:r>
              <w:rPr>
                <w:rFonts w:hint="eastAsia" w:hAnsi="Times New Roman" w:cs="Times New Roman"/>
                <w:b w:val="0"/>
                <w:bCs w:val="0"/>
                <w:sz w:val="21"/>
                <w:szCs w:val="21"/>
                <w:lang w:val="en-US" w:eastAsia="zh-CN"/>
              </w:rPr>
              <w:t xml:space="preserve"> t</w:t>
            </w:r>
            <w:r>
              <w:rPr>
                <w:rFonts w:hint="default" w:ascii="Times New Roman" w:hAnsi="Times New Roman" w:eastAsia="宋体" w:cs="Times New Roman"/>
                <w:b w:val="0"/>
                <w:bCs w:val="0"/>
                <w:sz w:val="21"/>
                <w:szCs w:val="21"/>
              </w:rPr>
              <w:t>ravel to the beautiful land.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4" w:hRule="atLeast"/>
          <w:jc w:val="center"/>
        </w:trPr>
        <w:tc>
          <w:tcPr>
            <w:tcW w:w="9440"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Throwing Tomatoes—Spain(西班牙）</w:t>
            </w:r>
            <w:r>
              <w:rPr>
                <w:rFonts w:hint="default" w:ascii="Times New Roman" w:hAnsi="Times New Roman" w:eastAsia="宋体" w:cs="Times New Roman"/>
                <w:b w:val="0"/>
                <w:bCs w:val="0"/>
                <w:sz w:val="21"/>
                <w:szCs w:val="21"/>
              </w:rPr>
              <w:br w:type="textWrapping"/>
            </w:r>
            <w:r>
              <w:rPr>
                <w:rFonts w:hint="eastAsia" w:hAnsi="Times New Roman" w:cs="Times New Roman"/>
                <w:b w:val="0"/>
                <w:bCs w:val="0"/>
                <w:sz w:val="21"/>
                <w:szCs w:val="21"/>
                <w:lang w:val="en-US" w:eastAsia="zh-CN"/>
              </w:rPr>
              <w:t xml:space="preserve">    </w:t>
            </w:r>
            <w:r>
              <w:rPr>
                <w:rFonts w:hint="default" w:ascii="Times New Roman" w:hAnsi="Times New Roman" w:eastAsia="宋体" w:cs="Times New Roman"/>
                <w:b w:val="0"/>
                <w:bCs w:val="0"/>
                <w:sz w:val="21"/>
                <w:szCs w:val="21"/>
              </w:rPr>
              <w:t>The festival takes place on the last Wednesday in August.Trucks(卡车) carry</w:t>
            </w:r>
            <w:r>
              <w:rPr>
                <w:rFonts w:hint="eastAsia" w:hAnsi="Times New Roman" w:cs="Times New Roman"/>
                <w:b w:val="0"/>
                <w:bCs w:val="0"/>
                <w:sz w:val="21"/>
                <w:szCs w:val="21"/>
                <w:lang w:val="en-US" w:eastAsia="zh-CN"/>
              </w:rPr>
              <w:t xml:space="preserve"> t</w:t>
            </w:r>
            <w:r>
              <w:rPr>
                <w:rFonts w:hint="default" w:ascii="Times New Roman" w:hAnsi="Times New Roman" w:eastAsia="宋体" w:cs="Times New Roman"/>
                <w:b w:val="0"/>
                <w:bCs w:val="0"/>
                <w:sz w:val="21"/>
                <w:szCs w:val="21"/>
              </w:rPr>
              <w:t xml:space="preserve">omatoes into the square. </w:t>
            </w:r>
            <w:r>
              <w:rPr>
                <w:rFonts w:hint="eastAsia" w:hAnsi="Times New Roman" w:cs="Times New Roman"/>
                <w:b w:val="0"/>
                <w:bCs w:val="0"/>
                <w:sz w:val="21"/>
                <w:szCs w:val="21"/>
                <w:lang w:val="en-US" w:eastAsia="zh-CN"/>
              </w:rPr>
              <w:t>p</w:t>
            </w:r>
            <w:r>
              <w:rPr>
                <w:rFonts w:hint="default" w:ascii="Times New Roman" w:hAnsi="Times New Roman" w:eastAsia="宋体" w:cs="Times New Roman"/>
                <w:b w:val="0"/>
                <w:bCs w:val="0"/>
                <w:sz w:val="21"/>
                <w:szCs w:val="21"/>
              </w:rPr>
              <w:t>eople rush to the tomatoes and throw them into the crowd.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3" w:hRule="atLeast"/>
          <w:jc w:val="center"/>
        </w:trPr>
        <w:tc>
          <w:tcPr>
            <w:tcW w:w="9440"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Rolling（滚动的）Cheese—England</w:t>
            </w:r>
            <w:r>
              <w:rPr>
                <w:rFonts w:hint="default" w:ascii="Times New Roman" w:hAnsi="Times New Roman" w:eastAsia="宋体" w:cs="Times New Roman"/>
                <w:b w:val="0"/>
                <w:bCs w:val="0"/>
                <w:sz w:val="21"/>
                <w:szCs w:val="21"/>
              </w:rPr>
              <w:br w:type="textWrapping"/>
            </w:r>
            <w:r>
              <w:rPr>
                <w:rFonts w:hint="eastAsia" w:hAnsi="Times New Roman" w:cs="Times New Roman"/>
                <w:b w:val="0"/>
                <w:bCs w:val="0"/>
                <w:sz w:val="21"/>
                <w:szCs w:val="21"/>
                <w:lang w:val="en-US" w:eastAsia="zh-CN"/>
              </w:rPr>
              <w:t xml:space="preserve">    </w:t>
            </w:r>
            <w:r>
              <w:rPr>
                <w:rFonts w:hint="default" w:ascii="Times New Roman" w:hAnsi="Times New Roman" w:eastAsia="宋体" w:cs="Times New Roman"/>
                <w:b w:val="0"/>
                <w:bCs w:val="0"/>
                <w:sz w:val="21"/>
                <w:szCs w:val="21"/>
              </w:rPr>
              <w:t>This festival is celebrated on the last Monday in May. It takes place on Cooper's</w:t>
            </w:r>
            <w:r>
              <w:rPr>
                <w:rFonts w:hint="eastAsia" w:hAnsi="Times New Roman" w:cs="Times New Roman"/>
                <w:b w:val="0"/>
                <w:bCs w:val="0"/>
                <w:sz w:val="21"/>
                <w:szCs w:val="21"/>
                <w:lang w:val="en-US" w:eastAsia="zh-CN"/>
              </w:rPr>
              <w:t xml:space="preserve"> </w:t>
            </w:r>
            <w:r>
              <w:rPr>
                <w:rFonts w:hint="default" w:ascii="Times New Roman" w:hAnsi="Times New Roman" w:eastAsia="宋体" w:cs="Times New Roman"/>
                <w:b w:val="0"/>
                <w:bCs w:val="0"/>
                <w:sz w:val="21"/>
                <w:szCs w:val="21"/>
              </w:rPr>
              <w:t>Hill. A large wheel of cheese is rolled down Cooper's Hill. The festival is actually a race</w:t>
            </w:r>
            <w:r>
              <w:rPr>
                <w:rFonts w:hint="eastAsia" w:hAnsi="Times New Roman" w:cs="Times New Roman"/>
                <w:b w:val="0"/>
                <w:bCs w:val="0"/>
                <w:sz w:val="21"/>
                <w:szCs w:val="21"/>
                <w:lang w:val="en-US" w:eastAsia="zh-CN"/>
              </w:rPr>
              <w:t xml:space="preserve"> </w:t>
            </w:r>
            <w:r>
              <w:rPr>
                <w:rFonts w:hint="default" w:ascii="Times New Roman" w:hAnsi="Times New Roman" w:eastAsia="宋体" w:cs="Times New Roman"/>
                <w:b w:val="0"/>
                <w:bCs w:val="0"/>
                <w:sz w:val="21"/>
                <w:szCs w:val="21"/>
              </w:rPr>
              <w:t>where people run down the hill after the rolling cheese. The first person to cross the finish</w:t>
            </w:r>
            <w:r>
              <w:rPr>
                <w:rFonts w:hint="eastAsia" w:hAnsi="Times New Roman" w:cs="Times New Roman"/>
                <w:b w:val="0"/>
                <w:bCs w:val="0"/>
                <w:sz w:val="21"/>
                <w:szCs w:val="21"/>
                <w:lang w:val="en-US" w:eastAsia="zh-CN"/>
              </w:rPr>
              <w:t xml:space="preserve"> l</w:t>
            </w:r>
            <w:r>
              <w:rPr>
                <w:rFonts w:hint="default" w:ascii="Times New Roman" w:hAnsi="Times New Roman" w:eastAsia="宋体" w:cs="Times New Roman"/>
                <w:b w:val="0"/>
                <w:bCs w:val="0"/>
                <w:sz w:val="21"/>
                <w:szCs w:val="21"/>
              </w:rPr>
              <w:t>ine wins the cheese.</w:t>
            </w:r>
          </w:p>
        </w:tc>
      </w:tr>
    </w:tbl>
    <w:p>
      <w:pPr>
        <w:tabs>
          <w:tab w:val="left" w:pos="708"/>
          <w:tab w:val="center" w:pos="5893"/>
        </w:tabs>
        <w:rPr>
          <w:rFonts w:hint="default" w:ascii="Times New Roman" w:hAnsi="Times New Roman" w:eastAsia="宋体" w:cs="Times New Roman"/>
          <w:b w:val="0"/>
          <w:bCs w:val="0"/>
          <w:color w:val="000000"/>
          <w:sz w:val="21"/>
          <w:szCs w:val="21"/>
        </w:rPr>
      </w:pPr>
    </w:p>
    <w:p>
      <w:pPr>
        <w:tabs>
          <w:tab w:val="left" w:pos="708"/>
          <w:tab w:val="center" w:pos="5893"/>
        </w:tabs>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44. Thailand celebrates the New Year for</w:t>
      </w:r>
      <w:r>
        <w:rPr>
          <w:rFonts w:hint="eastAsia" w:hAnsi="Times New Roman" w:cs="Times New Roman"/>
          <w:b w:val="0"/>
          <w:bCs w:val="0"/>
          <w:color w:val="000000"/>
          <w:sz w:val="21"/>
          <w:szCs w:val="21"/>
          <w:lang w:val="en-US" w:eastAsia="zh-CN"/>
        </w:rPr>
        <w:t>__________</w:t>
      </w:r>
      <w:r>
        <w:rPr>
          <w:rFonts w:hint="default" w:ascii="Times New Roman" w:hAnsi="Times New Roman" w:eastAsia="宋体" w:cs="Times New Roman"/>
          <w:b w:val="0"/>
          <w:bCs w:val="0"/>
          <w:color w:val="000000"/>
          <w:sz w:val="21"/>
          <w:szCs w:val="21"/>
        </w:rPr>
        <w:t>.</w:t>
      </w:r>
    </w:p>
    <w:p>
      <w:pPr>
        <w:tabs>
          <w:tab w:val="left" w:pos="1127"/>
          <w:tab w:val="center" w:pos="4408"/>
          <w:tab w:val="center" w:pos="6647"/>
          <w:tab w:val="right" w:pos="9673"/>
        </w:tabs>
        <w:rPr>
          <w:rFonts w:hint="default" w:ascii="Times New Roman" w:hAnsi="Times New Roman" w:eastAsia="宋体" w:cs="Times New Roman"/>
          <w:b w:val="0"/>
          <w:bCs w:val="0"/>
          <w:sz w:val="21"/>
          <w:szCs w:val="21"/>
        </w:rPr>
      </w:pP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A.two days</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B. three days</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color w:val="000000"/>
          <w:sz w:val="21"/>
          <w:szCs w:val="21"/>
        </w:rPr>
        <w:t>C.four days</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D.one week</w:t>
      </w:r>
    </w:p>
    <w:p>
      <w:pPr>
        <w:ind w:left="0" w:firstLine="0"/>
        <w:jc w:val="both"/>
        <w:rPr>
          <w:rFonts w:hint="eastAsia" w:hAnsi="Times New Roman" w:cs="Times New Roman"/>
          <w:b w:val="0"/>
          <w:bCs w:val="0"/>
          <w:color w:val="000000"/>
          <w:sz w:val="21"/>
          <w:szCs w:val="21"/>
          <w:lang w:val="en-US" w:eastAsia="zh-CN"/>
        </w:rPr>
      </w:pPr>
      <w:r>
        <w:rPr>
          <w:rFonts w:hint="default" w:ascii="Times New Roman" w:hAnsi="Times New Roman" w:eastAsia="宋体" w:cs="Times New Roman"/>
          <w:b w:val="0"/>
          <w:bCs w:val="0"/>
          <w:color w:val="000000"/>
          <w:sz w:val="21"/>
          <w:szCs w:val="21"/>
        </w:rPr>
        <w:t>45.If Joe wants to go to enjoy a festival in August,he will probably go to ___</w:t>
      </w:r>
      <w:r>
        <w:rPr>
          <w:rFonts w:hint="eastAsia" w:hAnsi="Times New Roman" w:cs="Times New Roman"/>
          <w:b w:val="0"/>
          <w:bCs w:val="0"/>
          <w:color w:val="000000"/>
          <w:sz w:val="21"/>
          <w:szCs w:val="21"/>
          <w:lang w:val="en-US" w:eastAsia="zh-CN"/>
        </w:rPr>
        <w:t>___.</w:t>
      </w:r>
    </w:p>
    <w:p>
      <w:pPr>
        <w:ind w:left="0" w:firstLine="0"/>
        <w:jc w:val="both"/>
        <w:rPr>
          <w:rFonts w:hint="default" w:ascii="Times New Roman" w:hAnsi="Times New Roman" w:eastAsia="宋体" w:cs="Times New Roman"/>
          <w:b w:val="0"/>
          <w:bCs w:val="0"/>
          <w:color w:val="000000"/>
          <w:sz w:val="21"/>
          <w:szCs w:val="21"/>
        </w:rPr>
      </w:pP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 xml:space="preserve"> </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 xml:space="preserve">A. Thailand </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 xml:space="preserve">B. England </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 xml:space="preserve">C.Spain </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D. Cooper's Hill</w:t>
      </w:r>
    </w:p>
    <w:p>
      <w:pPr>
        <w:pStyle w:val="165"/>
        <w:jc w:val="both"/>
      </w:pPr>
      <w:r>
        <w:rPr>
          <w:rFonts w:hint="eastAsia"/>
          <w:b w:val="0"/>
          <w:color w:val="000000"/>
          <w:lang w:val="en-US" w:eastAsia="zh-CN"/>
        </w:rPr>
        <w:t>46. Wh</w:t>
      </w:r>
      <w:r>
        <w:rPr>
          <w:b w:val="0"/>
          <w:color w:val="000000"/>
        </w:rPr>
        <w:t xml:space="preserve">at are these passages talking </w:t>
      </w:r>
      <w:r>
        <w:rPr>
          <w:rFonts w:hint="eastAsia"/>
          <w:b w:val="0"/>
          <w:color w:val="000000"/>
          <w:lang w:val="en-US" w:eastAsia="zh-CN"/>
        </w:rPr>
        <w:t>about?</w:t>
      </w:r>
    </w:p>
    <w:p>
      <w:pPr>
        <w:pStyle w:val="165"/>
        <w:tabs>
          <w:tab w:val="left" w:pos="333"/>
          <w:tab w:val="right" w:pos="9332"/>
        </w:tabs>
      </w:pPr>
      <w:r>
        <w:tab/>
      </w:r>
      <w:r>
        <w:rPr>
          <w:b w:val="0"/>
          <w:color w:val="000000"/>
        </w:rPr>
        <w:t>A. Different countries in the world.</w:t>
      </w:r>
      <w:r>
        <w:tab/>
      </w:r>
      <w:r>
        <w:rPr>
          <w:b w:val="0"/>
          <w:color w:val="000000"/>
        </w:rPr>
        <w:t>B.Interesting festivals in the world.</w:t>
      </w:r>
    </w:p>
    <w:p>
      <w:pPr>
        <w:pStyle w:val="165"/>
        <w:tabs>
          <w:tab w:val="left" w:pos="333"/>
          <w:tab w:val="right" w:pos="9322"/>
        </w:tabs>
      </w:pPr>
      <w:r>
        <w:tab/>
      </w:r>
      <w:r>
        <w:rPr>
          <w:b w:val="0"/>
          <w:color w:val="000000"/>
        </w:rPr>
        <w:t>C. The most famous tourist places.</w:t>
      </w:r>
      <w:r>
        <w:tab/>
      </w:r>
      <w:r>
        <w:rPr>
          <w:b w:val="0"/>
          <w:color w:val="000000"/>
        </w:rPr>
        <w:t>D.</w:t>
      </w:r>
      <w:r>
        <w:rPr>
          <w:rFonts w:hint="eastAsia"/>
          <w:b w:val="0"/>
          <w:color w:val="000000"/>
          <w:lang w:eastAsia="zh-CN"/>
        </w:rPr>
        <w:t>Colorful</w:t>
      </w:r>
      <w:r>
        <w:rPr>
          <w:b w:val="0"/>
          <w:color w:val="000000"/>
        </w:rPr>
        <w:t xml:space="preserve"> activities in the world.</w:t>
      </w:r>
    </w:p>
    <w:p>
      <w:pPr>
        <w:pStyle w:val="165"/>
        <w:numPr>
          <w:ilvl w:val="0"/>
          <w:numId w:val="8"/>
        </w:numPr>
        <w:ind w:firstLine="0"/>
        <w:jc w:val="both"/>
        <w:rPr>
          <w:b w:val="0"/>
          <w:color w:val="000000"/>
        </w:rPr>
      </w:pPr>
      <w:r>
        <w:rPr>
          <w:b w:val="0"/>
          <w:color w:val="000000"/>
        </w:rPr>
        <w:t xml:space="preserve">The passage is most probably taken from </w:t>
      </w:r>
      <w:r>
        <w:rPr>
          <w:rFonts w:hint="eastAsia"/>
          <w:b w:val="0"/>
          <w:color w:val="000000"/>
          <w:lang w:val="en-US" w:eastAsia="zh-CN"/>
        </w:rPr>
        <w:t>______________.</w:t>
      </w:r>
    </w:p>
    <w:p>
      <w:pPr>
        <w:pStyle w:val="165"/>
        <w:numPr>
          <w:ilvl w:val="0"/>
          <w:numId w:val="0"/>
        </w:numPr>
        <w:ind w:firstLine="210"/>
        <w:jc w:val="both"/>
        <w:rPr>
          <w:b w:val="0"/>
          <w:color w:val="000000"/>
        </w:rPr>
      </w:pPr>
      <w:r>
        <w:rPr>
          <w:b w:val="0"/>
          <w:color w:val="000000"/>
        </w:rPr>
        <w:t>A.a food magazine B. a novel</w:t>
      </w:r>
      <w:r>
        <w:rPr>
          <w:rFonts w:hint="eastAsia"/>
          <w:b w:val="0"/>
          <w:color w:val="000000"/>
          <w:lang w:val="en-US" w:eastAsia="zh-CN"/>
        </w:rPr>
        <w:t xml:space="preserve">  </w:t>
      </w:r>
      <w:r>
        <w:rPr>
          <w:b w:val="0"/>
          <w:color w:val="000000"/>
        </w:rPr>
        <w:t xml:space="preserve">C. a tour guide book D. a science report </w:t>
      </w:r>
    </w:p>
    <w:p>
      <w:pPr>
        <w:pStyle w:val="165"/>
        <w:numPr>
          <w:ilvl w:val="0"/>
          <w:numId w:val="0"/>
        </w:numPr>
        <w:ind w:firstLine="210"/>
        <w:jc w:val="both"/>
        <w:rPr>
          <w:b w:val="0"/>
          <w:color w:val="000000"/>
        </w:rPr>
      </w:pPr>
    </w:p>
    <w:p>
      <w:pPr>
        <w:pStyle w:val="165"/>
        <w:numPr>
          <w:ilvl w:val="0"/>
          <w:numId w:val="0"/>
        </w:numPr>
        <w:ind w:firstLine="210"/>
        <w:jc w:val="center"/>
      </w:pPr>
      <w:r>
        <w:rPr>
          <w:b w:val="0"/>
          <w:color w:val="000000"/>
        </w:rPr>
        <w:t>C</w:t>
      </w:r>
    </w:p>
    <w:p>
      <w:pPr>
        <w:pStyle w:val="165"/>
        <w:ind w:left="0" w:firstLine="572"/>
        <w:jc w:val="both"/>
      </w:pPr>
      <w:r>
        <w:rPr>
          <w:b w:val="0"/>
          <w:color w:val="556B2F"/>
        </w:rPr>
        <w:t xml:space="preserve">Reading for pleasure(快乐阅读）plays an important role in one's growth. It is also the easiest way to become </w:t>
      </w:r>
      <w:r>
        <w:rPr>
          <w:rFonts w:hint="eastAsia"/>
          <w:b w:val="0"/>
          <w:color w:val="556B2F"/>
          <w:lang w:val="en-US" w:eastAsia="zh-CN"/>
        </w:rPr>
        <w:t>a</w:t>
      </w:r>
      <w:r>
        <w:rPr>
          <w:b w:val="0"/>
          <w:color w:val="556B2F"/>
        </w:rPr>
        <w:t xml:space="preserve"> better reader in English. Some students don't want to read for</w:t>
      </w:r>
      <w:r>
        <w:rPr>
          <w:b w:val="0"/>
          <w:color w:val="000000"/>
        </w:rPr>
        <w:t xml:space="preserve"> pleasure. They say they want to use their time to learn the rules of the language and new words.</w:t>
      </w:r>
    </w:p>
    <w:p>
      <w:pPr>
        <w:pStyle w:val="165"/>
        <w:ind w:left="0" w:firstLine="572"/>
        <w:jc w:val="both"/>
      </w:pPr>
      <w:r>
        <w:rPr>
          <w:b w:val="0"/>
          <w:color w:val="000000"/>
        </w:rPr>
        <w:t>Dr. Stephen Krashen, a famous expert on learning languages, says that pleasure reading helps you learn many important things about English. Students learn more grammar and more words when they read for pleasure. They also learn more about good writing.</w:t>
      </w:r>
    </w:p>
    <w:p>
      <w:pPr>
        <w:pStyle w:val="165"/>
        <w:ind w:left="0" w:firstLine="572"/>
        <w:jc w:val="both"/>
      </w:pPr>
      <w:r>
        <w:rPr>
          <w:b w:val="0"/>
          <w:color w:val="000000"/>
        </w:rPr>
        <w:t>Dr, Krashen tells us that pleasure reading helps each student in a different way. Pleasure reading makes it possible for each student to learn what he or she needs.</w:t>
      </w:r>
    </w:p>
    <w:p>
      <w:pPr>
        <w:pStyle w:val="165"/>
        <w:ind w:left="0" w:firstLine="572"/>
        <w:jc w:val="both"/>
      </w:pPr>
      <w:r>
        <w:rPr>
          <w:b w:val="0"/>
          <w:color w:val="000000"/>
        </w:rPr>
        <w:t>Reading for pleasure is not the same as studying. When you read for pleasure, you choose your own books, and you don't have to remember everything. There are no tests on your pleasure reading books. Pleasure reading will help you:</w:t>
      </w:r>
    </w:p>
    <w:p>
      <w:pPr>
        <w:pStyle w:val="165"/>
        <w:ind w:left="0" w:firstLine="572"/>
        <w:jc w:val="both"/>
      </w:pPr>
      <w:r>
        <w:rPr>
          <w:b w:val="0"/>
          <w:color w:val="000000"/>
        </w:rPr>
        <w:t>* learn how English speakers use English</w:t>
      </w:r>
    </w:p>
    <w:p>
      <w:pPr>
        <w:pStyle w:val="165"/>
        <w:ind w:left="0" w:firstLine="572"/>
        <w:jc w:val="both"/>
      </w:pPr>
      <w:r>
        <w:rPr>
          <w:b w:val="0"/>
          <w:color w:val="000000"/>
        </w:rPr>
        <w:t>* read faster in English</w:t>
      </w:r>
    </w:p>
    <w:p>
      <w:pPr>
        <w:pStyle w:val="165"/>
        <w:ind w:left="0" w:firstLine="572"/>
        <w:jc w:val="both"/>
      </w:pPr>
      <w:r>
        <w:rPr>
          <w:b w:val="0"/>
          <w:color w:val="000000"/>
        </w:rPr>
        <w:t>* find examples of good writing in English</w:t>
      </w:r>
    </w:p>
    <w:p>
      <w:pPr>
        <w:pStyle w:val="165"/>
        <w:ind w:left="0" w:firstLine="572"/>
        <w:jc w:val="both"/>
      </w:pPr>
      <w:r>
        <w:rPr>
          <w:b w:val="0"/>
          <w:color w:val="000000"/>
        </w:rPr>
        <w:t>*learn new words</w:t>
      </w:r>
    </w:p>
    <w:p>
      <w:pPr>
        <w:pStyle w:val="165"/>
        <w:spacing w:before="0"/>
        <w:ind w:left="0" w:firstLine="572"/>
        <w:jc w:val="both"/>
        <w:rPr>
          <w:b w:val="0"/>
          <w:color w:val="000000"/>
        </w:rPr>
      </w:pPr>
      <w:r>
        <w:rPr>
          <w:b w:val="0"/>
          <w:color w:val="000000"/>
        </w:rPr>
        <w:t>* learn about the culture of English speakers</w:t>
      </w:r>
    </w:p>
    <w:p>
      <w:pPr>
        <w:pStyle w:val="165"/>
        <w:spacing w:before="0"/>
        <w:ind w:left="0" w:firstLine="572"/>
        <w:jc w:val="both"/>
        <w:rPr>
          <w:b w:val="0"/>
          <w:color w:val="000000"/>
        </w:rPr>
      </w:pPr>
    </w:p>
    <w:p>
      <w:pPr>
        <w:pStyle w:val="165"/>
        <w:tabs>
          <w:tab w:val="left" w:pos="-121"/>
          <w:tab w:val="right" w:pos="8992"/>
        </w:tabs>
      </w:pPr>
      <w:r>
        <w:rPr>
          <w:b w:val="0"/>
          <w:color w:val="000000"/>
        </w:rPr>
        <w:t>48.From the first two paragraphs, we know that reading for pleasure</w:t>
      </w:r>
      <w:r>
        <w:rPr>
          <w:rFonts w:hint="eastAsia"/>
          <w:b w:val="0"/>
          <w:color w:val="000000"/>
          <w:lang w:val="en-US" w:eastAsia="zh-CN"/>
        </w:rPr>
        <w:t>______________.</w:t>
      </w:r>
    </w:p>
    <w:p>
      <w:pPr>
        <w:pStyle w:val="165"/>
        <w:ind w:left="0" w:firstLine="424"/>
        <w:jc w:val="both"/>
      </w:pPr>
      <w:r>
        <w:rPr>
          <w:b w:val="0"/>
          <w:color w:val="000000"/>
        </w:rPr>
        <w:t>A. is boring for some students</w:t>
      </w:r>
    </w:p>
    <w:p>
      <w:pPr>
        <w:pStyle w:val="165"/>
        <w:ind w:left="0" w:firstLine="424"/>
        <w:jc w:val="both"/>
      </w:pPr>
      <w:r>
        <w:rPr>
          <w:b w:val="0"/>
          <w:color w:val="000000"/>
        </w:rPr>
        <w:t>B. has no influence in one's growth</w:t>
      </w:r>
    </w:p>
    <w:p>
      <w:pPr>
        <w:pStyle w:val="165"/>
        <w:ind w:left="0" w:firstLine="424"/>
        <w:jc w:val="both"/>
      </w:pPr>
      <w:r>
        <w:rPr>
          <w:b w:val="0"/>
          <w:color w:val="000000"/>
        </w:rPr>
        <w:t>C.can help to improve English listening and writing skills</w:t>
      </w:r>
    </w:p>
    <w:p>
      <w:pPr>
        <w:pStyle w:val="165"/>
        <w:ind w:left="0" w:firstLine="424"/>
        <w:jc w:val="both"/>
      </w:pPr>
      <w:r>
        <w:rPr>
          <w:b w:val="0"/>
          <w:color w:val="000000"/>
        </w:rPr>
        <w:t>D. is an important way t</w:t>
      </w:r>
      <w:r>
        <w:rPr>
          <w:rFonts w:hint="eastAsia"/>
          <w:b w:val="0"/>
          <w:color w:val="000000"/>
          <w:lang w:val="en-US" w:eastAsia="zh-CN"/>
        </w:rPr>
        <w:t>o</w:t>
      </w:r>
      <w:r>
        <w:rPr>
          <w:b w:val="0"/>
          <w:color w:val="000000"/>
        </w:rPr>
        <w:t xml:space="preserve"> learn English</w:t>
      </w:r>
    </w:p>
    <w:p>
      <w:pPr>
        <w:pStyle w:val="165"/>
        <w:ind w:left="0" w:firstLine="0"/>
        <w:jc w:val="both"/>
      </w:pPr>
      <w:r>
        <w:rPr>
          <w:b w:val="0"/>
          <w:color w:val="000000"/>
        </w:rPr>
        <w:t>49. Which of the following belongs to pleasure reading?</w:t>
      </w:r>
    </w:p>
    <w:p>
      <w:pPr>
        <w:pStyle w:val="165"/>
        <w:ind w:left="0" w:firstLine="424"/>
        <w:jc w:val="both"/>
      </w:pPr>
      <w:r>
        <w:rPr>
          <w:b w:val="0"/>
          <w:color w:val="000000"/>
        </w:rPr>
        <w:t>A. Students will learn fewer words.</w:t>
      </w:r>
    </w:p>
    <w:p>
      <w:pPr>
        <w:pStyle w:val="165"/>
        <w:ind w:left="0" w:firstLine="424"/>
        <w:jc w:val="both"/>
      </w:pPr>
      <w:r>
        <w:rPr>
          <w:b w:val="0"/>
          <w:color w:val="000000"/>
        </w:rPr>
        <w:t>B Students have to remember everything.</w:t>
      </w:r>
    </w:p>
    <w:p>
      <w:pPr>
        <w:pStyle w:val="165"/>
        <w:ind w:left="0" w:firstLine="424"/>
        <w:jc w:val="both"/>
      </w:pPr>
      <w:r>
        <w:rPr>
          <w:b w:val="0"/>
          <w:color w:val="000000"/>
        </w:rPr>
        <w:t>C. Students need to have many tests.</w:t>
      </w:r>
    </w:p>
    <w:p>
      <w:pPr>
        <w:pStyle w:val="165"/>
        <w:ind w:left="0" w:firstLine="424"/>
        <w:jc w:val="both"/>
      </w:pPr>
      <w:r>
        <w:rPr>
          <w:b w:val="0"/>
          <w:color w:val="000000"/>
        </w:rPr>
        <w:t>D. Students will learn what they need.</w:t>
      </w:r>
    </w:p>
    <w:p>
      <w:pPr>
        <w:pStyle w:val="165"/>
        <w:ind w:firstLine="0"/>
        <w:jc w:val="both"/>
      </w:pPr>
      <w:r>
        <w:rPr>
          <w:b w:val="0"/>
          <w:color w:val="000000"/>
        </w:rPr>
        <w:t>50.How many aspects(方面）will pleasure reading help you?</w:t>
      </w:r>
    </w:p>
    <w:p>
      <w:pPr>
        <w:pStyle w:val="165"/>
        <w:tabs>
          <w:tab w:val="left" w:pos="322"/>
          <w:tab w:val="center" w:pos="3413"/>
          <w:tab w:val="center" w:pos="5901"/>
          <w:tab w:val="right" w:pos="8754"/>
        </w:tabs>
        <w:rPr>
          <w:b w:val="0"/>
          <w:color w:val="000000"/>
        </w:rPr>
      </w:pPr>
      <w:r>
        <w:tab/>
      </w:r>
      <w:r>
        <w:rPr>
          <w:rFonts w:hint="eastAsia"/>
          <w:lang w:val="en-US" w:eastAsia="zh-CN"/>
        </w:rPr>
        <w:t xml:space="preserve"> </w:t>
      </w:r>
      <w:r>
        <w:rPr>
          <w:b w:val="0"/>
          <w:color w:val="000000"/>
        </w:rPr>
        <w:t>A. Three.</w:t>
      </w:r>
      <w:r>
        <w:rPr>
          <w:rFonts w:hint="eastAsia"/>
          <w:b w:val="0"/>
          <w:color w:val="000000"/>
          <w:lang w:val="en-US" w:eastAsia="zh-CN"/>
        </w:rPr>
        <w:t xml:space="preserve">    </w:t>
      </w:r>
      <w:r>
        <w:rPr>
          <w:b w:val="0"/>
          <w:color w:val="000000"/>
        </w:rPr>
        <w:t>B. Four.</w:t>
      </w:r>
      <w:r>
        <w:tab/>
      </w:r>
      <w:r>
        <w:rPr>
          <w:b w:val="0"/>
          <w:color w:val="000000"/>
        </w:rPr>
        <w:t>C.Five.</w:t>
      </w:r>
      <w:r>
        <w:tab/>
      </w:r>
      <w:r>
        <w:rPr>
          <w:b w:val="0"/>
          <w:color w:val="000000"/>
        </w:rPr>
        <w:t>D. Six.</w:t>
      </w:r>
    </w:p>
    <w:p>
      <w:pPr>
        <w:pStyle w:val="165"/>
        <w:tabs>
          <w:tab w:val="left" w:pos="322"/>
          <w:tab w:val="center" w:pos="3413"/>
          <w:tab w:val="center" w:pos="5901"/>
          <w:tab w:val="right" w:pos="8754"/>
        </w:tabs>
        <w:rPr>
          <w:b w:val="0"/>
          <w:color w:val="000000"/>
        </w:rPr>
      </w:pPr>
    </w:p>
    <w:p>
      <w:pPr>
        <w:pStyle w:val="165"/>
        <w:ind w:left="0" w:firstLine="572"/>
        <w:jc w:val="both"/>
      </w:pPr>
      <w:r>
        <w:rPr>
          <w:b w:val="0"/>
          <w:color w:val="000000"/>
        </w:rPr>
        <w:t>第二节：根据短文内容，从短文后的选项中选出能填入空白处的最佳选项。选项中有两项为多余选项。请将正确答案的序号填在题前的答题栏中。（共5小题，计5分）</w:t>
      </w:r>
    </w:p>
    <w:p>
      <w:pPr>
        <w:pStyle w:val="165"/>
        <w:ind w:left="0" w:firstLine="572"/>
        <w:jc w:val="both"/>
      </w:pPr>
      <w:r>
        <w:rPr>
          <w:b w:val="0"/>
          <w:color w:val="000000"/>
        </w:rPr>
        <w:t>“I'm Sorry”is one of the most common words spoken on the streets of Britain(大不列颠）every day.</w:t>
      </w:r>
    </w:p>
    <w:p>
      <w:pPr>
        <w:pStyle w:val="165"/>
        <w:ind w:left="0" w:firstLine="572"/>
        <w:jc w:val="both"/>
      </w:pPr>
      <w:r>
        <w:rPr>
          <w:b w:val="0"/>
          <w:color w:val="000000"/>
        </w:rPr>
        <w:t>Saying "Sorry"means to apologize(道歉). This is simple and easy to understand. 51</w:t>
      </w:r>
      <w:r>
        <w:rPr>
          <w:rFonts w:hint="eastAsia"/>
          <w:b w:val="0"/>
          <w:color w:val="000000"/>
          <w:lang w:val="en-US" w:eastAsia="zh-CN"/>
        </w:rPr>
        <w:t>___________</w:t>
      </w:r>
      <w:r>
        <w:rPr>
          <w:b w:val="0"/>
          <w:color w:val="000000"/>
        </w:rPr>
        <w:t>_. It is a cultural expression. Imagine this: a man walks down the street, looking down at his phone. 52_</w:t>
      </w:r>
      <w:r>
        <w:rPr>
          <w:rFonts w:hint="eastAsia"/>
          <w:b w:val="0"/>
          <w:color w:val="000000"/>
          <w:lang w:val="en-US" w:eastAsia="zh-CN"/>
        </w:rPr>
        <w:t>___________</w:t>
      </w:r>
      <w:r>
        <w:rPr>
          <w:b w:val="0"/>
          <w:color w:val="000000"/>
        </w:rPr>
        <w:t>__. She sees him, but she can't get out of the way in time. The man hits the woman. 53_</w:t>
      </w:r>
      <w:r>
        <w:rPr>
          <w:rFonts w:hint="eastAsia"/>
          <w:b w:val="0"/>
          <w:color w:val="000000"/>
          <w:lang w:val="en-US" w:eastAsia="zh-CN"/>
        </w:rPr>
        <w:t>___________</w:t>
      </w:r>
      <w:r>
        <w:rPr>
          <w:b w:val="0"/>
          <w:color w:val="000000"/>
        </w:rPr>
        <w:t>__? Naturally, the man should say sorry, because it was he who wasn't looking where he was going. Yet in Britain, it is common for both to apologize.</w:t>
      </w:r>
    </w:p>
    <w:p>
      <w:pPr>
        <w:pStyle w:val="165"/>
        <w:ind w:left="0" w:firstLine="572"/>
        <w:jc w:val="both"/>
      </w:pPr>
      <w:r>
        <w:rPr>
          <w:b w:val="0"/>
          <w:color w:val="000000"/>
        </w:rPr>
        <w:t>It is known that British people, like most people, do not enjoy argument. So to quickly calm (平息) the situation, 54</w:t>
      </w:r>
      <w:r>
        <w:rPr>
          <w:rFonts w:hint="eastAsia"/>
          <w:b w:val="0"/>
          <w:color w:val="000000"/>
          <w:lang w:val="en-US" w:eastAsia="zh-CN"/>
        </w:rPr>
        <w:t>___________</w:t>
      </w:r>
      <w:r>
        <w:rPr>
          <w:b w:val="0"/>
          <w:color w:val="000000"/>
        </w:rPr>
        <w:t>___.</w:t>
      </w:r>
    </w:p>
    <w:p>
      <w:pPr>
        <w:spacing w:after="76"/>
        <w:ind w:left="151" w:firstLine="486"/>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Other times it may sound funny to hear "sorry". Some of people say it at restaurants. For example, one asks the waiter; "Sorry, but can I order another drink?" It is not to apologize, 55</w:t>
      </w:r>
      <w:r>
        <w:rPr>
          <w:rFonts w:hint="default" w:ascii="Times New Roman" w:hAnsi="Times New Roman" w:eastAsia="宋体" w:cs="Times New Roman"/>
          <w:b w:val="0"/>
          <w:color w:val="000000"/>
          <w:sz w:val="21"/>
          <w:szCs w:val="21"/>
          <w:lang w:val="en-US" w:eastAsia="zh-CN"/>
        </w:rPr>
        <w:t>_______</w:t>
      </w:r>
      <w:r>
        <w:rPr>
          <w:rFonts w:hint="default" w:ascii="Times New Roman" w:hAnsi="Times New Roman" w:eastAsia="宋体" w:cs="Times New Roman"/>
          <w:b w:val="0"/>
          <w:color w:val="000000"/>
          <w:sz w:val="21"/>
          <w:szCs w:val="21"/>
        </w:rPr>
        <w:t>__. In Britain, "sorry" doesn't always mean exactly what you think.</w:t>
      </w:r>
    </w:p>
    <w:p>
      <w:pPr>
        <w:spacing w:after="76"/>
        <w:jc w:val="both"/>
        <w:rPr>
          <w:rFonts w:hint="default" w:ascii="Times New Roman" w:hAnsi="Times New Roman" w:eastAsia="宋体" w:cs="Times New Roman"/>
          <w:b w:val="0"/>
          <w:color w:val="000000"/>
          <w:sz w:val="21"/>
          <w:szCs w:val="21"/>
        </w:rPr>
      </w:pPr>
    </w:p>
    <w:tbl>
      <w:tblPr>
        <w:tblStyle w:val="37"/>
        <w:tblW w:w="7004" w:type="dxa"/>
        <w:tblInd w:w="1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04" w:type="dxa"/>
          </w:tcPr>
          <w:p>
            <w:pPr>
              <w:tabs>
                <w:tab w:val="left" w:pos="1215"/>
                <w:tab w:val="left" w:pos="1224"/>
                <w:tab w:val="left" w:pos="1234"/>
                <w:tab w:val="left" w:pos="1244"/>
                <w:tab w:val="left" w:pos="1254"/>
                <w:tab w:val="left" w:pos="1283"/>
                <w:tab w:val="left" w:pos="1322"/>
              </w:tabs>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 Who should say sorry</w:t>
            </w:r>
            <w:r>
              <w:rPr>
                <w:rFonts w:hint="default" w:ascii="Times New Roman" w:hAnsi="Times New Roman" w:eastAsia="宋体" w:cs="Times New Roman"/>
                <w:sz w:val="21"/>
                <w:szCs w:val="21"/>
              </w:rPr>
              <w:tab/>
            </w:r>
          </w:p>
          <w:p>
            <w:pPr>
              <w:tabs>
                <w:tab w:val="left" w:pos="1215"/>
                <w:tab w:val="left" w:pos="1224"/>
                <w:tab w:val="left" w:pos="1234"/>
                <w:tab w:val="left" w:pos="1244"/>
                <w:tab w:val="left" w:pos="1254"/>
                <w:tab w:val="left" w:pos="1283"/>
                <w:tab w:val="left" w:pos="1322"/>
              </w:tabs>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w:t>
            </w:r>
            <w:r>
              <w:rPr>
                <w:rFonts w:hint="eastAsia" w:hAnsi="Times New Roman" w:cs="Times New Roman"/>
                <w:b w:val="0"/>
                <w:color w:val="000000"/>
                <w:sz w:val="21"/>
                <w:szCs w:val="21"/>
                <w:lang w:val="en-US" w:eastAsia="zh-CN"/>
              </w:rPr>
              <w:t>.</w:t>
            </w:r>
            <w:r>
              <w:rPr>
                <w:rFonts w:hint="default" w:ascii="Times New Roman" w:hAnsi="Times New Roman" w:eastAsia="宋体" w:cs="Times New Roman"/>
                <w:b w:val="0"/>
                <w:color w:val="000000"/>
                <w:sz w:val="21"/>
                <w:szCs w:val="21"/>
              </w:rPr>
              <w:t>but just to express that he needs the waiter</w:t>
            </w:r>
            <w:r>
              <w:rPr>
                <w:rFonts w:hint="default" w:ascii="Times New Roman" w:hAnsi="Times New Roman" w:eastAsia="宋体" w:cs="Times New Roman"/>
                <w:sz w:val="21"/>
                <w:szCs w:val="21"/>
              </w:rPr>
              <w:tab/>
            </w:r>
          </w:p>
          <w:p>
            <w:pPr>
              <w:tabs>
                <w:tab w:val="left" w:pos="1215"/>
                <w:tab w:val="left" w:pos="1224"/>
                <w:tab w:val="left" w:pos="1234"/>
                <w:tab w:val="left" w:pos="1244"/>
                <w:tab w:val="left" w:pos="1254"/>
                <w:tab w:val="left" w:pos="1283"/>
                <w:tab w:val="left" w:pos="1322"/>
              </w:tabs>
              <w:rPr>
                <w:rFonts w:hint="default" w:ascii="Times New Roman" w:hAnsi="Times New Roman" w:eastAsia="宋体" w:cs="Times New Roman"/>
                <w:sz w:val="21"/>
                <w:szCs w:val="21"/>
              </w:rPr>
            </w:pPr>
            <w:r>
              <w:rPr>
                <w:rFonts w:hint="eastAsia" w:hAnsi="Times New Roman" w:cs="Times New Roman"/>
                <w:b w:val="0"/>
                <w:color w:val="000000"/>
                <w:sz w:val="21"/>
                <w:szCs w:val="21"/>
                <w:lang w:val="en-US" w:eastAsia="zh-CN"/>
              </w:rPr>
              <w:t>C.</w:t>
            </w:r>
            <w:r>
              <w:rPr>
                <w:rFonts w:hint="default" w:ascii="Times New Roman" w:hAnsi="Times New Roman" w:eastAsia="宋体" w:cs="Times New Roman"/>
                <w:b w:val="0"/>
                <w:color w:val="000000"/>
                <w:sz w:val="21"/>
                <w:szCs w:val="21"/>
              </w:rPr>
              <w:t xml:space="preserve"> Why should they apologize</w:t>
            </w:r>
            <w:r>
              <w:rPr>
                <w:rFonts w:hint="default" w:ascii="Times New Roman" w:hAnsi="Times New Roman" w:eastAsia="宋体" w:cs="Times New Roman"/>
                <w:sz w:val="21"/>
                <w:szCs w:val="21"/>
              </w:rPr>
              <w:tab/>
            </w:r>
          </w:p>
          <w:p>
            <w:pPr>
              <w:tabs>
                <w:tab w:val="left" w:pos="1215"/>
                <w:tab w:val="left" w:pos="1224"/>
                <w:tab w:val="left" w:pos="1234"/>
                <w:tab w:val="left" w:pos="1244"/>
                <w:tab w:val="left" w:pos="1254"/>
                <w:tab w:val="left" w:pos="1283"/>
                <w:tab w:val="left" w:pos="1322"/>
              </w:tabs>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D. British people will apologize to each other</w:t>
            </w:r>
            <w:r>
              <w:rPr>
                <w:rFonts w:hint="default" w:ascii="Times New Roman" w:hAnsi="Times New Roman" w:eastAsia="宋体" w:cs="Times New Roman"/>
                <w:sz w:val="21"/>
                <w:szCs w:val="21"/>
              </w:rPr>
              <w:tab/>
            </w:r>
          </w:p>
          <w:p>
            <w:pPr>
              <w:tabs>
                <w:tab w:val="left" w:pos="1215"/>
                <w:tab w:val="left" w:pos="1224"/>
                <w:tab w:val="left" w:pos="1234"/>
                <w:tab w:val="left" w:pos="1244"/>
                <w:tab w:val="left" w:pos="1254"/>
                <w:tab w:val="left" w:pos="1283"/>
                <w:tab w:val="left" w:pos="1322"/>
              </w:tabs>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E</w:t>
            </w:r>
            <w:r>
              <w:rPr>
                <w:rFonts w:hint="eastAsia" w:hAnsi="Times New Roman" w:cs="Times New Roman"/>
                <w:b w:val="0"/>
                <w:color w:val="000000"/>
                <w:sz w:val="21"/>
                <w:szCs w:val="21"/>
                <w:lang w:val="en-US" w:eastAsia="zh-CN"/>
              </w:rPr>
              <w:t>.</w:t>
            </w:r>
            <w:r>
              <w:rPr>
                <w:rFonts w:hint="default" w:ascii="Times New Roman" w:hAnsi="Times New Roman" w:eastAsia="宋体" w:cs="Times New Roman"/>
                <w:b w:val="0"/>
                <w:color w:val="000000"/>
                <w:sz w:val="21"/>
                <w:szCs w:val="21"/>
              </w:rPr>
              <w:t xml:space="preserve"> Maybe he is busy with his important business</w:t>
            </w:r>
            <w:r>
              <w:rPr>
                <w:rFonts w:hint="default" w:ascii="Times New Roman" w:hAnsi="Times New Roman" w:eastAsia="宋体" w:cs="Times New Roman"/>
                <w:sz w:val="21"/>
                <w:szCs w:val="21"/>
              </w:rPr>
              <w:tab/>
            </w:r>
          </w:p>
          <w:p>
            <w:pPr>
              <w:tabs>
                <w:tab w:val="left" w:pos="1215"/>
                <w:tab w:val="left" w:pos="1224"/>
                <w:tab w:val="left" w:pos="1234"/>
                <w:tab w:val="left" w:pos="1244"/>
                <w:tab w:val="left" w:pos="1254"/>
                <w:tab w:val="left" w:pos="1283"/>
                <w:tab w:val="left" w:pos="1322"/>
              </w:tabs>
              <w:rPr>
                <w:rFonts w:hint="default" w:ascii="Times New Roman" w:hAnsi="Times New Roman" w:eastAsia="宋体" w:cs="Times New Roman"/>
                <w:sz w:val="21"/>
                <w:szCs w:val="21"/>
              </w:rPr>
            </w:pPr>
            <w:r>
              <w:rPr>
                <w:rFonts w:hint="eastAsia" w:hAnsi="Times New Roman" w:cs="Times New Roman"/>
                <w:sz w:val="21"/>
                <w:szCs w:val="21"/>
                <w:lang w:val="en-US" w:eastAsia="zh-CN"/>
              </w:rPr>
              <w:t>F.</w:t>
            </w:r>
            <w:r>
              <w:rPr>
                <w:rFonts w:hint="default" w:ascii="Times New Roman" w:hAnsi="Times New Roman" w:eastAsia="宋体" w:cs="Times New Roman"/>
                <w:b w:val="0"/>
                <w:color w:val="000000"/>
                <w:sz w:val="21"/>
                <w:szCs w:val="21"/>
              </w:rPr>
              <w:t xml:space="preserve"> But in Britain, it takes on another meaning</w:t>
            </w:r>
            <w:r>
              <w:rPr>
                <w:rFonts w:hint="default" w:ascii="Times New Roman" w:hAnsi="Times New Roman" w:eastAsia="宋体" w:cs="Times New Roman"/>
                <w:sz w:val="21"/>
                <w:szCs w:val="21"/>
              </w:rPr>
              <w:tab/>
            </w:r>
          </w:p>
          <w:p>
            <w:pPr>
              <w:tabs>
                <w:tab w:val="left" w:pos="1215"/>
                <w:tab w:val="left" w:pos="1224"/>
                <w:tab w:val="left" w:pos="1234"/>
                <w:tab w:val="left" w:pos="1244"/>
                <w:tab w:val="left" w:pos="1254"/>
                <w:tab w:val="left" w:pos="1283"/>
                <w:tab w:val="left" w:pos="1322"/>
              </w:tabs>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000000"/>
                <w:sz w:val="21"/>
                <w:szCs w:val="21"/>
              </w:rPr>
              <w:t>G.A woman is walking in the opposite direction, towards the man</w:t>
            </w:r>
          </w:p>
        </w:tc>
      </w:tr>
    </w:tbl>
    <w:p>
      <w:pPr>
        <w:spacing w:after="76"/>
        <w:ind w:left="151" w:firstLine="486"/>
        <w:jc w:val="both"/>
        <w:rPr>
          <w:rFonts w:hint="default" w:ascii="Times New Roman" w:hAnsi="Times New Roman" w:eastAsia="宋体" w:cs="Times New Roman"/>
          <w:b w:val="0"/>
          <w:color w:val="000000"/>
          <w:sz w:val="21"/>
          <w:szCs w:val="21"/>
        </w:rPr>
      </w:pPr>
    </w:p>
    <w:p>
      <w:pPr>
        <w:spacing w:before="28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V.完成句子：根据所给汉语意思，用单词或短语完成下列英文句子（共5小题，计10分）</w:t>
      </w:r>
    </w:p>
    <w:p>
      <w:pPr>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56.我为神舟十四号宇航员们感到骄傲。</w:t>
      </w:r>
    </w:p>
    <w:p>
      <w:pPr>
        <w:tabs>
          <w:tab w:val="left" w:pos="1506"/>
          <w:tab w:val="left" w:pos="2449"/>
          <w:tab w:val="center" w:pos="5244"/>
          <w:tab w:val="right" w:pos="8428"/>
        </w:tabs>
        <w:ind w:left="200" w:leftChars="100"/>
        <w:rPr>
          <w:rFonts w:hint="default" w:ascii="Times New Roman" w:hAnsi="Times New Roman" w:eastAsia="宋体" w:cs="Times New Roman"/>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I am</w:t>
      </w:r>
      <w:r>
        <w:rPr>
          <w:rFonts w:hint="eastAsia" w:hAnsi="Times New Roman" w:cs="Times New Roman"/>
          <w:b w:val="0"/>
          <w:color w:val="000000"/>
          <w:sz w:val="21"/>
          <w:szCs w:val="21"/>
          <w:lang w:val="en-US" w:eastAsia="zh-CN"/>
        </w:rPr>
        <w:t>_____________________________</w:t>
      </w:r>
      <w:r>
        <w:rPr>
          <w:rFonts w:hint="default" w:ascii="Times New Roman" w:hAnsi="Times New Roman" w:eastAsia="宋体" w:cs="Times New Roman"/>
          <w:b w:val="0"/>
          <w:color w:val="000000"/>
          <w:sz w:val="21"/>
          <w:szCs w:val="21"/>
        </w:rPr>
        <w:t>Shenzhou XIV astronauts.</w:t>
      </w:r>
    </w:p>
    <w:p>
      <w:pPr>
        <w:tabs>
          <w:tab w:val="left" w:pos="1127"/>
          <w:tab w:val="right" w:pos="10441"/>
        </w:tabs>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57.许多动物天生就有游泳的能力。</w:t>
      </w:r>
    </w:p>
    <w:p>
      <w:pPr>
        <w:tabs>
          <w:tab w:val="left" w:pos="1156"/>
          <w:tab w:val="left" w:pos="1186"/>
        </w:tabs>
        <w:ind w:left="400" w:leftChars="200"/>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 xml:space="preserve">Many animals are born with the </w:t>
      </w:r>
      <w:r>
        <w:rPr>
          <w:rFonts w:hint="eastAsia" w:hAnsi="Times New Roman" w:cs="Times New Roman"/>
          <w:b w:val="0"/>
          <w:color w:val="000000"/>
          <w:sz w:val="21"/>
          <w:szCs w:val="21"/>
          <w:lang w:val="en-US" w:eastAsia="zh-CN"/>
        </w:rPr>
        <w:t xml:space="preserve"> ______________________ </w:t>
      </w:r>
      <w:r>
        <w:rPr>
          <w:rFonts w:hint="default" w:ascii="Times New Roman" w:hAnsi="Times New Roman" w:eastAsia="宋体" w:cs="Times New Roman"/>
          <w:b w:val="0"/>
          <w:color w:val="000000"/>
          <w:sz w:val="21"/>
          <w:szCs w:val="21"/>
        </w:rPr>
        <w:t>to swim.</w:t>
      </w:r>
    </w:p>
    <w:p>
      <w:pPr>
        <w:tabs>
          <w:tab w:val="left" w:pos="1156"/>
          <w:tab w:val="left" w:pos="1186"/>
        </w:tabs>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58.每个人都应该注意环境保护。</w:t>
      </w:r>
      <w:r>
        <w:rPr>
          <w:rFonts w:hint="default" w:ascii="Times New Roman" w:hAnsi="Times New Roman" w:eastAsia="宋体" w:cs="Times New Roman"/>
          <w:sz w:val="21"/>
          <w:szCs w:val="21"/>
        </w:rPr>
        <w:tab/>
      </w:r>
    </w:p>
    <w:p>
      <w:pPr>
        <w:tabs>
          <w:tab w:val="left" w:pos="1516"/>
          <w:tab w:val="center" w:pos="6513"/>
          <w:tab w:val="right" w:pos="9556"/>
        </w:tabs>
        <w:rPr>
          <w:rFonts w:hint="default" w:ascii="Times New Roman" w:hAnsi="Times New Roman" w:eastAsia="宋体" w:cs="Times New Roman"/>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Everyone should</w:t>
      </w:r>
      <w:r>
        <w:rPr>
          <w:rFonts w:hint="eastAsia" w:hAnsi="Times New Roman" w:cs="Times New Roman"/>
          <w:b w:val="0"/>
          <w:color w:val="000000"/>
          <w:sz w:val="21"/>
          <w:szCs w:val="21"/>
          <w:lang w:val="en-US" w:eastAsia="zh-CN"/>
        </w:rPr>
        <w:t>________________________</w:t>
      </w:r>
      <w:r>
        <w:rPr>
          <w:rFonts w:hint="default" w:ascii="Times New Roman" w:hAnsi="Times New Roman" w:eastAsia="宋体" w:cs="Times New Roman"/>
          <w:b w:val="0"/>
          <w:color w:val="000000"/>
          <w:sz w:val="21"/>
          <w:szCs w:val="21"/>
        </w:rPr>
        <w:t>environmental protection.</w:t>
      </w:r>
    </w:p>
    <w:p>
      <w:pPr>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59.人们应该在公共场所接受体温和健康码检查。</w:t>
      </w:r>
    </w:p>
    <w:p>
      <w:pPr>
        <w:tabs>
          <w:tab w:val="left" w:pos="1497"/>
          <w:tab w:val="right" w:pos="10412"/>
        </w:tabs>
        <w:rPr>
          <w:rFonts w:hint="default" w:ascii="Times New Roman" w:hAnsi="Times New Roman" w:eastAsia="宋体" w:cs="Times New Roman"/>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People should accept temperature and health code checks</w:t>
      </w:r>
      <w:r>
        <w:rPr>
          <w:rFonts w:hint="eastAsia" w:hAnsi="Times New Roman" w:cs="Times New Roman"/>
          <w:b w:val="0"/>
          <w:color w:val="000000"/>
          <w:sz w:val="21"/>
          <w:szCs w:val="21"/>
          <w:lang w:val="en-US" w:eastAsia="zh-CN"/>
        </w:rPr>
        <w:t>________________________.</w:t>
      </w:r>
    </w:p>
    <w:p>
      <w:pPr>
        <w:ind w:left="0" w:firstLine="151"/>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60.关于重庆森林山火的视频在网上迅速传播。</w:t>
      </w:r>
    </w:p>
    <w:p>
      <w:pPr>
        <w:tabs>
          <w:tab w:val="left" w:pos="1458"/>
          <w:tab w:val="right" w:pos="10013"/>
        </w:tabs>
        <w:rPr>
          <w:rFonts w:hint="default" w:ascii="Times New Roman" w:hAnsi="Times New Roman" w:eastAsia="宋体" w:cs="Times New Roman"/>
          <w:b w:val="0"/>
          <w:color w:val="000000"/>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Videos about the Chongqing forest fire</w:t>
      </w:r>
      <w:r>
        <w:rPr>
          <w:rFonts w:hint="eastAsia" w:hAnsi="Times New Roman" w:cs="Times New Roman"/>
          <w:b w:val="0"/>
          <w:color w:val="000000"/>
          <w:sz w:val="21"/>
          <w:szCs w:val="21"/>
          <w:lang w:val="en-US" w:eastAsia="zh-CN"/>
        </w:rPr>
        <w:t>________________________</w:t>
      </w:r>
      <w:r>
        <w:rPr>
          <w:rFonts w:hint="default" w:ascii="Times New Roman" w:hAnsi="Times New Roman" w:eastAsia="宋体" w:cs="Times New Roman"/>
          <w:b w:val="0"/>
          <w:color w:val="000000"/>
          <w:sz w:val="21"/>
          <w:szCs w:val="21"/>
        </w:rPr>
        <w:t>online.</w:t>
      </w:r>
    </w:p>
    <w:p>
      <w:pPr>
        <w:tabs>
          <w:tab w:val="left" w:pos="1458"/>
          <w:tab w:val="right" w:pos="10013"/>
        </w:tabs>
        <w:rPr>
          <w:rFonts w:hint="default" w:ascii="Times New Roman" w:hAnsi="Times New Roman" w:eastAsia="宋体" w:cs="Times New Roman"/>
          <w:b w:val="0"/>
          <w:color w:val="000000"/>
          <w:sz w:val="21"/>
          <w:szCs w:val="21"/>
        </w:rPr>
      </w:pPr>
    </w:p>
    <w:p>
      <w:pPr>
        <w:pStyle w:val="165"/>
        <w:numPr>
          <w:ilvl w:val="0"/>
          <w:numId w:val="0"/>
        </w:numPr>
        <w:spacing w:before="119"/>
        <w:jc w:val="both"/>
        <w:rPr>
          <w:rFonts w:hint="eastAsia"/>
          <w:b w:val="0"/>
          <w:color w:val="000000"/>
          <w:sz w:val="21"/>
          <w:szCs w:val="21"/>
        </w:rPr>
      </w:pPr>
      <w:r>
        <w:rPr>
          <w:rFonts w:hint="eastAsia"/>
          <w:b w:val="0"/>
          <w:color w:val="000000"/>
          <w:sz w:val="21"/>
          <w:szCs w:val="21"/>
        </w:rPr>
        <w:t>VI.短文填空：用方框中所给单词的适当形式填空，使短文完整正确，每个单词限用一次，每空一词。（共10小题，计10分）</w:t>
      </w:r>
    </w:p>
    <w:p>
      <w:pPr>
        <w:tabs>
          <w:tab w:val="left" w:pos="1458"/>
          <w:tab w:val="right" w:pos="10013"/>
        </w:tabs>
        <w:rPr>
          <w:rFonts w:hint="default" w:ascii="Times New Roman" w:hAnsi="Times New Roman" w:eastAsia="宋体" w:cs="Times New Roman"/>
          <w:b w:val="0"/>
          <w:color w:val="000000"/>
          <w:sz w:val="21"/>
          <w:szCs w:val="21"/>
        </w:rPr>
      </w:pPr>
    </w:p>
    <w:p>
      <w:pPr>
        <w:jc w:val="center"/>
        <w:rPr>
          <w:rFonts w:hint="eastAsia" w:hAnsi="Times New Roman" w:cs="Times New Roman"/>
          <w:b/>
          <w:bCs/>
          <w:sz w:val="21"/>
          <w:szCs w:val="21"/>
          <w:lang w:val="en-US" w:eastAsia="zh-CN"/>
        </w:rPr>
      </w:pPr>
      <w:r>
        <w:rPr>
          <w:rFonts w:hint="eastAsia" w:hAnsi="Times New Roman" w:cs="Times New Roman"/>
          <w:b/>
          <w:bCs/>
          <w:sz w:val="21"/>
          <w:szCs w:val="21"/>
          <w:lang w:val="en-US" w:eastAsia="zh-CN"/>
        </w:rPr>
        <w:t>lucky, corner, be, tradition, eight, story, more, help, he, pronunciation</w:t>
      </w:r>
    </w:p>
    <w:p>
      <w:pPr>
        <w:jc w:val="center"/>
        <w:rPr>
          <w:rFonts w:hint="eastAsia" w:hAnsi="Times New Roman" w:cs="Times New Roman"/>
          <w:b/>
          <w:bCs/>
          <w:sz w:val="21"/>
          <w:szCs w:val="21"/>
          <w:lang w:val="en-US" w:eastAsia="zh-CN"/>
        </w:rPr>
      </w:pPr>
    </w:p>
    <w:p>
      <w:pPr>
        <w:spacing w:before="76"/>
        <w:ind w:left="0" w:firstLine="486"/>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In China,the 12th month of the lunar calendar(农历） is called Layue.The month is full of festivals. Laba Festival is one of them.</w:t>
      </w:r>
    </w:p>
    <w:p>
      <w:pPr>
        <w:ind w:left="0" w:firstLine="486"/>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The Laba Festival is a __61__ Chinese festival. It is celebrated on the __62__ day of the month. In Chinese, we call the 12th lunar month "La" and __63__ "eight" as "ba". So the festival was named “Laba.</w:t>
      </w:r>
    </w:p>
    <w:p>
      <w:pPr>
        <w:ind w:left="0" w:firstLine="486"/>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color w:val="000000"/>
          <w:sz w:val="21"/>
          <w:szCs w:val="21"/>
        </w:rPr>
        <w:t xml:space="preserve">On Laba Festival, people often eat hot Laba porridge. There are many __64__ about how people started eating Laba porridge during the festival. Among them, the story about Zhu Yuanzhang is the __65__ famous one. Zhu Yuanzhang, the first emperor of the Ming dynasty,__66__ a rich man look after some cows when he wäs young. One day,because of Zhu's carelessness, a cow got hurt. The rich man __67__ so angry that he locked (锁)Zhu in a small room. After sometime Zhu felt so hungry that he started to look for food in the room. </w:t>
      </w:r>
      <w:r>
        <w:rPr>
          <w:rFonts w:hint="eastAsia" w:hAnsi="Times New Roman" w:cs="Times New Roman"/>
          <w:b w:val="0"/>
          <w:color w:val="000000"/>
          <w:sz w:val="21"/>
          <w:szCs w:val="21"/>
          <w:lang w:val="en-US" w:eastAsia="zh-CN"/>
        </w:rPr>
        <w:t>____</w:t>
      </w:r>
      <w:r>
        <w:rPr>
          <w:rFonts w:hint="default" w:ascii="Times New Roman" w:hAnsi="Times New Roman" w:eastAsia="宋体" w:cs="Times New Roman"/>
          <w:b w:val="0"/>
          <w:color w:val="000000"/>
          <w:sz w:val="21"/>
          <w:szCs w:val="21"/>
        </w:rPr>
        <w:t>68__, he found some rice, beans and other food in the __69_</w:t>
      </w:r>
      <w:r>
        <w:rPr>
          <w:rFonts w:hint="eastAsia" w:hAnsi="Times New Roman" w:cs="Times New Roman"/>
          <w:b w:val="0"/>
          <w:color w:val="000000"/>
          <w:sz w:val="21"/>
          <w:szCs w:val="21"/>
          <w:lang w:val="en-US" w:eastAsia="zh-CN"/>
        </w:rPr>
        <w:t>__</w:t>
      </w:r>
      <w:r>
        <w:rPr>
          <w:rFonts w:hint="default" w:ascii="Times New Roman" w:hAnsi="Times New Roman" w:eastAsia="宋体" w:cs="Times New Roman"/>
          <w:b w:val="0"/>
          <w:color w:val="000000"/>
          <w:sz w:val="21"/>
          <w:szCs w:val="21"/>
        </w:rPr>
        <w:t xml:space="preserve">_. He cooked them by </w:t>
      </w:r>
      <w:r>
        <w:rPr>
          <w:rFonts w:hint="eastAsia" w:hAnsi="Times New Roman" w:cs="Times New Roman"/>
          <w:b w:val="0"/>
          <w:color w:val="000000"/>
          <w:sz w:val="21"/>
          <w:szCs w:val="21"/>
          <w:lang w:val="en-US" w:eastAsia="zh-CN"/>
        </w:rPr>
        <w:t>___</w:t>
      </w:r>
      <w:r>
        <w:rPr>
          <w:rFonts w:hint="default" w:ascii="Times New Roman" w:hAnsi="Times New Roman" w:eastAsia="宋体" w:cs="Times New Roman"/>
          <w:b w:val="0"/>
          <w:color w:val="000000"/>
          <w:sz w:val="21"/>
          <w:szCs w:val="21"/>
        </w:rPr>
        <w:t>70__ and had a good meal. That day was the eighth day of the last month. As a result,</w:t>
      </w: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Zhu named what he ate Laba porridge.</w:t>
      </w:r>
    </w:p>
    <w:p>
      <w:pPr>
        <w:ind w:firstLine="0"/>
        <w:jc w:val="both"/>
        <w:rPr>
          <w:rFonts w:hint="default" w:ascii="Times New Roman" w:hAnsi="Times New Roman" w:eastAsia="宋体" w:cs="Times New Roman"/>
          <w:b w:val="0"/>
          <w:bCs w:val="0"/>
          <w:color w:val="000000"/>
          <w:sz w:val="21"/>
          <w:szCs w:val="21"/>
        </w:rPr>
      </w:pPr>
    </w:p>
    <w:p>
      <w:pPr>
        <w:ind w:firstLine="0"/>
        <w:jc w:val="both"/>
        <w:rPr>
          <w:rFonts w:hint="default" w:ascii="Times New Roman" w:hAnsi="Times New Roman" w:eastAsia="宋体" w:cs="Times New Roman"/>
          <w:b w:val="0"/>
          <w:bCs w:val="0"/>
          <w:sz w:val="21"/>
          <w:szCs w:val="21"/>
        </w:rPr>
      </w:pPr>
      <w:r>
        <w:rPr>
          <w:rFonts w:hint="eastAsia" w:hAnsi="Times New Roman" w:cs="Times New Roman"/>
          <w:b w:val="0"/>
          <w:bCs w:val="0"/>
          <w:color w:val="000000"/>
          <w:sz w:val="21"/>
          <w:szCs w:val="21"/>
          <w:lang w:val="en-US" w:eastAsia="zh-CN"/>
        </w:rPr>
        <w:t>VII</w:t>
      </w:r>
      <w:r>
        <w:rPr>
          <w:rFonts w:hint="default" w:ascii="Times New Roman" w:hAnsi="Times New Roman" w:eastAsia="宋体" w:cs="Times New Roman"/>
          <w:b w:val="0"/>
          <w:bCs w:val="0"/>
          <w:color w:val="000000"/>
          <w:sz w:val="21"/>
          <w:szCs w:val="21"/>
        </w:rPr>
        <w:t>.任务型阅读：阅读下面的语篇材料，根据所读内容，完成下列各题（共5小题，计10分）</w:t>
      </w:r>
    </w:p>
    <w:p>
      <w:pPr>
        <w:spacing w:before="0"/>
        <w:ind w:left="0" w:firstLine="515"/>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When we talk about learning,a regular(普通的)school is probably the first place that comes to mind. However, the Internet is changing the way students learn.</w:t>
      </w:r>
    </w:p>
    <w:p>
      <w:pPr>
        <w:ind w:left="0" w:firstLine="515"/>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With the Internet, learners can learn at home or anywhere else. Many learning apps provide rich courses for the learners. TED is one of them.</w:t>
      </w:r>
    </w:p>
    <w:p>
      <w:pPr>
        <w:ind w:left="0" w:firstLine="515"/>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This free app is a great tool for those who are interested in public speaking. It provides more than 700 talks from the world's most famous thinkers, leaders and artists. It could be the first choice(选择)for many learners to develop their speaking skills.</w:t>
      </w:r>
    </w:p>
    <w:p>
      <w:pPr>
        <w:ind w:left="0" w:firstLine="515"/>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What can you do to improve your online studies? To successfully learn online, you can follow these steps. First of all, you should always remember what you hope to complete(完成)by the end of it.Then,a study plan is needed.A good study plan includes a study ▁ calendar and a to do list. Next, when having a class, be active to think about what the teacher says and express yourself. After class, remember to review what you have learned.</w:t>
      </w:r>
    </w:p>
    <w:p>
      <w:pPr>
        <w:spacing w:before="100"/>
        <w:jc w:val="center"/>
        <w:rPr>
          <w:rFonts w:hint="default" w:ascii="Times New Roman" w:hAnsi="Times New Roman" w:eastAsia="宋体" w:cs="Times New Roman"/>
          <w:b w:val="0"/>
          <w:bCs w:val="0"/>
          <w:sz w:val="21"/>
          <w:szCs w:val="21"/>
        </w:rPr>
      </w:pPr>
      <w:r>
        <w:drawing>
          <wp:inline distT="0" distB="0" distL="114300" distR="114300">
            <wp:extent cx="5990590" cy="676275"/>
            <wp:effectExtent l="0" t="0" r="10160" b="952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stretch>
                      <a:fillRect/>
                    </a:stretch>
                  </pic:blipFill>
                  <pic:spPr>
                    <a:xfrm>
                      <a:off x="0" y="0"/>
                      <a:ext cx="5990590" cy="676275"/>
                    </a:xfrm>
                    <a:prstGeom prst="rect">
                      <a:avLst/>
                    </a:prstGeom>
                    <a:noFill/>
                    <a:ln w="9525">
                      <a:noFill/>
                    </a:ln>
                  </pic:spPr>
                </pic:pic>
              </a:graphicData>
            </a:graphic>
          </wp:inline>
        </w:drawing>
      </w:r>
    </w:p>
    <w:p>
      <w:pPr>
        <w:ind w:left="0" w:firstLine="515"/>
        <w:jc w:val="both"/>
        <w:rPr>
          <w:rFonts w:hint="default" w:ascii="Times New Roman" w:hAnsi="Times New Roman" w:eastAsia="宋体" w:cs="Times New Roman"/>
          <w:b w:val="0"/>
          <w:bCs w:val="0"/>
          <w:color w:val="000000"/>
          <w:sz w:val="21"/>
          <w:szCs w:val="21"/>
        </w:rPr>
      </w:pPr>
    </w:p>
    <w:p>
      <w:pPr>
        <w:ind w:left="0" w:firstLine="515"/>
        <w:jc w:val="both"/>
        <w:rPr>
          <w:rFonts w:hint="default" w:ascii="Times New Roman" w:hAnsi="Times New Roman" w:eastAsia="宋体" w:cs="Times New Roman"/>
          <w:b w:val="0"/>
          <w:bCs w:val="0"/>
          <w:color w:val="000000"/>
          <w:sz w:val="21"/>
          <w:szCs w:val="21"/>
        </w:rPr>
      </w:pPr>
    </w:p>
    <w:p>
      <w:pPr>
        <w:ind w:left="0" w:firstLine="515"/>
        <w:jc w:val="both"/>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sz w:val="21"/>
          <w:szCs w:val="21"/>
        </w:rPr>
        <w:t>With the popularity of 5G and the influence of COVID-19, the cloud classroom has been realized. However, whatever advantages(优点）online learning has, it just offers a way of learning. It doesn't take the place of any other ways. There must be many more ways of learning in the future.</w:t>
      </w:r>
    </w:p>
    <w:p>
      <w:pPr>
        <w:ind w:left="0" w:firstLine="515"/>
        <w:jc w:val="both"/>
        <w:rPr>
          <w:rFonts w:hint="default" w:ascii="Times New Roman" w:hAnsi="Times New Roman" w:eastAsia="宋体" w:cs="Times New Roman"/>
          <w:b w:val="0"/>
          <w:bCs w:val="0"/>
          <w:color w:val="000000"/>
          <w:sz w:val="21"/>
          <w:szCs w:val="21"/>
        </w:rPr>
      </w:pPr>
    </w:p>
    <w:p>
      <w:pPr>
        <w:ind w:firstLine="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71.What makes the way of learning change?</w:t>
      </w:r>
    </w:p>
    <w:p>
      <w:pPr>
        <w:tabs>
          <w:tab w:val="left" w:pos="727"/>
          <w:tab w:val="left" w:pos="1244"/>
          <w:tab w:val="center" w:pos="4955"/>
          <w:tab w:val="right" w:pos="9907"/>
        </w:tabs>
        <w:rPr>
          <w:rFonts w:hint="default" w:ascii="Times New Roman" w:hAnsi="Times New Roman" w:eastAsia="宋体" w:cs="Times New Roman"/>
          <w:b w:val="0"/>
          <w:bCs w:val="0"/>
          <w:sz w:val="21"/>
          <w:szCs w:val="21"/>
        </w:rPr>
      </w:pP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The</w:t>
      </w:r>
      <w:r>
        <w:rPr>
          <w:rFonts w:hint="eastAsia" w:hAnsi="Times New Roman" w:cs="Times New Roman"/>
          <w:b w:val="0"/>
          <w:bCs w:val="0"/>
          <w:sz w:val="21"/>
          <w:szCs w:val="21"/>
          <w:lang w:val="en-US" w:eastAsia="zh-CN"/>
        </w:rPr>
        <w:t>_____________</w:t>
      </w:r>
      <w:r>
        <w:rPr>
          <w:rFonts w:hint="default" w:ascii="Times New Roman" w:hAnsi="Times New Roman" w:eastAsia="宋体" w:cs="Times New Roman"/>
          <w:b w:val="0"/>
          <w:bCs w:val="0"/>
          <w:color w:val="000000"/>
          <w:sz w:val="21"/>
          <w:szCs w:val="21"/>
        </w:rPr>
        <w:t>_makes the way of learning change.</w:t>
      </w:r>
    </w:p>
    <w:p>
      <w:pPr>
        <w:ind w:firstLine="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72. Who may be interested in TED?</w:t>
      </w:r>
    </w:p>
    <w:p>
      <w:pPr>
        <w:tabs>
          <w:tab w:val="left" w:pos="707"/>
          <w:tab w:val="center" w:pos="6403"/>
        </w:tabs>
        <w:rPr>
          <w:rFonts w:hint="default" w:ascii="Times New Roman" w:hAnsi="Times New Roman" w:eastAsia="宋体" w:cs="Times New Roman"/>
          <w:b w:val="0"/>
          <w:bCs w:val="0"/>
          <w:sz w:val="21"/>
          <w:szCs w:val="21"/>
        </w:rPr>
      </w:pP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People who want to develop</w:t>
      </w:r>
      <w:r>
        <w:rPr>
          <w:rFonts w:hint="eastAsia" w:hAnsi="Times New Roman" w:cs="Times New Roman"/>
          <w:b w:val="0"/>
          <w:bCs w:val="0"/>
          <w:sz w:val="21"/>
          <w:szCs w:val="21"/>
          <w:lang w:val="en-US" w:eastAsia="zh-CN"/>
        </w:rPr>
        <w:t>_____________</w:t>
      </w:r>
      <w:r>
        <w:rPr>
          <w:rFonts w:hint="default" w:ascii="Times New Roman" w:hAnsi="Times New Roman" w:eastAsia="宋体" w:cs="Times New Roman"/>
          <w:b w:val="0"/>
          <w:bCs w:val="0"/>
          <w:color w:val="000000"/>
          <w:sz w:val="21"/>
          <w:szCs w:val="21"/>
        </w:rPr>
        <w:t>_</w:t>
      </w:r>
      <w:r>
        <w:rPr>
          <w:rFonts w:hint="eastAsia" w:hAnsi="Times New Roman" w:cs="Times New Roman"/>
          <w:b w:val="0"/>
          <w:bCs w:val="0"/>
          <w:color w:val="000000"/>
          <w:sz w:val="21"/>
          <w:szCs w:val="21"/>
          <w:lang w:val="en-US" w:eastAsia="zh-CN"/>
        </w:rPr>
        <w:t>.</w:t>
      </w:r>
    </w:p>
    <w:p>
      <w:pPr>
        <w:ind w:left="0" w:firstLine="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73. What does</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a good study plan include?</w:t>
      </w:r>
    </w:p>
    <w:p>
      <w:pPr>
        <w:ind w:left="0" w:firstLine="403"/>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It includes</w:t>
      </w:r>
      <w:r>
        <w:rPr>
          <w:rFonts w:hint="eastAsia" w:hAnsi="Times New Roman" w:cs="Times New Roman"/>
          <w:b w:val="0"/>
          <w:bCs w:val="0"/>
          <w:sz w:val="21"/>
          <w:szCs w:val="21"/>
          <w:lang w:val="en-US" w:eastAsia="zh-CN"/>
        </w:rPr>
        <w:t>_____________</w:t>
      </w:r>
      <w:r>
        <w:rPr>
          <w:rFonts w:hint="default" w:ascii="Times New Roman" w:hAnsi="Times New Roman" w:eastAsia="宋体" w:cs="Times New Roman"/>
          <w:b w:val="0"/>
          <w:bCs w:val="0"/>
          <w:color w:val="000000"/>
          <w:sz w:val="21"/>
          <w:szCs w:val="21"/>
        </w:rPr>
        <w:t>_</w:t>
      </w:r>
      <w:r>
        <w:rPr>
          <w:rFonts w:hint="eastAsia" w:hAnsi="Times New Roman" w:cs="Times New Roman"/>
          <w:b w:val="0"/>
          <w:bCs w:val="0"/>
          <w:color w:val="000000"/>
          <w:sz w:val="21"/>
          <w:szCs w:val="21"/>
          <w:lang w:val="en-US" w:eastAsia="zh-CN"/>
        </w:rPr>
        <w:t>.</w:t>
      </w:r>
    </w:p>
    <w:p>
      <w:pPr>
        <w:ind w:left="0" w:firstLine="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74.What can be put in the blank in the chart(图表的空白处）?</w:t>
      </w:r>
    </w:p>
    <w:p>
      <w:pPr>
        <w:tabs>
          <w:tab w:val="left" w:pos="1027"/>
          <w:tab w:val="left" w:pos="1565"/>
          <w:tab w:val="right" w:pos="8026"/>
        </w:tabs>
        <w:rPr>
          <w:rFonts w:hint="default" w:ascii="Times New Roman" w:hAnsi="Times New Roman" w:eastAsia="宋体" w:cs="Times New Roman"/>
          <w:b w:val="0"/>
          <w:bCs w:val="0"/>
          <w:sz w:val="21"/>
          <w:szCs w:val="21"/>
        </w:rPr>
      </w:pPr>
      <w:r>
        <w:rPr>
          <w:rFonts w:hint="eastAsia" w:hAnsi="Times New Roman" w:cs="Times New Roman"/>
          <w:b w:val="0"/>
          <w:bCs w:val="0"/>
          <w:color w:val="000000"/>
          <w:sz w:val="21"/>
          <w:szCs w:val="21"/>
          <w:lang w:val="en-US" w:eastAsia="zh-CN"/>
        </w:rPr>
        <w:t xml:space="preserve">    </w:t>
      </w:r>
      <w:r>
        <w:rPr>
          <w:rFonts w:hint="default" w:hAnsi="Times New Roman" w:cs="Times New Roman"/>
          <w:b w:val="0"/>
          <w:bCs w:val="0"/>
          <w:color w:val="000000"/>
          <w:sz w:val="21"/>
          <w:szCs w:val="21"/>
          <w:lang w:val="en-US" w:eastAsia="zh-CN"/>
        </w:rPr>
        <w:t>“</w:t>
      </w:r>
      <w:r>
        <w:rPr>
          <w:rFonts w:hint="eastAsia" w:hAnsi="Times New Roman" w:cs="Times New Roman"/>
          <w:b w:val="0"/>
          <w:bCs w:val="0"/>
          <w:sz w:val="21"/>
          <w:szCs w:val="21"/>
          <w:lang w:val="en-US" w:eastAsia="zh-CN"/>
        </w:rPr>
        <w:t>_____________</w:t>
      </w:r>
      <w:r>
        <w:rPr>
          <w:rFonts w:hint="default" w:ascii="Times New Roman" w:hAnsi="Times New Roman" w:eastAsia="宋体" w:cs="Times New Roman"/>
          <w:b w:val="0"/>
          <w:bCs w:val="0"/>
          <w:color w:val="000000"/>
          <w:sz w:val="21"/>
          <w:szCs w:val="21"/>
        </w:rPr>
        <w:t>_</w:t>
      </w:r>
      <w:r>
        <w:rPr>
          <w:rFonts w:hint="default" w:hAnsi="Times New Roman" w:cs="Times New Roman"/>
          <w:b w:val="0"/>
          <w:bCs w:val="0"/>
          <w:color w:val="000000"/>
          <w:sz w:val="21"/>
          <w:szCs w:val="21"/>
          <w:lang w:val="en-US" w:eastAsia="zh-CN"/>
        </w:rPr>
        <w:t>”</w:t>
      </w:r>
      <w:r>
        <w:rPr>
          <w:rFonts w:hint="default" w:ascii="Times New Roman" w:hAnsi="Times New Roman" w:eastAsia="宋体" w:cs="Times New Roman"/>
          <w:b w:val="0"/>
          <w:bCs w:val="0"/>
          <w:color w:val="000000"/>
          <w:sz w:val="21"/>
          <w:szCs w:val="21"/>
        </w:rPr>
        <w:t xml:space="preserve"> can be put in it.</w:t>
      </w:r>
    </w:p>
    <w:p>
      <w:pPr>
        <w:numPr>
          <w:ilvl w:val="0"/>
          <w:numId w:val="9"/>
        </w:numPr>
        <w:ind w:firstLine="0"/>
        <w:jc w:val="both"/>
        <w:rPr>
          <w:rFonts w:hint="eastAsia" w:hAnsi="Times New Roman" w:cs="Times New Roman"/>
          <w:b w:val="0"/>
          <w:bCs w:val="0"/>
          <w:color w:val="000000"/>
          <w:sz w:val="21"/>
          <w:szCs w:val="21"/>
          <w:lang w:val="en-US" w:eastAsia="zh-CN"/>
        </w:rPr>
      </w:pPr>
      <w:r>
        <w:rPr>
          <w:rFonts w:hint="default" w:ascii="Times New Roman" w:hAnsi="Times New Roman" w:eastAsia="宋体" w:cs="Times New Roman"/>
          <w:b w:val="0"/>
          <w:bCs w:val="0"/>
          <w:color w:val="000000"/>
          <w:sz w:val="21"/>
          <w:szCs w:val="21"/>
        </w:rPr>
        <w:t>What do you think of online learning?</w:t>
      </w:r>
      <w:r>
        <w:rPr>
          <w:rFonts w:hint="eastAsia" w:hAnsi="Times New Roman" w:cs="Times New Roman"/>
          <w:b w:val="0"/>
          <w:bCs w:val="0"/>
          <w:color w:val="000000"/>
          <w:sz w:val="21"/>
          <w:szCs w:val="21"/>
          <w:lang w:val="en-US" w:eastAsia="zh-CN"/>
        </w:rPr>
        <w:t xml:space="preserve"> </w:t>
      </w:r>
    </w:p>
    <w:p>
      <w:pPr>
        <w:numPr>
          <w:ilvl w:val="0"/>
          <w:numId w:val="0"/>
        </w:numPr>
        <w:jc w:val="both"/>
        <w:rPr>
          <w:rFonts w:hint="default" w:ascii="Times New Roman" w:hAnsi="Times New Roman" w:eastAsia="宋体" w:cs="Times New Roman"/>
          <w:b w:val="0"/>
          <w:bCs w:val="0"/>
          <w:sz w:val="21"/>
          <w:szCs w:val="21"/>
        </w:rPr>
      </w:pPr>
      <w:r>
        <w:rPr>
          <w:rFonts w:hint="eastAsia" w:hAnsi="Times New Roman" w:cs="Times New Roman"/>
          <w:b w:val="0"/>
          <w:bCs w:val="0"/>
          <w:sz w:val="21"/>
          <w:szCs w:val="21"/>
          <w:lang w:val="en-US" w:eastAsia="zh-CN"/>
        </w:rPr>
        <w:t xml:space="preserve">    _____________</w:t>
      </w:r>
      <w:r>
        <w:rPr>
          <w:rFonts w:hint="default" w:ascii="Times New Roman" w:hAnsi="Times New Roman" w:eastAsia="宋体" w:cs="Times New Roman"/>
          <w:b w:val="0"/>
          <w:bCs w:val="0"/>
          <w:color w:val="000000"/>
          <w:sz w:val="21"/>
          <w:szCs w:val="21"/>
        </w:rPr>
        <w:t>_</w:t>
      </w:r>
      <w:r>
        <w:rPr>
          <w:rFonts w:hint="eastAsia" w:hAnsi="Times New Roman" w:cs="Times New Roman"/>
          <w:b w:val="0"/>
          <w:bCs w:val="0"/>
          <w:color w:val="000000"/>
          <w:sz w:val="21"/>
          <w:szCs w:val="21"/>
          <w:lang w:val="en-US" w:eastAsia="zh-CN"/>
        </w:rPr>
        <w:t>.</w:t>
      </w:r>
    </w:p>
    <w:p>
      <w:pPr>
        <w:keepNext w:val="0"/>
        <w:keepLines w:val="0"/>
        <w:pageBreakBefore w:val="0"/>
        <w:widowControl/>
        <w:kinsoku/>
        <w:wordWrap/>
        <w:overflowPunct/>
        <w:topLinePunct w:val="0"/>
        <w:autoSpaceDE/>
        <w:autoSpaceDN/>
        <w:bidi w:val="0"/>
        <w:adjustRightInd/>
        <w:snapToGrid/>
        <w:spacing w:before="0" w:after="0" w:line="360" w:lineRule="exact"/>
        <w:ind w:left="0" w:leftChars="0" w:right="0" w:rightChars="0" w:firstLine="0" w:firstLineChars="0"/>
        <w:jc w:val="both"/>
        <w:textAlignment w:val="auto"/>
        <w:outlineLvl w:val="9"/>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sz w:val="21"/>
          <w:szCs w:val="21"/>
        </w:rPr>
        <w:t>Ⅷ.补全对话（共5小题，计5分）</w:t>
      </w:r>
    </w:p>
    <w:p>
      <w:pPr>
        <w:keepNext w:val="0"/>
        <w:keepLines w:val="0"/>
        <w:pageBreakBefore w:val="0"/>
        <w:widowControl/>
        <w:kinsoku/>
        <w:wordWrap/>
        <w:overflowPunct/>
        <w:topLinePunct w:val="0"/>
        <w:autoSpaceDE/>
        <w:autoSpaceDN/>
        <w:bidi w:val="0"/>
        <w:adjustRightInd/>
        <w:snapToGrid/>
        <w:spacing w:before="0" w:after="0" w:line="360" w:lineRule="exact"/>
        <w:ind w:left="0" w:leftChars="0" w:right="0" w:rightChars="0" w:firstLine="0" w:firstLineChars="0"/>
        <w:jc w:val="both"/>
        <w:textAlignment w:val="auto"/>
        <w:outlineLvl w:val="9"/>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sz w:val="21"/>
          <w:szCs w:val="21"/>
        </w:rPr>
        <w:t xml:space="preserve">根据下面对话中的情境，在每个空白处填人一个适当的语句，使对话恢复完整。 </w:t>
      </w:r>
    </w:p>
    <w:p>
      <w:pPr>
        <w:keepNext w:val="0"/>
        <w:keepLines w:val="0"/>
        <w:pageBreakBefore w:val="0"/>
        <w:widowControl/>
        <w:kinsoku/>
        <w:wordWrap/>
        <w:overflowPunct/>
        <w:topLinePunct w:val="0"/>
        <w:autoSpaceDE/>
        <w:autoSpaceDN/>
        <w:bidi w:val="0"/>
        <w:adjustRightInd/>
        <w:snapToGrid/>
        <w:spacing w:before="0" w:after="0" w:line="360" w:lineRule="exact"/>
        <w:ind w:left="0" w:leftChars="0" w:right="0" w:rightChars="0" w:firstLine="0" w:firstLineChars="0"/>
        <w:jc w:val="both"/>
        <w:textAlignment w:val="auto"/>
        <w:outlineLvl w:val="9"/>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A: Excuse me, My mobile phone is out of power. I'm afraid I'm lost.76</w:t>
      </w:r>
      <w:r>
        <w:rPr>
          <w:rFonts w:hint="eastAsia" w:hAnsi="Times New Roman" w:cs="Times New Roman"/>
          <w:b w:val="0"/>
          <w:bCs w:val="0"/>
          <w:color w:val="000000"/>
          <w:sz w:val="21"/>
          <w:szCs w:val="21"/>
          <w:lang w:val="en-US" w:eastAsia="zh-CN"/>
        </w:rPr>
        <w:t>.________________?</w:t>
      </w:r>
    </w:p>
    <w:p>
      <w:pPr>
        <w:keepNext w:val="0"/>
        <w:keepLines w:val="0"/>
        <w:pageBreakBefore w:val="0"/>
        <w:widowControl/>
        <w:kinsoku/>
        <w:wordWrap/>
        <w:overflowPunct/>
        <w:topLinePunct w:val="0"/>
        <w:autoSpaceDE/>
        <w:autoSpaceDN/>
        <w:bidi w:val="0"/>
        <w:adjustRightInd/>
        <w:snapToGrid/>
        <w:spacing w:before="0" w:after="0" w:line="360" w:lineRule="exact"/>
        <w:ind w:left="0" w:leftChars="0" w:right="0" w:rightChars="0" w:firstLine="0" w:firstLineChars="0"/>
        <w:jc w:val="both"/>
        <w:textAlignment w:val="auto"/>
        <w:outlineLvl w:val="9"/>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sz w:val="21"/>
          <w:szCs w:val="21"/>
        </w:rPr>
        <w:t>B: The train station?</w:t>
      </w:r>
    </w:p>
    <w:p>
      <w:pPr>
        <w:jc w:val="both"/>
      </w:pPr>
      <w:r>
        <w:rPr>
          <w:b w:val="0"/>
          <w:color w:val="000000"/>
        </w:rPr>
        <w:t>A: Yes. I'm leaving for Xi'an by train.</w:t>
      </w:r>
    </w:p>
    <w:p>
      <w:pPr>
        <w:ind w:firstLine="0"/>
        <w:jc w:val="both"/>
      </w:pPr>
      <w:r>
        <w:rPr>
          <w:b w:val="0"/>
          <w:color w:val="000000"/>
        </w:rPr>
        <w:t>B: Go along this street and turn left at the second crossing. And then go straight along the road until the end. You will see the train station on your right.</w:t>
      </w:r>
    </w:p>
    <w:p>
      <w:pPr>
        <w:tabs>
          <w:tab w:val="left" w:pos="555"/>
          <w:tab w:val="left" w:pos="626"/>
        </w:tabs>
      </w:pPr>
      <w:r>
        <w:rPr>
          <w:b w:val="0"/>
          <w:color w:val="000000"/>
        </w:rPr>
        <w:t xml:space="preserve">A: Sorry! I can't follow you. 77. </w:t>
      </w:r>
      <w:r>
        <w:rPr>
          <w:rFonts w:hint="eastAsia"/>
          <w:b w:val="0"/>
          <w:color w:val="000000"/>
          <w:lang w:val="en-US" w:eastAsia="zh-CN"/>
        </w:rPr>
        <w:t>____________________?</w:t>
      </w:r>
      <w:r>
        <w:tab/>
      </w:r>
    </w:p>
    <w:p>
      <w:pPr>
        <w:tabs>
          <w:tab w:val="left" w:pos="555"/>
          <w:tab w:val="left" w:pos="626"/>
        </w:tabs>
      </w:pPr>
      <w:r>
        <w:rPr>
          <w:b w:val="0"/>
          <w:color w:val="000000"/>
        </w:rPr>
        <w:t>B: Sure. And I'll draw a map to you.</w:t>
      </w:r>
    </w:p>
    <w:p>
      <w:pPr>
        <w:tabs>
          <w:tab w:val="left" w:pos="649"/>
          <w:tab w:val="right" w:pos="8325"/>
        </w:tabs>
      </w:pPr>
      <w:r>
        <w:rPr>
          <w:b w:val="0"/>
          <w:color w:val="000000"/>
        </w:rPr>
        <w:t>A: It's nice of you,thanks.78.</w:t>
      </w:r>
      <w:r>
        <w:rPr>
          <w:rFonts w:hint="eastAsia"/>
          <w:b w:val="0"/>
          <w:color w:val="000000"/>
          <w:lang w:val="en-US" w:eastAsia="zh-CN"/>
        </w:rPr>
        <w:t>___________________</w:t>
      </w:r>
      <w:r>
        <w:rPr>
          <w:b w:val="0"/>
          <w:color w:val="000000"/>
        </w:rPr>
        <w:t>？</w:t>
      </w:r>
    </w:p>
    <w:p>
      <w:pPr>
        <w:ind w:left="0" w:firstLine="0"/>
        <w:jc w:val="both"/>
      </w:pPr>
      <w:r>
        <w:rPr>
          <w:b w:val="0"/>
          <w:color w:val="000000"/>
        </w:rPr>
        <w:t>B: Yes, it is a little far. And about 30 minutes' walk. I think you had better take a bus.</w:t>
      </w:r>
    </w:p>
    <w:p>
      <w:pPr>
        <w:ind w:left="0" w:firstLine="66"/>
        <w:jc w:val="both"/>
      </w:pPr>
      <w:r>
        <w:rPr>
          <w:b w:val="0"/>
          <w:color w:val="000000"/>
        </w:rPr>
        <w:t xml:space="preserve">A: 79. _ </w:t>
      </w:r>
      <w:r>
        <w:rPr>
          <w:rFonts w:hint="eastAsia"/>
          <w:b w:val="0"/>
          <w:color w:val="000000"/>
          <w:lang w:val="en-US" w:eastAsia="zh-CN"/>
        </w:rPr>
        <w:t>___________________</w:t>
      </w:r>
      <w:r>
        <w:rPr>
          <w:b w:val="0"/>
          <w:color w:val="000000"/>
        </w:rPr>
        <w:t>_ ？</w:t>
      </w:r>
    </w:p>
    <w:p>
      <w:pPr>
        <w:ind w:left="0" w:firstLine="66"/>
        <w:jc w:val="both"/>
      </w:pPr>
      <w:r>
        <w:rPr>
          <w:b w:val="0"/>
          <w:color w:val="000000"/>
        </w:rPr>
        <w:t>B: The No. 104 Bus. The bus stop is over there. You can't miss it.</w:t>
      </w:r>
    </w:p>
    <w:p>
      <w:pPr>
        <w:spacing w:before="86"/>
        <w:ind w:left="0" w:firstLine="66"/>
        <w:jc w:val="both"/>
      </w:pPr>
      <w:r>
        <w:rPr>
          <w:b w:val="0"/>
          <w:color w:val="000000"/>
        </w:rPr>
        <w:t>A:80. _</w:t>
      </w:r>
      <w:r>
        <w:rPr>
          <w:rFonts w:hint="eastAsia"/>
          <w:b w:val="0"/>
          <w:color w:val="000000"/>
          <w:lang w:val="en-US" w:eastAsia="zh-CN"/>
        </w:rPr>
        <w:t>___________________</w:t>
      </w:r>
      <w:r>
        <w:rPr>
          <w:b w:val="0"/>
          <w:color w:val="000000"/>
        </w:rPr>
        <w:t>_</w:t>
      </w:r>
      <w:r>
        <w:rPr>
          <w:rFonts w:hint="eastAsia"/>
          <w:b w:val="0"/>
          <w:color w:val="000000"/>
          <w:lang w:val="en-US" w:eastAsia="zh-CN"/>
        </w:rPr>
        <w:t>.</w:t>
      </w:r>
    </w:p>
    <w:p>
      <w:pPr>
        <w:ind w:left="0" w:firstLine="66"/>
        <w:jc w:val="both"/>
        <w:rPr>
          <w:b w:val="0"/>
          <w:color w:val="000000"/>
        </w:rPr>
      </w:pPr>
      <w:r>
        <w:rPr>
          <w:b w:val="0"/>
          <w:color w:val="000000"/>
        </w:rPr>
        <w:t>B: My pleasure.</w:t>
      </w:r>
    </w:p>
    <w:p>
      <w:pPr>
        <w:ind w:left="0" w:firstLine="66"/>
        <w:jc w:val="both"/>
        <w:rPr>
          <w:b w:val="0"/>
          <w:color w:val="000000"/>
        </w:rPr>
      </w:pPr>
    </w:p>
    <w:p>
      <w:pPr>
        <w:keepNext w:val="0"/>
        <w:keepLines w:val="0"/>
        <w:pageBreakBefore w:val="0"/>
        <w:widowControl/>
        <w:kinsoku/>
        <w:wordWrap/>
        <w:overflowPunct/>
        <w:topLinePunct w:val="0"/>
        <w:autoSpaceDE/>
        <w:autoSpaceDN/>
        <w:bidi w:val="0"/>
        <w:adjustRightInd/>
        <w:snapToGrid/>
        <w:spacing w:before="0" w:after="0" w:line="360" w:lineRule="exact"/>
        <w:ind w:left="0" w:leftChars="0" w:right="0" w:rightChars="0"/>
        <w:jc w:val="both"/>
        <w:textAlignment w:val="auto"/>
        <w:outlineLvl w:val="9"/>
      </w:pPr>
      <w:r>
        <w:rPr>
          <w:rFonts w:hint="eastAsia"/>
          <w:b/>
          <w:color w:val="000000"/>
          <w:lang w:val="en-US" w:eastAsia="zh-CN"/>
        </w:rPr>
        <w:t>I</w:t>
      </w:r>
      <w:r>
        <w:rPr>
          <w:b/>
          <w:color w:val="000000"/>
        </w:rPr>
        <w:t>X.书面表达（共1题，计15分）</w:t>
      </w:r>
    </w:p>
    <w:p>
      <w:pPr>
        <w:keepNext w:val="0"/>
        <w:keepLines w:val="0"/>
        <w:pageBreakBefore w:val="0"/>
        <w:widowControl/>
        <w:kinsoku/>
        <w:wordWrap/>
        <w:overflowPunct/>
        <w:topLinePunct w:val="0"/>
        <w:autoSpaceDE/>
        <w:autoSpaceDN/>
        <w:bidi w:val="0"/>
        <w:adjustRightInd/>
        <w:snapToGrid/>
        <w:spacing w:before="0" w:after="0" w:line="360" w:lineRule="exact"/>
        <w:ind w:left="0" w:leftChars="0" w:right="0" w:rightChars="0" w:firstLine="503" w:firstLineChars="0"/>
        <w:jc w:val="both"/>
        <w:textAlignment w:val="auto"/>
        <w:outlineLvl w:val="9"/>
        <w:rPr>
          <w:rFonts w:hint="eastAsia"/>
          <w:b w:val="0"/>
          <w:color w:val="000000"/>
          <w:lang w:eastAsia="zh-CN"/>
        </w:rPr>
      </w:pPr>
      <w:r>
        <w:rPr>
          <w:b w:val="0"/>
          <w:color w:val="000000"/>
        </w:rPr>
        <w:t>新冠疫情已经两年多的时间了。而就在不知不觉中，我们的工作、生活和行为习惯都发生了巨大改变。21世纪英文报开辟了专栏“Changes In Our Life”，讨论疫情给人们</w:t>
      </w:r>
      <w:r>
        <w:rPr>
          <w:rFonts w:hint="eastAsia"/>
          <w:b w:val="0"/>
          <w:color w:val="000000"/>
          <w:lang w:eastAsia="zh-CN"/>
        </w:rPr>
        <w:t>的生活带来了哪些变化。</w:t>
      </w:r>
    </w:p>
    <w:p>
      <w:pPr>
        <w:keepNext w:val="0"/>
        <w:keepLines w:val="0"/>
        <w:pageBreakBefore w:val="0"/>
        <w:widowControl/>
        <w:kinsoku/>
        <w:wordWrap/>
        <w:overflowPunct/>
        <w:topLinePunct w:val="0"/>
        <w:autoSpaceDE/>
        <w:autoSpaceDN/>
        <w:bidi w:val="0"/>
        <w:adjustRightInd/>
        <w:snapToGrid/>
        <w:spacing w:before="0" w:after="0" w:line="360" w:lineRule="exact"/>
        <w:ind w:left="0" w:leftChars="0" w:right="0" w:rightChars="0" w:firstLine="503" w:firstLineChars="0"/>
        <w:jc w:val="both"/>
        <w:textAlignment w:val="auto"/>
        <w:outlineLvl w:val="9"/>
        <w:rPr>
          <w:rFonts w:hint="eastAsia"/>
          <w:b w:val="0"/>
          <w:color w:val="000000"/>
          <w:lang w:eastAsia="zh-CN"/>
        </w:rPr>
      </w:pPr>
    </w:p>
    <w:tbl>
      <w:tblPr>
        <w:tblStyle w:val="36"/>
        <w:tblpPr w:leftFromText="180" w:rightFromText="180" w:vertAnchor="text" w:horzAnchor="page" w:tblpX="1628" w:tblpY="9"/>
        <w:tblOverlap w:val="never"/>
        <w:tblW w:w="9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88"/>
        <w:gridCol w:w="5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3788" w:type="dxa"/>
            <w:tcMar>
              <w:top w:w="0" w:type="dxa"/>
              <w:left w:w="0" w:type="dxa"/>
              <w:bottom w:w="0" w:type="dxa"/>
              <w:right w:w="0" w:type="dxa"/>
            </w:tcMar>
            <w:vAlign w:val="center"/>
          </w:tcPr>
          <w:p>
            <w:pPr>
              <w:spacing w:before="0" w:after="0"/>
              <w:jc w:val="center"/>
            </w:pPr>
            <w:r>
              <w:rPr>
                <w:rFonts w:ascii="宋体" w:hAnsi="宋体" w:eastAsia="宋体"/>
                <w:sz w:val="20"/>
              </w:rPr>
              <w:t>In the past</w:t>
            </w:r>
          </w:p>
        </w:tc>
        <w:tc>
          <w:tcPr>
            <w:tcW w:w="5400" w:type="dxa"/>
            <w:tcMar>
              <w:top w:w="0" w:type="dxa"/>
              <w:left w:w="0" w:type="dxa"/>
              <w:bottom w:w="0" w:type="dxa"/>
              <w:right w:w="0" w:type="dxa"/>
            </w:tcMar>
            <w:vAlign w:val="center"/>
          </w:tcPr>
          <w:p>
            <w:pPr>
              <w:spacing w:before="0" w:after="0"/>
              <w:jc w:val="center"/>
            </w:pPr>
            <w:r>
              <w:rPr>
                <w:rFonts w:ascii="宋体" w:hAnsi="宋体" w:eastAsia="宋体"/>
                <w:sz w:val="20"/>
              </w:rPr>
              <w:t>Now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trPr>
        <w:tc>
          <w:tcPr>
            <w:tcW w:w="3788" w:type="dxa"/>
            <w:tcMar>
              <w:top w:w="0" w:type="dxa"/>
              <w:left w:w="0" w:type="dxa"/>
              <w:bottom w:w="0" w:type="dxa"/>
              <w:right w:w="0" w:type="dxa"/>
            </w:tcMar>
            <w:vAlign w:val="center"/>
          </w:tcPr>
          <w:p>
            <w:pPr>
              <w:spacing w:before="0" w:after="0"/>
              <w:jc w:val="center"/>
            </w:pPr>
            <w:r>
              <w:rPr>
                <w:rFonts w:ascii="宋体" w:hAnsi="宋体" w:eastAsia="宋体"/>
                <w:sz w:val="20"/>
              </w:rPr>
              <w:t>go out without wearing masks</w:t>
            </w:r>
          </w:p>
        </w:tc>
        <w:tc>
          <w:tcPr>
            <w:tcW w:w="5400" w:type="dxa"/>
            <w:tcMar>
              <w:top w:w="0" w:type="dxa"/>
              <w:left w:w="0" w:type="dxa"/>
              <w:bottom w:w="0" w:type="dxa"/>
              <w:right w:w="0" w:type="dxa"/>
            </w:tcMar>
            <w:vAlign w:val="center"/>
          </w:tcPr>
          <w:p>
            <w:pPr>
              <w:spacing w:before="0" w:after="0"/>
              <w:jc w:val="center"/>
            </w:pPr>
            <w:r>
              <w:rPr>
                <w:rFonts w:ascii="宋体" w:hAnsi="宋体" w:eastAsia="宋体"/>
                <w:sz w:val="20"/>
              </w:rPr>
              <w:t>wear masks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trPr>
        <w:tc>
          <w:tcPr>
            <w:tcW w:w="3788" w:type="dxa"/>
            <w:tcMar>
              <w:top w:w="0" w:type="dxa"/>
              <w:left w:w="0" w:type="dxa"/>
              <w:bottom w:w="0" w:type="dxa"/>
              <w:right w:w="0" w:type="dxa"/>
            </w:tcMar>
            <w:vAlign w:val="center"/>
          </w:tcPr>
          <w:p>
            <w:pPr>
              <w:spacing w:before="0" w:after="0"/>
              <w:jc w:val="center"/>
            </w:pPr>
            <w:r>
              <w:rPr>
                <w:rFonts w:ascii="宋体" w:hAnsi="宋体" w:eastAsia="宋体"/>
                <w:sz w:val="20"/>
              </w:rPr>
              <w:t>shake hands</w:t>
            </w:r>
          </w:p>
        </w:tc>
        <w:tc>
          <w:tcPr>
            <w:tcW w:w="5400" w:type="dxa"/>
            <w:tcMar>
              <w:top w:w="0" w:type="dxa"/>
              <w:left w:w="0" w:type="dxa"/>
              <w:bottom w:w="0" w:type="dxa"/>
              <w:right w:w="0" w:type="dxa"/>
            </w:tcMar>
            <w:vAlign w:val="center"/>
          </w:tcPr>
          <w:p>
            <w:pPr>
              <w:spacing w:before="0" w:after="0"/>
              <w:jc w:val="center"/>
            </w:pPr>
            <w:r>
              <w:rPr>
                <w:rFonts w:ascii="宋体" w:hAnsi="宋体" w:eastAsia="宋体"/>
                <w:sz w:val="20"/>
              </w:rPr>
              <w:t>avoid body contact(避免身体接触）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trPr>
        <w:tc>
          <w:tcPr>
            <w:tcW w:w="3788" w:type="dxa"/>
            <w:tcMar>
              <w:top w:w="0" w:type="dxa"/>
              <w:left w:w="0" w:type="dxa"/>
              <w:bottom w:w="0" w:type="dxa"/>
              <w:right w:w="0" w:type="dxa"/>
            </w:tcMar>
            <w:vAlign w:val="center"/>
          </w:tcPr>
          <w:p>
            <w:pPr>
              <w:spacing w:before="0" w:after="0"/>
              <w:jc w:val="center"/>
            </w:pPr>
            <w:r>
              <w:rPr>
                <w:rFonts w:ascii="宋体" w:hAnsi="宋体" w:eastAsia="宋体"/>
                <w:sz w:val="20"/>
              </w:rPr>
              <w:t>travel around the world during the vacations</w:t>
            </w:r>
          </w:p>
        </w:tc>
        <w:tc>
          <w:tcPr>
            <w:tcW w:w="5400" w:type="dxa"/>
            <w:tcMar>
              <w:top w:w="0" w:type="dxa"/>
              <w:left w:w="0" w:type="dxa"/>
              <w:bottom w:w="0" w:type="dxa"/>
              <w:right w:w="0" w:type="dxa"/>
            </w:tcMar>
            <w:vAlign w:val="center"/>
          </w:tcPr>
          <w:p>
            <w:pPr>
              <w:spacing w:before="0" w:after="0"/>
              <w:jc w:val="center"/>
            </w:pPr>
            <w:r>
              <w:rPr>
                <w:rFonts w:ascii="宋体" w:hAnsi="宋体" w:eastAsia="宋体"/>
                <w:sz w:val="20"/>
              </w:rPr>
              <w:t>most people choose to stay at home</w:t>
            </w:r>
          </w:p>
        </w:tc>
      </w:tr>
    </w:tbl>
    <w:p>
      <w:pPr>
        <w:jc w:val="both"/>
        <w:rPr>
          <w:b w:val="0"/>
          <w:color w:val="000000"/>
        </w:rPr>
      </w:pPr>
    </w:p>
    <w:p>
      <w:pPr>
        <w:ind w:left="608" w:firstLine="608"/>
        <w:jc w:val="both"/>
        <w:rPr>
          <w:rFonts w:hint="eastAsia"/>
          <w:b w:val="0"/>
          <w:color w:val="000000"/>
          <w:lang w:val="en-US" w:eastAsia="zh-CN"/>
        </w:rPr>
      </w:pPr>
      <w:r>
        <w:rPr>
          <w:b w:val="0"/>
          <w:color w:val="000000"/>
        </w:rPr>
        <w:t>COVID-19 pandemic has made a great difference to our life.</w:t>
      </w:r>
      <w:r>
        <w:rPr>
          <w:rFonts w:hint="eastAsia"/>
          <w:b w:val="0"/>
          <w:color w:val="000000"/>
          <w:lang w:val="en-US" w:eastAsia="zh-CN"/>
        </w:rPr>
        <w:t xml:space="preserve"> ______________________________________</w:t>
      </w:r>
    </w:p>
    <w:p>
      <w:pPr>
        <w:jc w:val="both"/>
        <w:rPr>
          <w:rFonts w:hint="eastAsia"/>
          <w:b w:val="0"/>
          <w:color w:val="000000"/>
          <w:lang w:val="en-US" w:eastAsia="zh-CN"/>
        </w:rPr>
      </w:pPr>
      <w:r>
        <w:rPr>
          <w:rFonts w:hint="eastAsia"/>
          <w:b w:val="0"/>
          <w:color w:val="000000"/>
          <w:lang w:val="en-US" w:eastAsia="zh-CN"/>
        </w:rPr>
        <w:t>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kinsoku/>
        <w:wordWrap/>
        <w:overflowPunct/>
        <w:topLinePunct w:val="0"/>
        <w:autoSpaceDE/>
        <w:autoSpaceDN/>
        <w:bidi w:val="0"/>
        <w:adjustRightInd/>
        <w:snapToGrid/>
        <w:spacing w:before="0" w:after="0" w:line="360" w:lineRule="exact"/>
        <w:ind w:left="0" w:leftChars="0" w:right="0" w:rightChars="0" w:firstLine="0" w:firstLineChars="0"/>
        <w:jc w:val="both"/>
        <w:textAlignment w:val="auto"/>
        <w:outlineLvl w:val="9"/>
        <w:rPr>
          <w:rFonts w:hint="default" w:ascii="Times New Roman" w:hAnsi="Times New Roman" w:eastAsia="宋体" w:cs="Times New Roman"/>
          <w:b w:val="0"/>
          <w:bCs w:val="0"/>
          <w:color w:val="000000"/>
          <w:sz w:val="21"/>
          <w:szCs w:val="21"/>
        </w:rPr>
      </w:pPr>
    </w:p>
    <w:p>
      <w:pPr>
        <w:jc w:val="center"/>
        <w:rPr>
          <w:rFonts w:hint="eastAsia"/>
          <w:sz w:val="21"/>
          <w:szCs w:val="21"/>
        </w:rPr>
      </w:pPr>
      <w:r>
        <w:rPr>
          <w:rFonts w:hint="eastAsia"/>
          <w:sz w:val="21"/>
          <w:szCs w:val="21"/>
        </w:rPr>
        <w:t>陕西省西安市经开二校2022-2023学年九年级上英语第一次月考试题</w:t>
      </w:r>
      <w:r>
        <w:rPr>
          <w:rFonts w:hint="eastAsia"/>
          <w:sz w:val="21"/>
          <w:szCs w:val="21"/>
          <w:lang w:eastAsia="zh-CN"/>
        </w:rPr>
        <w:t>答案</w:t>
      </w:r>
    </w:p>
    <w:p>
      <w:pPr>
        <w:pStyle w:val="167"/>
        <w:keepNext w:val="0"/>
        <w:keepLines w:val="0"/>
        <w:pageBreakBefore w:val="0"/>
        <w:widowControl/>
        <w:kinsoku/>
        <w:wordWrap/>
        <w:overflowPunct/>
        <w:topLinePunct w:val="0"/>
        <w:autoSpaceDE/>
        <w:autoSpaceDN/>
        <w:bidi w:val="0"/>
        <w:adjustRightInd/>
        <w:snapToGrid/>
        <w:spacing w:before="0" w:after="0" w:line="360" w:lineRule="exact"/>
        <w:ind w:left="0" w:leftChars="0" w:right="0" w:rightChars="0" w:firstLine="0" w:firstLineChars="0"/>
        <w:jc w:val="both"/>
        <w:textAlignment w:val="auto"/>
        <w:outlineLvl w:val="9"/>
        <w:rPr>
          <w:rFonts w:hint="eastAsia"/>
          <w:b w:val="0"/>
          <w:color w:val="000000"/>
          <w:sz w:val="21"/>
          <w:szCs w:val="21"/>
          <w:lang w:eastAsia="zh-CN"/>
        </w:rPr>
      </w:pPr>
    </w:p>
    <w:p>
      <w:pPr>
        <w:pStyle w:val="167"/>
        <w:keepNext w:val="0"/>
        <w:keepLines w:val="0"/>
        <w:pageBreakBefore w:val="0"/>
        <w:widowControl/>
        <w:kinsoku/>
        <w:wordWrap/>
        <w:overflowPunct/>
        <w:topLinePunct w:val="0"/>
        <w:autoSpaceDE/>
        <w:autoSpaceDN/>
        <w:bidi w:val="0"/>
        <w:adjustRightInd/>
        <w:snapToGrid/>
        <w:spacing w:before="0" w:after="0" w:line="360" w:lineRule="exact"/>
        <w:ind w:left="0" w:leftChars="0" w:right="0" w:rightChars="0" w:firstLine="0" w:firstLineChars="0"/>
        <w:jc w:val="both"/>
        <w:textAlignment w:val="auto"/>
        <w:outlineLvl w:val="9"/>
        <w:rPr>
          <w:rFonts w:hint="eastAsia"/>
          <w:b w:val="0"/>
          <w:color w:val="000000"/>
          <w:sz w:val="21"/>
          <w:szCs w:val="21"/>
          <w:lang w:eastAsia="zh-CN"/>
        </w:rPr>
      </w:pPr>
      <w:r>
        <w:rPr>
          <w:rFonts w:hint="eastAsia"/>
          <w:b w:val="0"/>
          <w:color w:val="000000"/>
          <w:sz w:val="21"/>
          <w:szCs w:val="21"/>
          <w:lang w:eastAsia="zh-CN"/>
        </w:rPr>
        <w:t>听力略</w:t>
      </w:r>
    </w:p>
    <w:p>
      <w:pPr>
        <w:pStyle w:val="167"/>
        <w:keepNext w:val="0"/>
        <w:keepLines w:val="0"/>
        <w:pageBreakBefore w:val="0"/>
        <w:widowControl/>
        <w:kinsoku/>
        <w:wordWrap/>
        <w:overflowPunct/>
        <w:topLinePunct w:val="0"/>
        <w:autoSpaceDE/>
        <w:autoSpaceDN/>
        <w:bidi w:val="0"/>
        <w:adjustRightInd/>
        <w:snapToGrid/>
        <w:spacing w:before="0" w:after="0" w:line="360" w:lineRule="exact"/>
        <w:ind w:left="0" w:leftChars="0" w:right="0" w:rightChars="0" w:firstLine="0" w:firstLineChars="0"/>
        <w:jc w:val="both"/>
        <w:textAlignment w:val="auto"/>
        <w:outlineLvl w:val="9"/>
        <w:rPr>
          <w:sz w:val="21"/>
          <w:szCs w:val="21"/>
        </w:rPr>
      </w:pPr>
      <w:r>
        <w:rPr>
          <w:b w:val="0"/>
          <w:color w:val="000000"/>
          <w:sz w:val="21"/>
          <w:szCs w:val="21"/>
        </w:rPr>
        <w:t>第二部分（笔试共90分)</w:t>
      </w:r>
    </w:p>
    <w:p>
      <w:pPr>
        <w:pStyle w:val="165"/>
        <w:tabs>
          <w:tab w:val="center" w:pos="4636"/>
          <w:tab w:val="right" w:pos="8594"/>
        </w:tabs>
      </w:pPr>
      <w:r>
        <w:rPr>
          <w:b w:val="0"/>
          <w:color w:val="000000"/>
        </w:rPr>
        <w:t>Ⅲ.完形填空（共20小题，计20分）</w:t>
      </w:r>
      <w:r>
        <w:tab/>
      </w:r>
    </w:p>
    <w:p>
      <w:pPr>
        <w:pStyle w:val="165"/>
        <w:ind w:left="0" w:firstLine="495"/>
        <w:jc w:val="both"/>
      </w:pPr>
      <w:r>
        <w:rPr>
          <w:b w:val="0"/>
          <w:color w:val="000000"/>
        </w:rPr>
        <w:t>第一节：阅读下面短文，按照句子结构的语法性和上下文连贯的要求，从各小题的四个选项中选出一个最佳答案，使短文连贯完整。请将正确答案的序号填在题前的答题栏中。</w:t>
      </w:r>
    </w:p>
    <w:p>
      <w:pPr>
        <w:pStyle w:val="165"/>
        <w:spacing w:before="221"/>
        <w:ind w:firstLine="0"/>
        <w:jc w:val="both"/>
      </w:pPr>
      <w:r>
        <w:rPr>
          <w:b w:val="0"/>
          <w:color w:val="000000"/>
        </w:rPr>
        <w:t>Dear Martin,</w:t>
      </w:r>
    </w:p>
    <w:p>
      <w:pPr>
        <w:pStyle w:val="165"/>
        <w:ind w:left="0" w:firstLine="495"/>
        <w:jc w:val="both"/>
      </w:pPr>
      <w:r>
        <w:rPr>
          <w:b w:val="0"/>
          <w:color w:val="000000"/>
        </w:rPr>
        <w:t>I took part in the English club held in our school last night. There were many members in the club. I asked them "Could you tell me __21__?" So they shared their opinions.</w:t>
      </w:r>
    </w:p>
    <w:p>
      <w:pPr>
        <w:pStyle w:val="165"/>
        <w:ind w:left="0" w:firstLine="495"/>
        <w:jc w:val="both"/>
      </w:pPr>
      <w:r>
        <w:rPr>
          <w:b w:val="0"/>
          <w:color w:val="000000"/>
        </w:rPr>
        <w:t xml:space="preserve">Jenny learns English __22__ watching English films. But Carry thinks it's very hard for her __23__ the spoken English, so she seldom watches __24__. Carry likes writing. So she keeps __25__ diary in English. Frank learns English by working with a group. He </w:t>
      </w:r>
      <w:r>
        <w:rPr>
          <w:rFonts w:hint="eastAsia"/>
          <w:b w:val="0"/>
          <w:color w:val="000000"/>
          <w:lang w:val="en-US" w:eastAsia="zh-CN"/>
        </w:rPr>
        <w:t>____</w:t>
      </w:r>
      <w:r>
        <w:rPr>
          <w:b w:val="0"/>
          <w:color w:val="000000"/>
        </w:rPr>
        <w:t xml:space="preserve">26__ a lot that way since last year, He likes having __27__ with friends. His speaking skills improved a lot by doing this. Sometimes, he reads </w:t>
      </w:r>
      <w:r>
        <w:rPr>
          <w:rFonts w:hint="eastAsia"/>
          <w:b w:val="0"/>
          <w:color w:val="000000"/>
          <w:lang w:val="en-US" w:eastAsia="zh-CN"/>
        </w:rPr>
        <w:t>____</w:t>
      </w:r>
      <w:r>
        <w:rPr>
          <w:b w:val="0"/>
          <w:color w:val="000000"/>
        </w:rPr>
        <w:t>28</w:t>
      </w:r>
      <w:r>
        <w:rPr>
          <w:rFonts w:hint="eastAsia"/>
          <w:b w:val="0"/>
          <w:color w:val="000000"/>
          <w:lang w:val="en-US" w:eastAsia="zh-CN"/>
        </w:rPr>
        <w:t>_____</w:t>
      </w:r>
      <w:r>
        <w:rPr>
          <w:b w:val="0"/>
          <w:color w:val="000000"/>
        </w:rPr>
        <w:t xml:space="preserve"> to practice pronunciation. This also helps. As for David, he keeps reading as a habit. Every time </w:t>
      </w:r>
      <w:r>
        <w:rPr>
          <w:rFonts w:hint="eastAsia"/>
          <w:b w:val="0"/>
          <w:color w:val="000000"/>
          <w:lang w:val="en-US" w:eastAsia="zh-CN"/>
        </w:rPr>
        <w:t>____</w:t>
      </w:r>
      <w:r>
        <w:rPr>
          <w:b w:val="0"/>
          <w:color w:val="000000"/>
        </w:rPr>
        <w:t>29__ he comes across with(遇到) a new word, he looks it up in a dictionary.</w:t>
      </w:r>
    </w:p>
    <w:p>
      <w:pPr>
        <w:pStyle w:val="165"/>
        <w:ind w:left="0" w:firstLine="495"/>
        <w:jc w:val="both"/>
      </w:pPr>
      <w:r>
        <w:rPr>
          <w:b w:val="0"/>
          <w:color w:val="000000"/>
        </w:rPr>
        <w:t>I want to improve my English by __30_</w:t>
      </w:r>
      <w:r>
        <w:rPr>
          <w:rFonts w:hint="eastAsia"/>
          <w:b w:val="0"/>
          <w:color w:val="000000"/>
          <w:lang w:val="en-US" w:eastAsia="zh-CN"/>
        </w:rPr>
        <w:t>__</w:t>
      </w:r>
      <w:r>
        <w:rPr>
          <w:b w:val="0"/>
          <w:color w:val="000000"/>
        </w:rPr>
        <w:t>_ the ways they shared. So I am going to start writing English diaries from today.</w:t>
      </w:r>
    </w:p>
    <w:p>
      <w:pPr>
        <w:pStyle w:val="165"/>
        <w:jc w:val="right"/>
      </w:pPr>
      <w:r>
        <w:rPr>
          <w:b w:val="0"/>
          <w:color w:val="000000"/>
        </w:rPr>
        <w:t>Zhao Shan</w:t>
      </w:r>
    </w:p>
    <w:tbl>
      <w:tblPr>
        <w:tblStyle w:val="36"/>
        <w:tblW w:w="904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543"/>
        <w:gridCol w:w="2543"/>
        <w:gridCol w:w="1872"/>
        <w:gridCol w:w="20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5" w:hRule="atLeast"/>
          <w:jc w:val="center"/>
        </w:trPr>
        <w:tc>
          <w:tcPr>
            <w:tcW w:w="5086" w:type="dxa"/>
            <w:gridSpan w:val="2"/>
            <w:tcMar>
              <w:top w:w="0" w:type="dxa"/>
              <w:left w:w="0" w:type="dxa"/>
              <w:bottom w:w="0" w:type="dxa"/>
              <w:right w:w="0" w:type="dxa"/>
            </w:tcMar>
            <w:vAlign w:val="center"/>
          </w:tcPr>
          <w:p>
            <w:pPr>
              <w:pStyle w:val="165"/>
              <w:keepNext w:val="0"/>
              <w:keepLines w:val="0"/>
              <w:pageBreakBefore w:val="0"/>
              <w:widowControl/>
              <w:numPr>
                <w:ilvl w:val="0"/>
                <w:numId w:val="7"/>
              </w:numPr>
              <w:kinsoku/>
              <w:wordWrap/>
              <w:overflowPunct/>
              <w:topLinePunct w:val="0"/>
              <w:autoSpaceDE/>
              <w:autoSpaceDN/>
              <w:bidi w:val="0"/>
              <w:adjustRightInd/>
              <w:snapToGrid/>
              <w:spacing w:before="0" w:after="0" w:line="276" w:lineRule="auto"/>
              <w:ind w:left="0" w:leftChars="0" w:right="0" w:rightChars="0" w:firstLine="0" w:firstLineChars="0"/>
              <w:jc w:val="both"/>
              <w:textAlignment w:val="auto"/>
              <w:outlineLvl w:val="9"/>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sz w:val="21"/>
                <w:szCs w:val="21"/>
              </w:rPr>
              <w:t>A. how can I improve my English</w:t>
            </w:r>
          </w:p>
          <w:p>
            <w:pPr>
              <w:pStyle w:val="165"/>
              <w:keepNext w:val="0"/>
              <w:keepLines w:val="0"/>
              <w:pageBreakBefore w:val="0"/>
              <w:widowControl/>
              <w:numPr>
                <w:ilvl w:val="0"/>
                <w:numId w:val="0"/>
              </w:numPr>
              <w:kinsoku/>
              <w:wordWrap/>
              <w:overflowPunct/>
              <w:topLinePunct w:val="0"/>
              <w:autoSpaceDE/>
              <w:autoSpaceDN/>
              <w:bidi w:val="0"/>
              <w:adjustRightInd/>
              <w:snapToGrid/>
              <w:spacing w:before="0" w:after="0" w:line="276" w:lineRule="auto"/>
              <w:ind w:left="200" w:leftChars="100" w:right="0" w:rightChars="0" w:firstLine="0" w:firstLineChars="0"/>
              <w:jc w:val="both"/>
              <w:textAlignment w:val="auto"/>
              <w:outlineLvl w:val="9"/>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highlight w:val="yellow"/>
              </w:rPr>
              <w:t>B. how I can improve my English</w:t>
            </w:r>
          </w:p>
        </w:tc>
        <w:tc>
          <w:tcPr>
            <w:tcW w:w="3959" w:type="dxa"/>
            <w:gridSpan w:val="2"/>
            <w:tcMar>
              <w:top w:w="0" w:type="dxa"/>
              <w:left w:w="0" w:type="dxa"/>
              <w:bottom w:w="0" w:type="dxa"/>
              <w:right w:w="0" w:type="dxa"/>
            </w:tcMar>
            <w:vAlign w:val="center"/>
          </w:tcPr>
          <w:p>
            <w:pPr>
              <w:pStyle w:val="165"/>
              <w:keepNext w:val="0"/>
              <w:keepLines w:val="0"/>
              <w:pageBreakBefore w:val="0"/>
              <w:widowControl/>
              <w:kinsoku/>
              <w:wordWrap/>
              <w:overflowPunct/>
              <w:topLinePunct w:val="0"/>
              <w:autoSpaceDE/>
              <w:autoSpaceDN/>
              <w:bidi w:val="0"/>
              <w:adjustRightInd/>
              <w:snapToGrid/>
              <w:spacing w:before="0" w:after="0" w:line="276" w:lineRule="auto"/>
              <w:ind w:right="0" w:rightChars="0"/>
              <w:jc w:val="both"/>
              <w:textAlignment w:val="auto"/>
              <w:outlineLvl w:val="9"/>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sz w:val="21"/>
                <w:szCs w:val="21"/>
                <w:lang w:val="en-US" w:eastAsia="zh-CN"/>
              </w:rPr>
              <w:t>C.</w:t>
            </w:r>
            <w:r>
              <w:rPr>
                <w:rFonts w:hint="default" w:ascii="Times New Roman" w:hAnsi="Times New Roman" w:eastAsia="宋体" w:cs="Times New Roman"/>
                <w:b w:val="0"/>
                <w:bCs w:val="0"/>
                <w:color w:val="000000"/>
                <w:sz w:val="21"/>
                <w:szCs w:val="21"/>
              </w:rPr>
              <w:t xml:space="preserve"> what can I improve my English</w:t>
            </w:r>
          </w:p>
          <w:p>
            <w:pPr>
              <w:pStyle w:val="165"/>
              <w:keepNext w:val="0"/>
              <w:keepLines w:val="0"/>
              <w:pageBreakBefore w:val="0"/>
              <w:widowControl/>
              <w:kinsoku/>
              <w:wordWrap/>
              <w:overflowPunct/>
              <w:topLinePunct w:val="0"/>
              <w:autoSpaceDE/>
              <w:autoSpaceDN/>
              <w:bidi w:val="0"/>
              <w:adjustRightInd/>
              <w:snapToGrid/>
              <w:spacing w:before="0" w:after="0" w:line="276" w:lineRule="auto"/>
              <w:ind w:right="0" w:rightChars="0"/>
              <w:jc w:val="both"/>
              <w:textAlignment w:val="auto"/>
              <w:outlineLvl w:val="9"/>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sz w:val="21"/>
                <w:szCs w:val="21"/>
                <w:lang w:val="en-US" w:eastAsia="zh-CN"/>
              </w:rPr>
              <w:t>D.</w:t>
            </w:r>
            <w:r>
              <w:rPr>
                <w:rFonts w:hint="default" w:ascii="Times New Roman" w:hAnsi="Times New Roman" w:eastAsia="宋体" w:cs="Times New Roman"/>
                <w:b w:val="0"/>
                <w:bCs w:val="0"/>
                <w:color w:val="000000"/>
                <w:sz w:val="21"/>
                <w:szCs w:val="21"/>
              </w:rPr>
              <w:t>what I can improve my English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2" w:hRule="atLeast"/>
          <w:jc w:val="center"/>
        </w:trPr>
        <w:tc>
          <w:tcPr>
            <w:tcW w:w="2543" w:type="dxa"/>
            <w:tcMar>
              <w:top w:w="0" w:type="dxa"/>
              <w:left w:w="0" w:type="dxa"/>
              <w:bottom w:w="0" w:type="dxa"/>
              <w:right w:w="0" w:type="dxa"/>
            </w:tcMar>
            <w:vAlign w:val="bottom"/>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22.A.on</w:t>
            </w:r>
          </w:p>
        </w:tc>
        <w:tc>
          <w:tcPr>
            <w:tcW w:w="2543" w:type="dxa"/>
            <w:tcMar>
              <w:top w:w="0" w:type="dxa"/>
              <w:left w:w="0" w:type="dxa"/>
              <w:bottom w:w="0" w:type="dxa"/>
              <w:right w:w="0" w:type="dxa"/>
            </w:tcMar>
            <w:vAlign w:val="bottom"/>
          </w:tcPr>
          <w:p>
            <w:pPr>
              <w:spacing w:before="0" w:after="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B.to</w:t>
            </w:r>
          </w:p>
        </w:tc>
        <w:tc>
          <w:tcPr>
            <w:tcW w:w="1872" w:type="dxa"/>
            <w:tcMar>
              <w:top w:w="0" w:type="dxa"/>
              <w:left w:w="0" w:type="dxa"/>
              <w:bottom w:w="0" w:type="dxa"/>
              <w:right w:w="0" w:type="dxa"/>
            </w:tcMar>
            <w:vAlign w:val="bottom"/>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C.as</w:t>
            </w:r>
          </w:p>
        </w:tc>
        <w:tc>
          <w:tcPr>
            <w:tcW w:w="2087" w:type="dxa"/>
            <w:tcMar>
              <w:top w:w="0" w:type="dxa"/>
              <w:left w:w="0" w:type="dxa"/>
              <w:bottom w:w="0" w:type="dxa"/>
              <w:right w:w="0" w:type="dxa"/>
            </w:tcMar>
            <w:vAlign w:val="bottom"/>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highlight w:val="yellow"/>
              </w:rPr>
              <w:t>D.by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8" w:hRule="atLeast"/>
          <w:jc w:val="center"/>
        </w:trPr>
        <w:tc>
          <w:tcPr>
            <w:tcW w:w="2543"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23.A. deal</w:t>
            </w:r>
          </w:p>
        </w:tc>
        <w:tc>
          <w:tcPr>
            <w:tcW w:w="2543" w:type="dxa"/>
            <w:tcMar>
              <w:top w:w="0" w:type="dxa"/>
              <w:left w:w="0" w:type="dxa"/>
              <w:bottom w:w="0" w:type="dxa"/>
              <w:right w:w="0" w:type="dxa"/>
            </w:tcMar>
            <w:vAlign w:val="center"/>
          </w:tcPr>
          <w:p>
            <w:pPr>
              <w:spacing w:before="0" w:after="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B. to deal</w:t>
            </w:r>
          </w:p>
        </w:tc>
        <w:tc>
          <w:tcPr>
            <w:tcW w:w="1872"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C.understand</w:t>
            </w:r>
          </w:p>
        </w:tc>
        <w:tc>
          <w:tcPr>
            <w:tcW w:w="2087"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highlight w:val="yellow"/>
              </w:rPr>
              <w:t>D. to understand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8" w:hRule="atLeast"/>
          <w:jc w:val="center"/>
        </w:trPr>
        <w:tc>
          <w:tcPr>
            <w:tcW w:w="2543"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24.A.they</w:t>
            </w:r>
          </w:p>
        </w:tc>
        <w:tc>
          <w:tcPr>
            <w:tcW w:w="2543" w:type="dxa"/>
            <w:tcMar>
              <w:top w:w="0" w:type="dxa"/>
              <w:left w:w="0" w:type="dxa"/>
              <w:bottom w:w="0" w:type="dxa"/>
              <w:right w:w="0" w:type="dxa"/>
            </w:tcMar>
            <w:vAlign w:val="center"/>
          </w:tcPr>
          <w:p>
            <w:pPr>
              <w:spacing w:before="0" w:after="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B.it</w:t>
            </w:r>
          </w:p>
        </w:tc>
        <w:tc>
          <w:tcPr>
            <w:tcW w:w="1872"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highlight w:val="yellow"/>
              </w:rPr>
              <w:t>C.them</w:t>
            </w:r>
          </w:p>
        </w:tc>
        <w:tc>
          <w:tcPr>
            <w:tcW w:w="2087"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D.its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3" w:hRule="atLeast"/>
          <w:jc w:val="center"/>
        </w:trPr>
        <w:tc>
          <w:tcPr>
            <w:tcW w:w="2543"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25.</w:t>
            </w:r>
            <w:r>
              <w:rPr>
                <w:rFonts w:hint="default" w:ascii="Times New Roman" w:hAnsi="Times New Roman" w:eastAsia="宋体" w:cs="Times New Roman"/>
                <w:b w:val="0"/>
                <w:bCs w:val="0"/>
                <w:sz w:val="21"/>
                <w:szCs w:val="21"/>
                <w:highlight w:val="yellow"/>
              </w:rPr>
              <w:t>A.a</w:t>
            </w:r>
          </w:p>
        </w:tc>
        <w:tc>
          <w:tcPr>
            <w:tcW w:w="2543" w:type="dxa"/>
            <w:tcMar>
              <w:top w:w="0" w:type="dxa"/>
              <w:left w:w="0" w:type="dxa"/>
              <w:bottom w:w="0" w:type="dxa"/>
              <w:right w:w="0" w:type="dxa"/>
            </w:tcMar>
            <w:vAlign w:val="center"/>
          </w:tcPr>
          <w:p>
            <w:pPr>
              <w:spacing w:before="0" w:after="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B.an</w:t>
            </w:r>
          </w:p>
        </w:tc>
        <w:tc>
          <w:tcPr>
            <w:tcW w:w="1872"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C.the</w:t>
            </w:r>
          </w:p>
        </w:tc>
        <w:tc>
          <w:tcPr>
            <w:tcW w:w="2087"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2" w:hRule="atLeast"/>
          <w:jc w:val="center"/>
        </w:trPr>
        <w:tc>
          <w:tcPr>
            <w:tcW w:w="2543"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26. A. learn</w:t>
            </w:r>
          </w:p>
        </w:tc>
        <w:tc>
          <w:tcPr>
            <w:tcW w:w="2543" w:type="dxa"/>
            <w:tcMar>
              <w:top w:w="0" w:type="dxa"/>
              <w:left w:w="0" w:type="dxa"/>
              <w:bottom w:w="0" w:type="dxa"/>
              <w:right w:w="0" w:type="dxa"/>
            </w:tcMar>
            <w:vAlign w:val="center"/>
          </w:tcPr>
          <w:p>
            <w:pPr>
              <w:spacing w:before="0" w:after="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B.will learn</w:t>
            </w:r>
          </w:p>
        </w:tc>
        <w:tc>
          <w:tcPr>
            <w:tcW w:w="1872"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highlight w:val="yellow"/>
              </w:rPr>
              <w:t>C.has learned</w:t>
            </w:r>
          </w:p>
        </w:tc>
        <w:tc>
          <w:tcPr>
            <w:tcW w:w="2087"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D.was learning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3" w:hRule="atLeast"/>
          <w:jc w:val="center"/>
        </w:trPr>
        <w:tc>
          <w:tcPr>
            <w:tcW w:w="2543"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27. A</w:t>
            </w:r>
            <w:r>
              <w:rPr>
                <w:rFonts w:hint="default" w:ascii="Times New Roman" w:hAnsi="Times New Roman" w:eastAsia="宋体" w:cs="Times New Roman"/>
                <w:b w:val="0"/>
                <w:bCs w:val="0"/>
                <w:sz w:val="21"/>
                <w:szCs w:val="21"/>
                <w:highlight w:val="yellow"/>
              </w:rPr>
              <w:t>.</w:t>
            </w:r>
            <w:r>
              <w:rPr>
                <w:rFonts w:hint="default" w:ascii="Times New Roman" w:hAnsi="Times New Roman" w:eastAsia="宋体" w:cs="Times New Roman"/>
                <w:b w:val="0"/>
                <w:bCs w:val="0"/>
                <w:sz w:val="21"/>
                <w:szCs w:val="21"/>
                <w:highlight w:val="none"/>
              </w:rPr>
              <w:t xml:space="preserve"> conversation</w:t>
            </w:r>
          </w:p>
        </w:tc>
        <w:tc>
          <w:tcPr>
            <w:tcW w:w="2543" w:type="dxa"/>
            <w:tcMar>
              <w:top w:w="0" w:type="dxa"/>
              <w:left w:w="0" w:type="dxa"/>
              <w:bottom w:w="0" w:type="dxa"/>
              <w:right w:w="0" w:type="dxa"/>
            </w:tcMar>
            <w:vAlign w:val="center"/>
          </w:tcPr>
          <w:p>
            <w:pPr>
              <w:spacing w:before="0" w:after="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highlight w:val="yellow"/>
              </w:rPr>
              <w:t>B.conversations</w:t>
            </w:r>
          </w:p>
        </w:tc>
        <w:tc>
          <w:tcPr>
            <w:tcW w:w="1872"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C.sentence</w:t>
            </w:r>
          </w:p>
        </w:tc>
        <w:tc>
          <w:tcPr>
            <w:tcW w:w="2087"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D sentences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3" w:hRule="atLeast"/>
          <w:jc w:val="center"/>
        </w:trPr>
        <w:tc>
          <w:tcPr>
            <w:tcW w:w="2543"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 xml:space="preserve">28. A. </w:t>
            </w:r>
            <w:r>
              <w:rPr>
                <w:rFonts w:hint="default" w:ascii="Times New Roman" w:hAnsi="Times New Roman" w:eastAsia="宋体" w:cs="Times New Roman"/>
                <w:b w:val="0"/>
                <w:bCs w:val="0"/>
                <w:sz w:val="21"/>
                <w:szCs w:val="21"/>
                <w:lang w:val="en-US" w:eastAsia="zh-CN"/>
              </w:rPr>
              <w:t>q</w:t>
            </w:r>
            <w:r>
              <w:rPr>
                <w:rFonts w:hint="default" w:ascii="Times New Roman" w:hAnsi="Times New Roman" w:eastAsia="宋体" w:cs="Times New Roman"/>
                <w:b w:val="0"/>
                <w:bCs w:val="0"/>
                <w:sz w:val="21"/>
                <w:szCs w:val="21"/>
                <w:lang w:eastAsia="zh-CN"/>
              </w:rPr>
              <w:t>uiet</w:t>
            </w:r>
          </w:p>
        </w:tc>
        <w:tc>
          <w:tcPr>
            <w:tcW w:w="2543" w:type="dxa"/>
            <w:tcMar>
              <w:top w:w="0" w:type="dxa"/>
              <w:left w:w="0" w:type="dxa"/>
              <w:bottom w:w="0" w:type="dxa"/>
              <w:right w:w="0" w:type="dxa"/>
            </w:tcMar>
            <w:vAlign w:val="center"/>
          </w:tcPr>
          <w:p>
            <w:pPr>
              <w:spacing w:before="0" w:after="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B.quietly</w:t>
            </w:r>
          </w:p>
        </w:tc>
        <w:tc>
          <w:tcPr>
            <w:tcW w:w="1872"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C.loud</w:t>
            </w:r>
          </w:p>
        </w:tc>
        <w:tc>
          <w:tcPr>
            <w:tcW w:w="2087"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highlight w:val="yellow"/>
              </w:rPr>
              <w:t>D.aloud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8" w:hRule="atLeast"/>
          <w:jc w:val="center"/>
        </w:trPr>
        <w:tc>
          <w:tcPr>
            <w:tcW w:w="2543"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29. A</w:t>
            </w:r>
            <w:r>
              <w:rPr>
                <w:rFonts w:hint="default" w:ascii="Times New Roman" w:hAnsi="Times New Roman" w:eastAsia="宋体" w:cs="Times New Roman"/>
                <w:b w:val="0"/>
                <w:bCs w:val="0"/>
                <w:sz w:val="21"/>
                <w:szCs w:val="21"/>
                <w:highlight w:val="yellow"/>
              </w:rPr>
              <w:t>. when</w:t>
            </w:r>
          </w:p>
        </w:tc>
        <w:tc>
          <w:tcPr>
            <w:tcW w:w="2543" w:type="dxa"/>
            <w:tcMar>
              <w:top w:w="0" w:type="dxa"/>
              <w:left w:w="0" w:type="dxa"/>
              <w:bottom w:w="0" w:type="dxa"/>
              <w:right w:w="0" w:type="dxa"/>
            </w:tcMar>
            <w:vAlign w:val="center"/>
          </w:tcPr>
          <w:p>
            <w:pPr>
              <w:spacing w:before="0" w:after="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B.since</w:t>
            </w:r>
          </w:p>
        </w:tc>
        <w:tc>
          <w:tcPr>
            <w:tcW w:w="1872"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C.until</w:t>
            </w:r>
          </w:p>
        </w:tc>
        <w:tc>
          <w:tcPr>
            <w:tcW w:w="2087"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D.before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3" w:hRule="atLeast"/>
          <w:jc w:val="center"/>
        </w:trPr>
        <w:tc>
          <w:tcPr>
            <w:tcW w:w="2543"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30.A.use</w:t>
            </w:r>
          </w:p>
        </w:tc>
        <w:tc>
          <w:tcPr>
            <w:tcW w:w="2543" w:type="dxa"/>
            <w:tcMar>
              <w:top w:w="0" w:type="dxa"/>
              <w:left w:w="0" w:type="dxa"/>
              <w:bottom w:w="0" w:type="dxa"/>
              <w:right w:w="0" w:type="dxa"/>
            </w:tcMar>
            <w:vAlign w:val="center"/>
          </w:tcPr>
          <w:p>
            <w:pPr>
              <w:spacing w:before="0" w:after="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highlight w:val="yellow"/>
              </w:rPr>
              <w:t>B.using</w:t>
            </w:r>
          </w:p>
        </w:tc>
        <w:tc>
          <w:tcPr>
            <w:tcW w:w="1872"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C.to use</w:t>
            </w:r>
          </w:p>
        </w:tc>
        <w:tc>
          <w:tcPr>
            <w:tcW w:w="2087"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D. used</w:t>
            </w:r>
          </w:p>
        </w:tc>
      </w:tr>
    </w:tbl>
    <w:p>
      <w:pPr>
        <w:pStyle w:val="165"/>
        <w:ind w:left="0" w:firstLine="0"/>
        <w:jc w:val="both"/>
        <w:rPr>
          <w:rFonts w:hint="default" w:ascii="Times New Roman" w:hAnsi="Times New Roman" w:eastAsia="宋体" w:cs="Times New Roman"/>
          <w:b w:val="0"/>
          <w:bCs w:val="0"/>
          <w:color w:val="000000"/>
          <w:sz w:val="21"/>
          <w:szCs w:val="21"/>
        </w:rPr>
      </w:pPr>
    </w:p>
    <w:p>
      <w:pPr>
        <w:pStyle w:val="165"/>
        <w:ind w:left="0" w:firstLine="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使短文连贯完整。请将正确答案的序号填在题前的答题栏中。</w:t>
      </w:r>
    </w:p>
    <w:p>
      <w:pPr>
        <w:pStyle w:val="165"/>
        <w:ind w:left="0" w:firstLine="518"/>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 xml:space="preserve">As a student, I used to be afraid to answer questions in class. At the class, when the teacher asked a __31__ , I always lowered (低下) my head. But there was one thing that </w:t>
      </w:r>
      <w:r>
        <w:rPr>
          <w:rFonts w:hint="eastAsia" w:hAnsi="Times New Roman" w:cs="Times New Roman"/>
          <w:b w:val="0"/>
          <w:bCs w:val="0"/>
          <w:color w:val="000000"/>
          <w:sz w:val="21"/>
          <w:szCs w:val="21"/>
          <w:lang w:val="en-US" w:eastAsia="zh-CN"/>
        </w:rPr>
        <w:t>____</w:t>
      </w:r>
      <w:r>
        <w:rPr>
          <w:rFonts w:hint="default" w:ascii="Times New Roman" w:hAnsi="Times New Roman" w:eastAsia="宋体" w:cs="Times New Roman"/>
          <w:b w:val="0"/>
          <w:bCs w:val="0"/>
          <w:color w:val="000000"/>
          <w:sz w:val="21"/>
          <w:szCs w:val="21"/>
        </w:rPr>
        <w:t>32</w:t>
      </w:r>
      <w:r>
        <w:rPr>
          <w:rFonts w:hint="eastAsia" w:hAnsi="Times New Roman" w:cs="Times New Roman"/>
          <w:b w:val="0"/>
          <w:bCs w:val="0"/>
          <w:color w:val="000000"/>
          <w:sz w:val="21"/>
          <w:szCs w:val="21"/>
          <w:lang w:val="en-US" w:eastAsia="zh-CN"/>
        </w:rPr>
        <w:t>____</w:t>
      </w:r>
      <w:r>
        <w:rPr>
          <w:rFonts w:hint="default" w:ascii="Times New Roman" w:hAnsi="Times New Roman" w:eastAsia="宋体" w:cs="Times New Roman"/>
          <w:b w:val="0"/>
          <w:bCs w:val="0"/>
          <w:color w:val="000000"/>
          <w:sz w:val="21"/>
          <w:szCs w:val="21"/>
        </w:rPr>
        <w:t xml:space="preserve"> me.</w:t>
      </w:r>
    </w:p>
    <w:p>
      <w:pPr>
        <w:pStyle w:val="165"/>
        <w:ind w:left="0" w:firstLine="518"/>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One day in a foreign language class, Mr. Smith gave us a lesson. He wanted us to be</w:t>
      </w:r>
      <w:r>
        <w:rPr>
          <w:rFonts w:hint="eastAsia" w:hAnsi="Times New Roman" w:cs="Times New Roman"/>
          <w:b w:val="0"/>
          <w:bCs w:val="0"/>
          <w:color w:val="000000"/>
          <w:sz w:val="21"/>
          <w:szCs w:val="21"/>
          <w:lang w:val="en-US" w:eastAsia="zh-CN"/>
        </w:rPr>
        <w:t>____</w:t>
      </w:r>
      <w:r>
        <w:rPr>
          <w:rFonts w:hint="default" w:ascii="Times New Roman" w:hAnsi="Times New Roman" w:eastAsia="宋体" w:cs="Times New Roman"/>
          <w:b w:val="0"/>
          <w:bCs w:val="0"/>
          <w:color w:val="000000"/>
          <w:sz w:val="21"/>
          <w:szCs w:val="21"/>
        </w:rPr>
        <w:t xml:space="preserve"> 33__ in class, so he asked us some questions, but no one answered. Every student keeps </w:t>
      </w:r>
      <w:r>
        <w:rPr>
          <w:rFonts w:hint="eastAsia" w:hAnsi="Times New Roman" w:cs="Times New Roman"/>
          <w:b w:val="0"/>
          <w:bCs w:val="0"/>
          <w:color w:val="000000"/>
          <w:sz w:val="21"/>
          <w:szCs w:val="21"/>
          <w:lang w:val="en-US" w:eastAsia="zh-CN"/>
        </w:rPr>
        <w:t>___</w:t>
      </w:r>
      <w:r>
        <w:rPr>
          <w:rFonts w:hint="default" w:ascii="Times New Roman" w:hAnsi="Times New Roman" w:eastAsia="宋体" w:cs="Times New Roman"/>
          <w:b w:val="0"/>
          <w:bCs w:val="0"/>
          <w:color w:val="000000"/>
          <w:sz w:val="21"/>
          <w:szCs w:val="21"/>
        </w:rPr>
        <w:t>34</w:t>
      </w:r>
      <w:r>
        <w:rPr>
          <w:rFonts w:hint="eastAsia" w:hAnsi="Times New Roman" w:cs="Times New Roman"/>
          <w:b w:val="0"/>
          <w:bCs w:val="0"/>
          <w:color w:val="000000"/>
          <w:sz w:val="21"/>
          <w:szCs w:val="21"/>
          <w:lang w:val="en-US" w:eastAsia="zh-CN"/>
        </w:rPr>
        <w:t>___</w:t>
      </w:r>
      <w:r>
        <w:rPr>
          <w:rFonts w:hint="default" w:ascii="Times New Roman" w:hAnsi="Times New Roman" w:eastAsia="宋体" w:cs="Times New Roman"/>
          <w:b w:val="0"/>
          <w:bCs w:val="0"/>
          <w:color w:val="000000"/>
          <w:sz w:val="21"/>
          <w:szCs w:val="21"/>
        </w:rPr>
        <w:t>_. "Let me tell you a story first, " Mr. Smith said.</w:t>
      </w:r>
    </w:p>
    <w:p>
      <w:pPr>
        <w:pStyle w:val="165"/>
        <w:ind w:left="0" w:firstLine="518"/>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"When I came to the USA to study, the university often __</w:t>
      </w:r>
      <w:r>
        <w:rPr>
          <w:rFonts w:hint="eastAsia" w:hAnsi="Times New Roman" w:cs="Times New Roman"/>
          <w:b w:val="0"/>
          <w:bCs w:val="0"/>
          <w:color w:val="000000"/>
          <w:sz w:val="21"/>
          <w:szCs w:val="21"/>
          <w:lang w:val="en-US" w:eastAsia="zh-CN"/>
        </w:rPr>
        <w:t>__</w:t>
      </w:r>
      <w:r>
        <w:rPr>
          <w:rFonts w:hint="default" w:ascii="Times New Roman" w:hAnsi="Times New Roman" w:eastAsia="宋体" w:cs="Times New Roman"/>
          <w:b w:val="0"/>
          <w:bCs w:val="0"/>
          <w:color w:val="000000"/>
          <w:sz w:val="21"/>
          <w:szCs w:val="21"/>
        </w:rPr>
        <w:t xml:space="preserve">35 </w:t>
      </w:r>
      <w:r>
        <w:rPr>
          <w:rFonts w:hint="eastAsia" w:hAnsi="Times New Roman" w:cs="Times New Roman"/>
          <w:b w:val="0"/>
          <w:bCs w:val="0"/>
          <w:color w:val="000000"/>
          <w:sz w:val="21"/>
          <w:szCs w:val="21"/>
          <w:lang w:val="en-US" w:eastAsia="zh-CN"/>
        </w:rPr>
        <w:t>___</w:t>
      </w:r>
      <w:r>
        <w:rPr>
          <w:rFonts w:hint="default" w:ascii="Times New Roman" w:hAnsi="Times New Roman" w:eastAsia="宋体" w:cs="Times New Roman"/>
          <w:b w:val="0"/>
          <w:bCs w:val="0"/>
          <w:color w:val="000000"/>
          <w:sz w:val="21"/>
          <w:szCs w:val="21"/>
        </w:rPr>
        <w:t>_ famous people to make speeches. Before every _</w:t>
      </w:r>
      <w:r>
        <w:rPr>
          <w:rFonts w:hint="eastAsia" w:hAnsi="Times New Roman" w:cs="Times New Roman"/>
          <w:b w:val="0"/>
          <w:bCs w:val="0"/>
          <w:color w:val="000000"/>
          <w:sz w:val="21"/>
          <w:szCs w:val="21"/>
          <w:lang w:val="en-US" w:eastAsia="zh-CN"/>
        </w:rPr>
        <w:t>__</w:t>
      </w:r>
      <w:r>
        <w:rPr>
          <w:rFonts w:hint="default" w:ascii="Times New Roman" w:hAnsi="Times New Roman" w:eastAsia="宋体" w:cs="Times New Roman"/>
          <w:b w:val="0"/>
          <w:bCs w:val="0"/>
          <w:color w:val="000000"/>
          <w:sz w:val="21"/>
          <w:szCs w:val="21"/>
        </w:rPr>
        <w:t>_36</w:t>
      </w:r>
      <w:r>
        <w:rPr>
          <w:rFonts w:hint="eastAsia" w:hAnsi="Times New Roman" w:cs="Times New Roman"/>
          <w:b w:val="0"/>
          <w:bCs w:val="0"/>
          <w:color w:val="000000"/>
          <w:sz w:val="21"/>
          <w:szCs w:val="21"/>
          <w:lang w:val="en-US" w:eastAsia="zh-CN"/>
        </w:rPr>
        <w:t>__</w:t>
      </w:r>
      <w:r>
        <w:rPr>
          <w:rFonts w:hint="default" w:ascii="Times New Roman" w:hAnsi="Times New Roman" w:eastAsia="宋体" w:cs="Times New Roman"/>
          <w:b w:val="0"/>
          <w:bCs w:val="0"/>
          <w:color w:val="000000"/>
          <w:sz w:val="21"/>
          <w:szCs w:val="21"/>
        </w:rPr>
        <w:t xml:space="preserve">__ , the students around me always took a cardboard (纸板), wrote their names, and then placed the cardboard on the seat. So when the </w:t>
      </w:r>
      <w:r>
        <w:rPr>
          <w:rFonts w:hint="eastAsia" w:hAnsi="Times New Roman" w:cs="Times New Roman"/>
          <w:b w:val="0"/>
          <w:bCs w:val="0"/>
          <w:color w:val="000000"/>
          <w:sz w:val="21"/>
          <w:szCs w:val="21"/>
          <w:lang w:val="en-US" w:eastAsia="zh-CN"/>
        </w:rPr>
        <w:t>____</w:t>
      </w:r>
      <w:r>
        <w:rPr>
          <w:rFonts w:hint="default" w:ascii="Times New Roman" w:hAnsi="Times New Roman" w:eastAsia="宋体" w:cs="Times New Roman"/>
          <w:b w:val="0"/>
          <w:bCs w:val="0"/>
          <w:color w:val="000000"/>
          <w:sz w:val="21"/>
          <w:szCs w:val="21"/>
        </w:rPr>
        <w:t>37</w:t>
      </w:r>
      <w:r>
        <w:rPr>
          <w:rFonts w:hint="eastAsia" w:hAnsi="Times New Roman" w:cs="Times New Roman"/>
          <w:b w:val="0"/>
          <w:bCs w:val="0"/>
          <w:color w:val="000000"/>
          <w:sz w:val="21"/>
          <w:szCs w:val="21"/>
          <w:lang w:val="en-US" w:eastAsia="zh-CN"/>
        </w:rPr>
        <w:t>___</w:t>
      </w:r>
      <w:r>
        <w:rPr>
          <w:rFonts w:hint="default" w:ascii="Times New Roman" w:hAnsi="Times New Roman" w:eastAsia="宋体" w:cs="Times New Roman"/>
          <w:b w:val="0"/>
          <w:bCs w:val="0"/>
          <w:color w:val="000000"/>
          <w:sz w:val="21"/>
          <w:szCs w:val="21"/>
        </w:rPr>
        <w:t xml:space="preserve"> needed the answers from the students, he could see and call a listener's name </w:t>
      </w:r>
      <w:r>
        <w:rPr>
          <w:rFonts w:hint="eastAsia" w:hAnsi="Times New Roman" w:cs="Times New Roman"/>
          <w:b w:val="0"/>
          <w:bCs w:val="0"/>
          <w:color w:val="000000"/>
          <w:sz w:val="21"/>
          <w:szCs w:val="21"/>
          <w:lang w:val="en-US" w:eastAsia="zh-CN"/>
        </w:rPr>
        <w:t>_____</w:t>
      </w:r>
      <w:r>
        <w:rPr>
          <w:rFonts w:hint="default" w:ascii="Times New Roman" w:hAnsi="Times New Roman" w:eastAsia="宋体" w:cs="Times New Roman"/>
          <w:b w:val="0"/>
          <w:bCs w:val="0"/>
          <w:color w:val="000000"/>
          <w:sz w:val="21"/>
          <w:szCs w:val="21"/>
        </w:rPr>
        <w:t xml:space="preserve">38 </w:t>
      </w:r>
      <w:r>
        <w:rPr>
          <w:rFonts w:hint="eastAsia" w:hAnsi="Times New Roman" w:cs="Times New Roman"/>
          <w:b w:val="0"/>
          <w:bCs w:val="0"/>
          <w:color w:val="000000"/>
          <w:sz w:val="21"/>
          <w:szCs w:val="21"/>
          <w:lang w:val="en-US" w:eastAsia="zh-CN"/>
        </w:rPr>
        <w:t>____</w:t>
      </w:r>
      <w:r>
        <w:rPr>
          <w:rFonts w:hint="default" w:ascii="Times New Roman" w:hAnsi="Times New Roman" w:eastAsia="宋体" w:cs="Times New Roman"/>
          <w:b w:val="0"/>
          <w:bCs w:val="0"/>
          <w:color w:val="000000"/>
          <w:sz w:val="21"/>
          <w:szCs w:val="21"/>
        </w:rPr>
        <w:t>.</w:t>
      </w:r>
    </w:p>
    <w:p>
      <w:pPr>
        <w:pStyle w:val="165"/>
        <w:ind w:left="0" w:firstLine="518"/>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"I couldn't understand that. My classmates told me the speakers were all top people, who meant chances(机会). When your answer was to his surprise, he __39</w:t>
      </w:r>
      <w:r>
        <w:rPr>
          <w:rFonts w:hint="eastAsia" w:hAnsi="Times New Roman" w:cs="Times New Roman"/>
          <w:b w:val="0"/>
          <w:bCs w:val="0"/>
          <w:color w:val="000000"/>
          <w:sz w:val="21"/>
          <w:szCs w:val="21"/>
          <w:lang w:val="en-US" w:eastAsia="zh-CN"/>
        </w:rPr>
        <w:t>____</w:t>
      </w:r>
      <w:r>
        <w:rPr>
          <w:rFonts w:hint="default" w:ascii="Times New Roman" w:hAnsi="Times New Roman" w:eastAsia="宋体" w:cs="Times New Roman"/>
          <w:b w:val="0"/>
          <w:bCs w:val="0"/>
          <w:color w:val="000000"/>
          <w:sz w:val="21"/>
          <w:szCs w:val="21"/>
        </w:rPr>
        <w:t xml:space="preserve"> give you more chances."</w:t>
      </w:r>
    </w:p>
    <w:p>
      <w:pPr>
        <w:pStyle w:val="165"/>
        <w:spacing w:before="73"/>
        <w:ind w:left="0" w:firstLine="518"/>
        <w:jc w:val="both"/>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sz w:val="21"/>
          <w:szCs w:val="21"/>
        </w:rPr>
        <w:t>After listening to the story, I understood that the chance will not find you itself. You must _</w:t>
      </w:r>
      <w:r>
        <w:rPr>
          <w:rFonts w:hint="eastAsia" w:hAnsi="Times New Roman" w:cs="Times New Roman"/>
          <w:b w:val="0"/>
          <w:bCs w:val="0"/>
          <w:color w:val="000000"/>
          <w:sz w:val="21"/>
          <w:szCs w:val="21"/>
          <w:lang w:val="en-US" w:eastAsia="zh-CN"/>
        </w:rPr>
        <w:t>__</w:t>
      </w:r>
      <w:r>
        <w:rPr>
          <w:rFonts w:hint="default" w:ascii="Times New Roman" w:hAnsi="Times New Roman" w:eastAsia="宋体" w:cs="Times New Roman"/>
          <w:b w:val="0"/>
          <w:bCs w:val="0"/>
          <w:color w:val="000000"/>
          <w:sz w:val="21"/>
          <w:szCs w:val="21"/>
        </w:rPr>
        <w:t>_40__ yourself all the time so that you can find a chance on the card.</w:t>
      </w:r>
    </w:p>
    <w:p>
      <w:pPr>
        <w:pStyle w:val="165"/>
        <w:spacing w:before="73"/>
        <w:jc w:val="both"/>
        <w:rPr>
          <w:rFonts w:hint="default" w:ascii="Times New Roman" w:hAnsi="Times New Roman" w:eastAsia="宋体" w:cs="Times New Roman"/>
          <w:b w:val="0"/>
          <w:bCs w:val="0"/>
          <w:color w:val="000000"/>
          <w:sz w:val="21"/>
          <w:szCs w:val="21"/>
        </w:rPr>
      </w:pPr>
    </w:p>
    <w:p>
      <w:pPr>
        <w:pStyle w:val="30"/>
        <w:keepNext w:val="0"/>
        <w:keepLines w:val="0"/>
        <w:widowControl/>
        <w:suppressLineNumbers w:val="0"/>
        <w:spacing w:before="0" w:beforeAutospacing="0" w:after="0" w:afterAutospacing="0" w:line="273" w:lineRule="auto"/>
        <w:ind w:left="0" w:right="0"/>
        <w:jc w:val="left"/>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color w:val="000000"/>
          <w:kern w:val="0"/>
          <w:sz w:val="21"/>
          <w:szCs w:val="21"/>
          <w:lang w:val="en-US" w:eastAsia="zh-CN" w:bidi="ar"/>
        </w:rPr>
        <w:t>31. A. request</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B. examination</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highlight w:val="yellow"/>
          <w:lang w:val="en-US" w:eastAsia="zh-CN" w:bidi="ar"/>
        </w:rPr>
        <w:t>C</w:t>
      </w:r>
      <w:r>
        <w:rPr>
          <w:rFonts w:hint="eastAsia" w:hAnsi="Times New Roman" w:cs="Times New Roman"/>
          <w:b w:val="0"/>
          <w:color w:val="000000"/>
          <w:kern w:val="0"/>
          <w:sz w:val="21"/>
          <w:szCs w:val="21"/>
          <w:highlight w:val="yellow"/>
          <w:lang w:val="en-US" w:eastAsia="zh-CN" w:bidi="ar"/>
        </w:rPr>
        <w:t>.</w:t>
      </w:r>
      <w:r>
        <w:rPr>
          <w:rFonts w:hint="default" w:ascii="Times New Roman" w:hAnsi="Times New Roman" w:eastAsia="宋体" w:cs="Times New Roman"/>
          <w:b w:val="0"/>
          <w:color w:val="000000"/>
          <w:kern w:val="0"/>
          <w:sz w:val="21"/>
          <w:szCs w:val="21"/>
          <w:highlight w:val="yellow"/>
          <w:lang w:val="en-US" w:eastAsia="zh-CN" w:bidi="ar"/>
        </w:rPr>
        <w:t>question</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D. introduction</w:t>
      </w:r>
    </w:p>
    <w:p>
      <w:pPr>
        <w:pStyle w:val="30"/>
        <w:keepNext w:val="0"/>
        <w:keepLines w:val="0"/>
        <w:widowControl/>
        <w:suppressLineNumbers w:val="0"/>
        <w:spacing w:before="0" w:beforeAutospacing="0" w:after="0" w:afterAutospacing="0" w:line="273" w:lineRule="auto"/>
        <w:ind w:left="0" w:right="0"/>
        <w:jc w:val="left"/>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 xml:space="preserve">32. </w:t>
      </w:r>
      <w:r>
        <w:rPr>
          <w:rFonts w:hint="default" w:ascii="Times New Roman" w:hAnsi="Times New Roman" w:eastAsia="宋体" w:cs="Times New Roman"/>
          <w:b w:val="0"/>
          <w:color w:val="000000"/>
          <w:kern w:val="0"/>
          <w:sz w:val="21"/>
          <w:szCs w:val="21"/>
          <w:highlight w:val="yellow"/>
          <w:lang w:val="en-US" w:eastAsia="zh-CN" w:bidi="ar"/>
        </w:rPr>
        <w:t xml:space="preserve">A. </w:t>
      </w:r>
      <w:r>
        <w:rPr>
          <w:rFonts w:hint="eastAsia" w:hAnsi="Times New Roman" w:cs="Times New Roman"/>
          <w:b w:val="0"/>
          <w:color w:val="000000"/>
          <w:kern w:val="0"/>
          <w:sz w:val="21"/>
          <w:szCs w:val="21"/>
          <w:highlight w:val="yellow"/>
          <w:lang w:val="en-US" w:eastAsia="zh-CN" w:bidi="ar"/>
        </w:rPr>
        <w:t>i</w:t>
      </w:r>
      <w:r>
        <w:rPr>
          <w:rFonts w:hint="default" w:ascii="Times New Roman" w:hAnsi="Times New Roman" w:eastAsia="宋体" w:cs="Times New Roman"/>
          <w:b w:val="0"/>
          <w:color w:val="000000"/>
          <w:kern w:val="0"/>
          <w:sz w:val="21"/>
          <w:szCs w:val="21"/>
          <w:highlight w:val="yellow"/>
          <w:lang w:val="en-US" w:eastAsia="zh-CN" w:bidi="ar"/>
        </w:rPr>
        <w:t>nfluence</w:t>
      </w:r>
      <w:r>
        <w:rPr>
          <w:rFonts w:hint="default" w:ascii="Times New Roman" w:hAnsi="Times New Roman" w:eastAsia="宋体" w:cs="Times New Roman"/>
          <w:b w:val="0"/>
          <w:color w:val="000000"/>
          <w:kern w:val="0"/>
          <w:sz w:val="21"/>
          <w:szCs w:val="21"/>
          <w:lang w:val="en-US" w:eastAsia="zh-CN" w:bidi="ar"/>
        </w:rPr>
        <w:t>d</w:t>
      </w:r>
      <w:r>
        <w:rPr>
          <w:rFonts w:hint="eastAsia" w:hAnsi="Times New Roman" w:cs="Times New Roman"/>
          <w:b w:val="0"/>
          <w:color w:val="000000"/>
          <w:kern w:val="0"/>
          <w:sz w:val="21"/>
          <w:szCs w:val="21"/>
          <w:lang w:val="en-US" w:eastAsia="zh-CN" w:bidi="ar"/>
        </w:rPr>
        <w:t xml:space="preserve"> </w:t>
      </w:r>
      <w:r>
        <w:rPr>
          <w:rFonts w:hint="default" w:ascii="Times New Roman" w:hAnsi="Times New Roman" w:eastAsia="宋体" w:cs="Times New Roman"/>
          <w:b w:val="0"/>
          <w:color w:val="000000"/>
          <w:kern w:val="0"/>
          <w:sz w:val="21"/>
          <w:szCs w:val="21"/>
          <w:lang w:val="en-US" w:eastAsia="zh-CN" w:bidi="ar"/>
        </w:rPr>
        <w:t>B. punished</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C. improved</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D. cheated</w:t>
      </w:r>
    </w:p>
    <w:p>
      <w:pPr>
        <w:pStyle w:val="30"/>
        <w:keepNext w:val="0"/>
        <w:keepLines w:val="0"/>
        <w:widowControl/>
        <w:suppressLineNumbers w:val="0"/>
        <w:spacing w:before="0" w:beforeAutospacing="0" w:after="0" w:afterAutospacing="0" w:line="273" w:lineRule="auto"/>
        <w:ind w:left="0" w:right="0"/>
        <w:jc w:val="left"/>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33. A. polite</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B. patient</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highlight w:val="yellow"/>
          <w:lang w:val="en-US" w:eastAsia="zh-CN" w:bidi="ar"/>
        </w:rPr>
        <w:t>C.active</w:t>
      </w:r>
      <w:r>
        <w:rPr>
          <w:rFonts w:hint="default" w:ascii="Times New Roman" w:hAnsi="Times New Roman" w:eastAsia="宋体" w:cs="Times New Roman"/>
          <w:b w:val="0"/>
          <w:color w:val="000000"/>
          <w:kern w:val="0"/>
          <w:sz w:val="21"/>
          <w:szCs w:val="21"/>
          <w:highlight w:val="yellow"/>
          <w:lang w:val="en-US" w:eastAsia="zh-CN" w:bidi="ar"/>
        </w:rPr>
        <w:tab/>
      </w:r>
      <w:r>
        <w:rPr>
          <w:rFonts w:hint="eastAsia" w:hAnsi="Times New Roman" w:cs="Times New Roman"/>
          <w:b w:val="0"/>
          <w:color w:val="000000"/>
          <w:kern w:val="0"/>
          <w:sz w:val="21"/>
          <w:szCs w:val="21"/>
          <w:highlight w:val="yellow"/>
          <w:lang w:val="en-US" w:eastAsia="zh-CN" w:bidi="ar"/>
        </w:rPr>
        <w:t xml:space="preserve">  </w:t>
      </w:r>
      <w:r>
        <w:rPr>
          <w:rFonts w:hint="eastAsia" w:hAnsi="Times New Roman" w:cs="Times New Roman"/>
          <w:b w:val="0"/>
          <w:color w:val="000000"/>
          <w:kern w:val="0"/>
          <w:sz w:val="21"/>
          <w:szCs w:val="21"/>
          <w:lang w:val="en-US" w:eastAsia="zh-CN" w:bidi="ar"/>
        </w:rPr>
        <w:t xml:space="preserve">     </w:t>
      </w:r>
      <w:r>
        <w:rPr>
          <w:rFonts w:hint="default" w:ascii="Times New Roman" w:hAnsi="Times New Roman" w:eastAsia="宋体" w:cs="Times New Roman"/>
          <w:b w:val="0"/>
          <w:color w:val="000000"/>
          <w:kern w:val="0"/>
          <w:sz w:val="21"/>
          <w:szCs w:val="21"/>
          <w:lang w:val="en-US" w:eastAsia="zh-CN" w:bidi="ar"/>
        </w:rPr>
        <w:t>D.humorous</w:t>
      </w:r>
    </w:p>
    <w:p>
      <w:pPr>
        <w:pStyle w:val="30"/>
        <w:keepNext w:val="0"/>
        <w:keepLines w:val="0"/>
        <w:widowControl/>
        <w:suppressLineNumbers w:val="0"/>
        <w:spacing w:before="0" w:beforeAutospacing="0" w:after="0" w:afterAutospacing="0" w:line="273" w:lineRule="auto"/>
        <w:ind w:left="0" w:right="0"/>
        <w:jc w:val="left"/>
        <w:rPr>
          <w:rFonts w:hint="default" w:ascii="Times New Roman" w:hAnsi="Times New Roman" w:eastAsia="宋体" w:cs="Times New Roman"/>
          <w:b w:val="0"/>
          <w:color w:val="000000"/>
          <w:sz w:val="21"/>
          <w:szCs w:val="21"/>
          <w:highlight w:val="yellow"/>
        </w:rPr>
      </w:pP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34. A. peaceful</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B. helpful</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C. private</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highlight w:val="yellow"/>
          <w:lang w:val="en-US" w:eastAsia="zh-CN" w:bidi="ar"/>
        </w:rPr>
        <w:t>D. silent</w:t>
      </w:r>
    </w:p>
    <w:p>
      <w:pPr>
        <w:pStyle w:val="30"/>
        <w:keepNext w:val="0"/>
        <w:keepLines w:val="0"/>
        <w:widowControl/>
        <w:suppressLineNumbers w:val="0"/>
        <w:spacing w:before="0" w:beforeAutospacing="0" w:after="0" w:afterAutospacing="0" w:line="273" w:lineRule="auto"/>
        <w:ind w:left="0" w:right="0"/>
        <w:jc w:val="left"/>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35. A. treated</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highlight w:val="yellow"/>
          <w:lang w:val="en-US" w:eastAsia="zh-CN" w:bidi="ar"/>
        </w:rPr>
        <w:t>B. invited</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C.created</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D. interviewed</w:t>
      </w:r>
    </w:p>
    <w:p>
      <w:pPr>
        <w:pStyle w:val="30"/>
        <w:keepNext w:val="0"/>
        <w:keepLines w:val="0"/>
        <w:widowControl/>
        <w:suppressLineNumbers w:val="0"/>
        <w:spacing w:before="0" w:beforeAutospacing="0" w:after="0" w:afterAutospacing="0" w:line="273" w:lineRule="auto"/>
        <w:ind w:left="0" w:right="0"/>
        <w:jc w:val="left"/>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36. A. course</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B.business</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C. expression</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highlight w:val="yellow"/>
          <w:lang w:val="en-US" w:eastAsia="zh-CN" w:bidi="ar"/>
        </w:rPr>
        <w:t>D. speech</w:t>
      </w:r>
    </w:p>
    <w:p>
      <w:pPr>
        <w:pStyle w:val="30"/>
        <w:keepNext w:val="0"/>
        <w:keepLines w:val="0"/>
        <w:widowControl/>
        <w:suppressLineNumbers w:val="0"/>
        <w:spacing w:before="0" w:beforeAutospacing="0" w:after="0" w:afterAutospacing="0" w:line="273" w:lineRule="auto"/>
        <w:ind w:left="0" w:right="0"/>
        <w:jc w:val="left"/>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37. A. partner</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highlight w:val="yellow"/>
          <w:lang w:val="en-US" w:eastAsia="zh-CN" w:bidi="ar"/>
        </w:rPr>
        <w:t>B. speaker</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highlight w:val="none"/>
          <w:lang w:val="en-US" w:eastAsia="zh-CN" w:bidi="ar"/>
        </w:rPr>
        <w:t>C. teacher</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D.stranger</w:t>
      </w:r>
    </w:p>
    <w:p>
      <w:pPr>
        <w:pStyle w:val="30"/>
        <w:keepNext w:val="0"/>
        <w:keepLines w:val="0"/>
        <w:widowControl/>
        <w:suppressLineNumbers w:val="0"/>
        <w:spacing w:before="0" w:beforeAutospacing="0" w:after="0" w:afterAutospacing="0" w:line="273" w:lineRule="auto"/>
        <w:ind w:left="0" w:right="0"/>
        <w:jc w:val="left"/>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38.</w:t>
      </w:r>
      <w:r>
        <w:rPr>
          <w:rFonts w:hint="default" w:ascii="Times New Roman" w:hAnsi="Times New Roman" w:eastAsia="宋体" w:cs="Times New Roman"/>
          <w:b w:val="0"/>
          <w:color w:val="000000"/>
          <w:kern w:val="0"/>
          <w:sz w:val="21"/>
          <w:szCs w:val="21"/>
          <w:highlight w:val="yellow"/>
          <w:lang w:val="en-US" w:eastAsia="zh-CN" w:bidi="ar"/>
        </w:rPr>
        <w:t xml:space="preserve"> A. directly</w:t>
      </w:r>
      <w:r>
        <w:rPr>
          <w:rFonts w:hint="default" w:ascii="Times New Roman" w:hAnsi="Times New Roman" w:eastAsia="宋体" w:cs="Times New Roman"/>
          <w:b w:val="0"/>
          <w:color w:val="000000"/>
          <w:kern w:val="0"/>
          <w:sz w:val="21"/>
          <w:szCs w:val="21"/>
          <w:highlight w:val="yellow"/>
          <w:lang w:val="en-US" w:eastAsia="zh-CN" w:bidi="ar"/>
        </w:rPr>
        <w:tab/>
      </w:r>
      <w:r>
        <w:rPr>
          <w:rFonts w:hint="default" w:ascii="Times New Roman" w:hAnsi="Times New Roman" w:eastAsia="宋体" w:cs="Times New Roman"/>
          <w:b w:val="0"/>
          <w:color w:val="000000"/>
          <w:kern w:val="0"/>
          <w:sz w:val="21"/>
          <w:szCs w:val="21"/>
          <w:lang w:val="en-US" w:eastAsia="zh-CN" w:bidi="ar"/>
        </w:rPr>
        <w:t>B.wisely</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C. normally</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D. suddenly</w:t>
      </w:r>
    </w:p>
    <w:p>
      <w:pPr>
        <w:pStyle w:val="30"/>
        <w:keepNext w:val="0"/>
        <w:keepLines w:val="0"/>
        <w:widowControl/>
        <w:suppressLineNumbers w:val="0"/>
        <w:spacing w:before="0" w:beforeAutospacing="0" w:after="0" w:afterAutospacing="0" w:line="273" w:lineRule="auto"/>
        <w:ind w:left="0" w:right="0"/>
        <w:jc w:val="left"/>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39. A. should</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B.must</w:t>
      </w:r>
      <w:r>
        <w:rPr>
          <w:rFonts w:hint="default" w:ascii="Times New Roman" w:hAnsi="Times New Roman" w:eastAsia="宋体" w:cs="Times New Roman"/>
          <w:b w:val="0"/>
          <w:color w:val="000000"/>
          <w:kern w:val="0"/>
          <w:sz w:val="21"/>
          <w:szCs w:val="21"/>
          <w:lang w:val="en-US" w:eastAsia="zh-CN" w:bidi="ar"/>
        </w:rPr>
        <w:tab/>
      </w:r>
      <w:r>
        <w:rPr>
          <w:rFonts w:hint="eastAsia" w:hAnsi="Times New Roman" w:cs="Times New Roman"/>
          <w:b w:val="0"/>
          <w:color w:val="000000"/>
          <w:kern w:val="0"/>
          <w:sz w:val="21"/>
          <w:szCs w:val="21"/>
          <w:lang w:val="en-US" w:eastAsia="zh-CN" w:bidi="ar"/>
        </w:rPr>
        <w:t xml:space="preserve">       </w:t>
      </w:r>
      <w:r>
        <w:rPr>
          <w:rFonts w:hint="default" w:ascii="Times New Roman" w:hAnsi="Times New Roman" w:eastAsia="宋体" w:cs="Times New Roman"/>
          <w:b w:val="0"/>
          <w:color w:val="000000"/>
          <w:kern w:val="0"/>
          <w:sz w:val="21"/>
          <w:szCs w:val="21"/>
          <w:lang w:val="en-US" w:eastAsia="zh-CN" w:bidi="ar"/>
        </w:rPr>
        <w:t>C.might</w:t>
      </w:r>
      <w:r>
        <w:rPr>
          <w:rFonts w:hint="default" w:ascii="Times New Roman" w:hAnsi="Times New Roman" w:eastAsia="宋体" w:cs="Times New Roman"/>
          <w:b w:val="0"/>
          <w:color w:val="000000"/>
          <w:kern w:val="0"/>
          <w:sz w:val="21"/>
          <w:szCs w:val="21"/>
          <w:lang w:val="en-US" w:eastAsia="zh-CN" w:bidi="ar"/>
        </w:rPr>
        <w:tab/>
      </w:r>
      <w:r>
        <w:rPr>
          <w:rFonts w:hint="eastAsia" w:hAnsi="Times New Roman" w:cs="Times New Roman"/>
          <w:b w:val="0"/>
          <w:color w:val="000000"/>
          <w:kern w:val="0"/>
          <w:sz w:val="21"/>
          <w:szCs w:val="21"/>
          <w:lang w:val="en-US" w:eastAsia="zh-CN" w:bidi="ar"/>
        </w:rPr>
        <w:t xml:space="preserve">     </w:t>
      </w:r>
      <w:r>
        <w:rPr>
          <w:rFonts w:hint="eastAsia" w:hAnsi="Times New Roman" w:cs="Times New Roman"/>
          <w:b w:val="0"/>
          <w:color w:val="000000"/>
          <w:kern w:val="0"/>
          <w:sz w:val="21"/>
          <w:szCs w:val="21"/>
          <w:highlight w:val="yellow"/>
          <w:lang w:val="en-US" w:eastAsia="zh-CN" w:bidi="ar"/>
        </w:rPr>
        <w:t xml:space="preserve">  </w:t>
      </w:r>
      <w:r>
        <w:rPr>
          <w:rFonts w:hint="default" w:ascii="Times New Roman" w:hAnsi="Times New Roman" w:eastAsia="宋体" w:cs="Times New Roman"/>
          <w:b w:val="0"/>
          <w:color w:val="000000"/>
          <w:kern w:val="0"/>
          <w:sz w:val="21"/>
          <w:szCs w:val="21"/>
          <w:highlight w:val="yellow"/>
          <w:lang w:val="en-US" w:eastAsia="zh-CN" w:bidi="ar"/>
        </w:rPr>
        <w:t>D.may</w:t>
      </w:r>
    </w:p>
    <w:p>
      <w:pPr>
        <w:pStyle w:val="30"/>
        <w:keepNext w:val="0"/>
        <w:keepLines w:val="0"/>
        <w:widowControl/>
        <w:suppressLineNumbers w:val="0"/>
        <w:spacing w:before="0" w:beforeAutospacing="0" w:after="0" w:afterAutospacing="0" w:line="273" w:lineRule="auto"/>
        <w:ind w:left="0" w:right="0"/>
        <w:jc w:val="left"/>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40. A. pardon</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highlight w:val="yellow"/>
          <w:lang w:val="en-US" w:eastAsia="zh-CN" w:bidi="ar"/>
        </w:rPr>
        <w:t>B.show</w:t>
      </w:r>
      <w:r>
        <w:rPr>
          <w:rFonts w:hint="default" w:ascii="Times New Roman" w:hAnsi="Times New Roman" w:eastAsia="宋体" w:cs="Times New Roman"/>
          <w:b w:val="0"/>
          <w:color w:val="000000"/>
          <w:kern w:val="0"/>
          <w:sz w:val="21"/>
          <w:szCs w:val="21"/>
          <w:highlight w:val="yellow"/>
          <w:lang w:val="en-US" w:eastAsia="zh-CN" w:bidi="ar"/>
        </w:rPr>
        <w:tab/>
      </w:r>
      <w:r>
        <w:rPr>
          <w:rFonts w:hint="eastAsia" w:hAnsi="Times New Roman" w:cs="Times New Roman"/>
          <w:b w:val="0"/>
          <w:color w:val="000000"/>
          <w:kern w:val="0"/>
          <w:sz w:val="21"/>
          <w:szCs w:val="21"/>
          <w:highlight w:val="yellow"/>
          <w:lang w:val="en-US" w:eastAsia="zh-CN" w:bidi="ar"/>
        </w:rPr>
        <w:t xml:space="preserve"> </w:t>
      </w:r>
      <w:r>
        <w:rPr>
          <w:rFonts w:hint="eastAsia" w:hAnsi="Times New Roman" w:cs="Times New Roman"/>
          <w:b w:val="0"/>
          <w:color w:val="000000"/>
          <w:kern w:val="0"/>
          <w:sz w:val="21"/>
          <w:szCs w:val="21"/>
          <w:lang w:val="en-US" w:eastAsia="zh-CN" w:bidi="ar"/>
        </w:rPr>
        <w:t xml:space="preserve">      </w:t>
      </w:r>
      <w:r>
        <w:rPr>
          <w:rFonts w:hint="default" w:ascii="Times New Roman" w:hAnsi="Times New Roman" w:eastAsia="宋体" w:cs="Times New Roman"/>
          <w:b w:val="0"/>
          <w:color w:val="000000"/>
          <w:kern w:val="0"/>
          <w:sz w:val="21"/>
          <w:szCs w:val="21"/>
          <w:lang w:val="en-US" w:eastAsia="zh-CN" w:bidi="ar"/>
        </w:rPr>
        <w:t>C. require</w:t>
      </w:r>
      <w:r>
        <w:rPr>
          <w:rFonts w:hint="default" w:ascii="Times New Roman" w:hAnsi="Times New Roman" w:eastAsia="宋体" w:cs="Times New Roman"/>
          <w:b w:val="0"/>
          <w:color w:val="000000"/>
          <w:kern w:val="0"/>
          <w:sz w:val="21"/>
          <w:szCs w:val="21"/>
          <w:lang w:val="en-US" w:eastAsia="zh-CN" w:bidi="ar"/>
        </w:rPr>
        <w:tab/>
      </w:r>
      <w:r>
        <w:rPr>
          <w:rFonts w:hint="default" w:ascii="Times New Roman" w:hAnsi="Times New Roman" w:eastAsia="宋体" w:cs="Times New Roman"/>
          <w:b w:val="0"/>
          <w:color w:val="000000"/>
          <w:kern w:val="0"/>
          <w:sz w:val="21"/>
          <w:szCs w:val="21"/>
          <w:lang w:val="en-US" w:eastAsia="zh-CN" w:bidi="ar"/>
        </w:rPr>
        <w:t>D. admire</w:t>
      </w:r>
    </w:p>
    <w:p>
      <w:pPr>
        <w:pStyle w:val="166"/>
        <w:keepNext w:val="0"/>
        <w:keepLines w:val="0"/>
        <w:pageBreakBefore w:val="0"/>
        <w:widowControl/>
        <w:kinsoku/>
        <w:wordWrap/>
        <w:overflowPunct/>
        <w:topLinePunct w:val="0"/>
        <w:autoSpaceDE/>
        <w:autoSpaceDN/>
        <w:bidi w:val="0"/>
        <w:adjustRightInd/>
        <w:snapToGrid/>
        <w:spacing w:before="0" w:after="0" w:line="276" w:lineRule="auto"/>
        <w:ind w:left="0" w:leftChars="0" w:right="0" w:rightChars="0" w:firstLine="0" w:firstLineChars="0"/>
        <w:jc w:val="both"/>
        <w:textAlignment w:val="auto"/>
        <w:outlineLvl w:val="9"/>
        <w:rPr>
          <w:rFonts w:hint="default" w:ascii="Times New Roman" w:hAnsi="Times New Roman" w:eastAsia="宋体" w:cs="Times New Roman"/>
          <w:b w:val="0"/>
          <w:bCs w:val="0"/>
          <w:color w:val="000000"/>
          <w:sz w:val="21"/>
          <w:szCs w:val="21"/>
        </w:rPr>
      </w:pPr>
    </w:p>
    <w:p>
      <w:pPr>
        <w:pStyle w:val="166"/>
        <w:keepNext w:val="0"/>
        <w:keepLines w:val="0"/>
        <w:pageBreakBefore w:val="0"/>
        <w:widowControl/>
        <w:kinsoku/>
        <w:wordWrap/>
        <w:overflowPunct/>
        <w:topLinePunct w:val="0"/>
        <w:autoSpaceDE/>
        <w:autoSpaceDN/>
        <w:bidi w:val="0"/>
        <w:adjustRightInd/>
        <w:snapToGrid/>
        <w:spacing w:before="0" w:after="0" w:line="276" w:lineRule="auto"/>
        <w:ind w:left="0" w:leftChars="0" w:right="0" w:rightChars="0" w:firstLine="0" w:firstLineChars="0"/>
        <w:jc w:val="both"/>
        <w:textAlignment w:val="auto"/>
        <w:outlineLvl w:val="9"/>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sz w:val="21"/>
          <w:szCs w:val="21"/>
        </w:rPr>
        <w:t>Ⅳ.阅读理解（共15小题，计20分）</w:t>
      </w:r>
    </w:p>
    <w:p>
      <w:pPr>
        <w:pStyle w:val="166"/>
        <w:keepNext w:val="0"/>
        <w:keepLines w:val="0"/>
        <w:pageBreakBefore w:val="0"/>
        <w:widowControl/>
        <w:kinsoku/>
        <w:wordWrap/>
        <w:overflowPunct/>
        <w:topLinePunct w:val="0"/>
        <w:autoSpaceDE/>
        <w:autoSpaceDN/>
        <w:bidi w:val="0"/>
        <w:adjustRightInd/>
        <w:snapToGrid/>
        <w:spacing w:before="0" w:after="0" w:line="276" w:lineRule="auto"/>
        <w:ind w:left="0" w:leftChars="0" w:right="0" w:rightChars="0" w:firstLine="0" w:firstLineChars="0"/>
        <w:jc w:val="both"/>
        <w:textAlignment w:val="auto"/>
        <w:outlineLvl w:val="9"/>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第一节：阅读下面A、B、C三篇材料，从所给的四个选项中选出能回答所提问题或完</w:t>
      </w:r>
    </w:p>
    <w:p>
      <w:pPr>
        <w:ind w:firstLine="0"/>
        <w:jc w:val="both"/>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sz w:val="21"/>
          <w:szCs w:val="21"/>
        </w:rPr>
        <w:t>成所给句子的一个最佳答案。请将正确答案的序号填在题前的答题栏中。(共10小题， 什15分）</w:t>
      </w:r>
    </w:p>
    <w:p>
      <w:pPr>
        <w:ind w:firstLine="0"/>
        <w:jc w:val="both"/>
        <w:rPr>
          <w:rFonts w:hint="default" w:ascii="Times New Roman" w:hAnsi="Times New Roman" w:eastAsia="宋体" w:cs="Times New Roman"/>
          <w:b w:val="0"/>
          <w:bCs w:val="0"/>
          <w:color w:val="000000"/>
          <w:sz w:val="21"/>
          <w:szCs w:val="21"/>
        </w:rPr>
      </w:pPr>
    </w:p>
    <w:p>
      <w:pPr>
        <w:ind w:firstLine="0"/>
        <w:jc w:val="center"/>
        <w:rPr>
          <w:rFonts w:hint="eastAsia" w:ascii="Times New Roman" w:hAnsi="Times New Roman" w:eastAsia="宋体" w:cs="Times New Roman"/>
          <w:b w:val="0"/>
          <w:bCs w:val="0"/>
          <w:color w:val="000000"/>
          <w:sz w:val="21"/>
          <w:szCs w:val="21"/>
          <w:lang w:val="en-US" w:eastAsia="zh-CN"/>
        </w:rPr>
      </w:pPr>
      <w:r>
        <w:rPr>
          <w:rFonts w:hint="eastAsia" w:hAnsi="Times New Roman" w:cs="Times New Roman"/>
          <w:b w:val="0"/>
          <w:bCs w:val="0"/>
          <w:color w:val="000000"/>
          <w:sz w:val="21"/>
          <w:szCs w:val="21"/>
          <w:lang w:val="en-US" w:eastAsia="zh-CN"/>
        </w:rPr>
        <w:t>A</w:t>
      </w:r>
    </w:p>
    <w:p>
      <w:pPr>
        <w:spacing w:before="229"/>
        <w:ind w:left="0" w:firstLine="514"/>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bCs/>
          <w:color w:val="FF0000"/>
          <w:sz w:val="21"/>
          <w:szCs w:val="21"/>
          <w:highlight w:val="yellow"/>
        </w:rPr>
        <w:t>41</w:t>
      </w:r>
      <w:r>
        <w:rPr>
          <w:rFonts w:hint="eastAsia" w:hAnsi="Times New Roman" w:cs="Times New Roman"/>
          <w:b/>
          <w:bCs/>
          <w:color w:val="FF0000"/>
          <w:sz w:val="21"/>
          <w:szCs w:val="21"/>
          <w:highlight w:val="yellow"/>
          <w:lang w:val="en-US" w:eastAsia="zh-CN"/>
        </w:rPr>
        <w:t>B/</w:t>
      </w:r>
      <w:r>
        <w:rPr>
          <w:rFonts w:hint="default" w:ascii="Times New Roman" w:hAnsi="Times New Roman" w:eastAsia="宋体" w:cs="Times New Roman"/>
          <w:b/>
          <w:bCs/>
          <w:color w:val="FF0000"/>
          <w:sz w:val="21"/>
          <w:szCs w:val="21"/>
          <w:highlight w:val="yellow"/>
        </w:rPr>
        <w:t>4</w:t>
      </w:r>
      <w:r>
        <w:rPr>
          <w:rFonts w:hint="eastAsia" w:hAnsi="Times New Roman" w:cs="Times New Roman"/>
          <w:b/>
          <w:bCs/>
          <w:color w:val="FF0000"/>
          <w:sz w:val="21"/>
          <w:szCs w:val="21"/>
          <w:highlight w:val="yellow"/>
          <w:lang w:val="en-US" w:eastAsia="zh-CN"/>
        </w:rPr>
        <w:t>3B错</w:t>
      </w:r>
      <w:r>
        <w:rPr>
          <w:rFonts w:hint="default" w:ascii="Times New Roman" w:hAnsi="Times New Roman" w:eastAsia="宋体" w:cs="Times New Roman"/>
          <w:b w:val="0"/>
          <w:bCs w:val="0"/>
          <w:color w:val="000000"/>
          <w:sz w:val="21"/>
          <w:szCs w:val="21"/>
        </w:rPr>
        <w:t>I used t</w:t>
      </w:r>
      <w:r>
        <w:rPr>
          <w:rFonts w:hint="default" w:ascii="Times New Roman" w:hAnsi="Times New Roman" w:eastAsia="宋体" w:cs="Times New Roman"/>
          <w:b w:val="0"/>
          <w:bCs w:val="0"/>
          <w:color w:val="000000"/>
          <w:sz w:val="21"/>
          <w:szCs w:val="21"/>
          <w:highlight w:val="yellow"/>
        </w:rPr>
        <w:t>o like to be alone and didn't feel like talking to anyone</w:t>
      </w:r>
      <w:r>
        <w:rPr>
          <w:rFonts w:hint="default" w:ascii="Times New Roman" w:hAnsi="Times New Roman" w:eastAsia="宋体" w:cs="Times New Roman"/>
          <w:b w:val="0"/>
          <w:bCs w:val="0"/>
          <w:color w:val="000000"/>
          <w:sz w:val="21"/>
          <w:szCs w:val="21"/>
        </w:rPr>
        <w:t xml:space="preserve">. But when I met Robin and Dick,I found that they were really good people. Then we became good friends. Thanks to them, I'm </w:t>
      </w:r>
      <w:r>
        <w:rPr>
          <w:rFonts w:hint="default" w:ascii="Times New Roman" w:hAnsi="Times New Roman" w:eastAsia="宋体" w:cs="Times New Roman"/>
          <w:b/>
          <w:bCs/>
          <w:color w:val="FF0000"/>
          <w:sz w:val="21"/>
          <w:szCs w:val="21"/>
          <w:highlight w:val="yellow"/>
        </w:rPr>
        <w:t>4</w:t>
      </w:r>
      <w:r>
        <w:rPr>
          <w:rFonts w:hint="eastAsia" w:hAnsi="Times New Roman" w:cs="Times New Roman"/>
          <w:b/>
          <w:bCs/>
          <w:color w:val="FF0000"/>
          <w:sz w:val="21"/>
          <w:szCs w:val="21"/>
          <w:highlight w:val="yellow"/>
          <w:lang w:val="en-US" w:eastAsia="zh-CN"/>
        </w:rPr>
        <w:t>2A</w:t>
      </w:r>
      <w:r>
        <w:rPr>
          <w:rFonts w:hint="default" w:ascii="Times New Roman" w:hAnsi="Times New Roman" w:eastAsia="宋体" w:cs="Times New Roman"/>
          <w:b w:val="0"/>
          <w:bCs w:val="0"/>
          <w:color w:val="000000"/>
          <w:sz w:val="21"/>
          <w:szCs w:val="21"/>
        </w:rPr>
        <w:t>t</w:t>
      </w:r>
      <w:r>
        <w:rPr>
          <w:rFonts w:hint="default" w:ascii="Times New Roman" w:hAnsi="Times New Roman" w:eastAsia="宋体" w:cs="Times New Roman"/>
          <w:b/>
          <w:bCs/>
          <w:color w:val="000000"/>
          <w:sz w:val="21"/>
          <w:szCs w:val="21"/>
          <w:highlight w:val="yellow"/>
          <w:u w:val="single"/>
        </w:rPr>
        <w:t>alkative</w:t>
      </w:r>
      <w:r>
        <w:rPr>
          <w:rFonts w:hint="default" w:ascii="Times New Roman" w:hAnsi="Times New Roman" w:eastAsia="宋体" w:cs="Times New Roman"/>
          <w:b w:val="0"/>
          <w:bCs w:val="0"/>
          <w:color w:val="000000"/>
          <w:sz w:val="21"/>
          <w:szCs w:val="21"/>
        </w:rPr>
        <w:t xml:space="preserve"> and outgoing now, and I have made many other friends.</w:t>
      </w:r>
    </w:p>
    <w:p>
      <w:pPr>
        <w:jc w:val="right"/>
        <w:rPr>
          <w:rFonts w:hint="default" w:ascii="Times New Roman" w:hAnsi="Times New Roman" w:eastAsia="宋体" w:cs="Times New Roman"/>
          <w:b w:val="0"/>
          <w:bCs w:val="0"/>
          <w:sz w:val="21"/>
          <w:szCs w:val="21"/>
        </w:rPr>
      </w:pPr>
      <w:r>
        <w:rPr>
          <w:rFonts w:hint="default" w:ascii="Times New Roman" w:hAnsi="Times New Roman" w:eastAsia="宋体" w:cs="Times New Roman"/>
          <w:b/>
          <w:bCs/>
          <w:color w:val="FF0000"/>
          <w:sz w:val="21"/>
          <w:szCs w:val="21"/>
          <w:highlight w:val="yellow"/>
        </w:rPr>
        <w:t>41</w:t>
      </w:r>
      <w:r>
        <w:rPr>
          <w:rFonts w:hint="eastAsia" w:hAnsi="Times New Roman" w:cs="Times New Roman"/>
          <w:b/>
          <w:bCs/>
          <w:color w:val="FF0000"/>
          <w:sz w:val="21"/>
          <w:szCs w:val="21"/>
          <w:highlight w:val="yellow"/>
          <w:lang w:val="en-US" w:eastAsia="zh-CN"/>
        </w:rPr>
        <w:t>B</w:t>
      </w:r>
      <w:r>
        <w:rPr>
          <w:rFonts w:hint="default" w:ascii="Times New Roman" w:hAnsi="Times New Roman" w:eastAsia="宋体" w:cs="Times New Roman"/>
          <w:b w:val="0"/>
          <w:bCs w:val="0"/>
          <w:color w:val="000000"/>
          <w:sz w:val="21"/>
          <w:szCs w:val="21"/>
          <w:highlight w:val="yellow"/>
        </w:rPr>
        <w:t>—Warren</w:t>
      </w:r>
    </w:p>
    <w:p>
      <w:pPr>
        <w:ind w:left="0" w:firstLine="514"/>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 xml:space="preserve">I </w:t>
      </w:r>
      <w:r>
        <w:rPr>
          <w:rFonts w:hint="eastAsia" w:hAnsi="Times New Roman" w:cs="Times New Roman"/>
          <w:b w:val="0"/>
          <w:bCs w:val="0"/>
          <w:color w:val="000000"/>
          <w:sz w:val="21"/>
          <w:szCs w:val="21"/>
          <w:lang w:eastAsia="zh-CN"/>
        </w:rPr>
        <w:t>used</w:t>
      </w:r>
      <w:r>
        <w:rPr>
          <w:rFonts w:hint="default" w:ascii="Times New Roman" w:hAnsi="Times New Roman" w:eastAsia="宋体" w:cs="Times New Roman"/>
          <w:b w:val="0"/>
          <w:bCs w:val="0"/>
          <w:color w:val="000000"/>
          <w:sz w:val="21"/>
          <w:szCs w:val="21"/>
        </w:rPr>
        <w:t xml:space="preserve"> to be a fat boy, When I entered the middle school, my father worried that I would be laughed at(被嘲笑)by my new classmates.So he decided to do morning exercises </w:t>
      </w:r>
      <w:r>
        <w:rPr>
          <w:rFonts w:hint="eastAsia" w:hAnsi="Times New Roman" w:cs="Times New Roman"/>
          <w:b w:val="0"/>
          <w:bCs w:val="0"/>
          <w:color w:val="000000"/>
          <w:sz w:val="21"/>
          <w:szCs w:val="21"/>
          <w:lang w:val="en-US" w:eastAsia="zh-CN"/>
        </w:rPr>
        <w:t>w</w:t>
      </w:r>
      <w:r>
        <w:rPr>
          <w:rFonts w:hint="default" w:ascii="Times New Roman" w:hAnsi="Times New Roman" w:eastAsia="宋体" w:cs="Times New Roman"/>
          <w:b w:val="0"/>
          <w:bCs w:val="0"/>
          <w:color w:val="000000"/>
          <w:sz w:val="21"/>
          <w:szCs w:val="21"/>
        </w:rPr>
        <w:t xml:space="preserve">ith me every day. It really worked. Now I am slim and strong. Besides, </w:t>
      </w:r>
      <w:r>
        <w:rPr>
          <w:rFonts w:hint="default" w:ascii="Times New Roman" w:hAnsi="Times New Roman" w:eastAsia="宋体" w:cs="Times New Roman"/>
          <w:b/>
          <w:bCs/>
          <w:color w:val="FF0000"/>
          <w:sz w:val="21"/>
          <w:szCs w:val="21"/>
          <w:highlight w:val="yellow"/>
        </w:rPr>
        <w:t>4</w:t>
      </w:r>
      <w:r>
        <w:rPr>
          <w:rFonts w:hint="eastAsia" w:hAnsi="Times New Roman" w:cs="Times New Roman"/>
          <w:b/>
          <w:bCs/>
          <w:color w:val="FF0000"/>
          <w:sz w:val="21"/>
          <w:szCs w:val="21"/>
          <w:highlight w:val="yellow"/>
          <w:lang w:val="en-US" w:eastAsia="zh-CN"/>
        </w:rPr>
        <w:t>3A错</w:t>
      </w:r>
      <w:r>
        <w:rPr>
          <w:rFonts w:hint="default" w:ascii="Times New Roman" w:hAnsi="Times New Roman" w:eastAsia="宋体" w:cs="Times New Roman"/>
          <w:b w:val="0"/>
          <w:bCs w:val="0"/>
          <w:color w:val="000000"/>
          <w:sz w:val="21"/>
          <w:szCs w:val="21"/>
          <w:highlight w:val="yellow"/>
        </w:rPr>
        <w:t xml:space="preserve">my PE teacher thinks </w:t>
      </w:r>
      <w:r>
        <w:rPr>
          <w:rFonts w:hint="eastAsia" w:hAnsi="Times New Roman" w:cs="Times New Roman"/>
          <w:b w:val="0"/>
          <w:bCs w:val="0"/>
          <w:color w:val="000000"/>
          <w:sz w:val="21"/>
          <w:szCs w:val="21"/>
          <w:highlight w:val="yellow"/>
          <w:lang w:val="en-US" w:eastAsia="zh-CN"/>
        </w:rPr>
        <w:t xml:space="preserve">I </w:t>
      </w:r>
      <w:r>
        <w:rPr>
          <w:rFonts w:hint="default" w:ascii="Times New Roman" w:hAnsi="Times New Roman" w:eastAsia="宋体" w:cs="Times New Roman"/>
          <w:b w:val="0"/>
          <w:bCs w:val="0"/>
          <w:color w:val="000000"/>
          <w:sz w:val="21"/>
          <w:szCs w:val="21"/>
          <w:highlight w:val="yellow"/>
        </w:rPr>
        <w:t>can be a good runner in the future</w:t>
      </w:r>
      <w:r>
        <w:rPr>
          <w:rFonts w:hint="default" w:ascii="Times New Roman" w:hAnsi="Times New Roman" w:eastAsia="宋体" w:cs="Times New Roman"/>
          <w:b w:val="0"/>
          <w:bCs w:val="0"/>
          <w:color w:val="000000"/>
          <w:sz w:val="21"/>
          <w:szCs w:val="21"/>
        </w:rPr>
        <w:t>!</w:t>
      </w:r>
    </w:p>
    <w:p>
      <w:pPr>
        <w:jc w:val="righ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—Hank</w:t>
      </w:r>
    </w:p>
    <w:p>
      <w:pPr>
        <w:ind w:left="0" w:firstLine="514"/>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 xml:space="preserve">I didn't do well in my study before, but since I began to study in this school, things have changed. </w:t>
      </w:r>
      <w:r>
        <w:rPr>
          <w:rFonts w:hint="default" w:ascii="Times New Roman" w:hAnsi="Times New Roman" w:eastAsia="宋体" w:cs="Times New Roman"/>
          <w:b/>
          <w:bCs/>
          <w:color w:val="FF0000"/>
          <w:sz w:val="21"/>
          <w:szCs w:val="21"/>
          <w:highlight w:val="yellow"/>
        </w:rPr>
        <w:t>4</w:t>
      </w:r>
      <w:r>
        <w:rPr>
          <w:rFonts w:hint="eastAsia" w:hAnsi="Times New Roman" w:cs="Times New Roman"/>
          <w:b/>
          <w:bCs/>
          <w:color w:val="FF0000"/>
          <w:sz w:val="21"/>
          <w:szCs w:val="21"/>
          <w:highlight w:val="yellow"/>
          <w:lang w:val="en-US" w:eastAsia="zh-CN"/>
        </w:rPr>
        <w:t>3C错</w:t>
      </w:r>
      <w:r>
        <w:rPr>
          <w:rFonts w:hint="default" w:ascii="Times New Roman" w:hAnsi="Times New Roman" w:eastAsia="宋体" w:cs="Times New Roman"/>
          <w:b w:val="0"/>
          <w:bCs w:val="0"/>
          <w:color w:val="000000"/>
          <w:sz w:val="21"/>
          <w:szCs w:val="21"/>
          <w:highlight w:val="yellow"/>
        </w:rPr>
        <w:t>The teachers here are all active and helpful</w:t>
      </w:r>
      <w:r>
        <w:rPr>
          <w:rFonts w:hint="default" w:ascii="Times New Roman" w:hAnsi="Times New Roman" w:eastAsia="宋体" w:cs="Times New Roman"/>
          <w:b w:val="0"/>
          <w:bCs w:val="0"/>
          <w:color w:val="000000"/>
          <w:sz w:val="21"/>
          <w:szCs w:val="21"/>
        </w:rPr>
        <w:t xml:space="preserve">. They always encourage me by </w:t>
      </w:r>
      <w:r>
        <w:rPr>
          <w:rFonts w:hint="eastAsia" w:hAnsi="Times New Roman" w:cs="Times New Roman"/>
          <w:b w:val="0"/>
          <w:bCs w:val="0"/>
          <w:color w:val="000000"/>
          <w:sz w:val="21"/>
          <w:szCs w:val="21"/>
          <w:lang w:val="en-US" w:eastAsia="zh-CN"/>
        </w:rPr>
        <w:t>sa</w:t>
      </w:r>
      <w:r>
        <w:rPr>
          <w:rFonts w:hint="default" w:ascii="Times New Roman" w:hAnsi="Times New Roman" w:eastAsia="宋体" w:cs="Times New Roman"/>
          <w:b w:val="0"/>
          <w:bCs w:val="0"/>
          <w:color w:val="000000"/>
          <w:sz w:val="21"/>
          <w:szCs w:val="21"/>
        </w:rPr>
        <w:t>ying</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 xml:space="preserve">"I'm sure you can make </w:t>
      </w:r>
      <w:r>
        <w:rPr>
          <w:rFonts w:hint="eastAsia" w:hAnsi="Times New Roman" w:cs="Times New Roman"/>
          <w:b w:val="0"/>
          <w:bCs w:val="0"/>
          <w:color w:val="000000"/>
          <w:sz w:val="21"/>
          <w:szCs w:val="21"/>
          <w:lang w:val="en-US" w:eastAsia="zh-CN"/>
        </w:rPr>
        <w:t>it</w:t>
      </w:r>
      <w:r>
        <w:rPr>
          <w:rFonts w:hint="default" w:hAnsi="Times New Roman" w:cs="Times New Roman"/>
          <w:b w:val="0"/>
          <w:bCs w:val="0"/>
          <w:color w:val="000000"/>
          <w:sz w:val="21"/>
          <w:szCs w:val="21"/>
          <w:lang w:val="en-US" w:eastAsia="zh-CN"/>
        </w:rPr>
        <w:t>”</w:t>
      </w:r>
      <w:r>
        <w:rPr>
          <w:rFonts w:hint="default" w:ascii="Times New Roman" w:hAnsi="Times New Roman" w:eastAsia="宋体" w:cs="Times New Roman"/>
          <w:b w:val="0"/>
          <w:bCs w:val="0"/>
          <w:color w:val="000000"/>
          <w:sz w:val="21"/>
          <w:szCs w:val="21"/>
        </w:rPr>
        <w:t xml:space="preserve"> or</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"You are one of the cleverest students I have ever met" .</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 xml:space="preserve">These words really mean a lot to me. </w:t>
      </w:r>
      <w:r>
        <w:rPr>
          <w:rFonts w:hint="default" w:ascii="Times New Roman" w:hAnsi="Times New Roman" w:eastAsia="宋体" w:cs="Times New Roman"/>
          <w:b/>
          <w:bCs/>
          <w:color w:val="FF0000"/>
          <w:sz w:val="21"/>
          <w:szCs w:val="21"/>
          <w:highlight w:val="yellow"/>
        </w:rPr>
        <w:t>4</w:t>
      </w:r>
      <w:r>
        <w:rPr>
          <w:rFonts w:hint="eastAsia" w:hAnsi="Times New Roman" w:cs="Times New Roman"/>
          <w:b/>
          <w:bCs/>
          <w:color w:val="FF0000"/>
          <w:sz w:val="21"/>
          <w:szCs w:val="21"/>
          <w:highlight w:val="yellow"/>
          <w:lang w:val="en-US" w:eastAsia="zh-CN"/>
        </w:rPr>
        <w:t>3D对</w:t>
      </w:r>
      <w:r>
        <w:rPr>
          <w:rFonts w:hint="default" w:ascii="Times New Roman" w:hAnsi="Times New Roman" w:eastAsia="宋体" w:cs="Times New Roman"/>
          <w:b w:val="0"/>
          <w:bCs w:val="0"/>
          <w:color w:val="000000"/>
          <w:sz w:val="21"/>
          <w:szCs w:val="21"/>
          <w:highlight w:val="yellow"/>
        </w:rPr>
        <w:t>Now I'm one of the top students in my class</w:t>
      </w:r>
      <w:r>
        <w:rPr>
          <w:rFonts w:hint="default" w:ascii="Times New Roman" w:hAnsi="Times New Roman" w:eastAsia="宋体" w:cs="Times New Roman"/>
          <w:b w:val="0"/>
          <w:bCs w:val="0"/>
          <w:color w:val="000000"/>
          <w:sz w:val="21"/>
          <w:szCs w:val="21"/>
        </w:rPr>
        <w:t>.</w:t>
      </w:r>
    </w:p>
    <w:p>
      <w:pPr>
        <w:jc w:val="righ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—Bess</w:t>
      </w:r>
    </w:p>
    <w:p>
      <w:pPr>
        <w:ind w:left="0" w:firstLine="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41.Who used to be shy?</w:t>
      </w:r>
    </w:p>
    <w:p>
      <w:pPr>
        <w:tabs>
          <w:tab w:val="left" w:pos="1161"/>
          <w:tab w:val="center" w:pos="4068"/>
          <w:tab w:val="center" w:pos="6318"/>
          <w:tab w:val="right" w:pos="9208"/>
        </w:tabs>
        <w:rPr>
          <w:rFonts w:hint="default" w:ascii="Times New Roman" w:hAnsi="Times New Roman" w:eastAsia="宋体" w:cs="Times New Roman"/>
          <w:b w:val="0"/>
          <w:bCs w:val="0"/>
          <w:sz w:val="21"/>
          <w:szCs w:val="21"/>
        </w:rPr>
      </w:pP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A.Hank.</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highlight w:val="yellow"/>
        </w:rPr>
        <w:t>B.Warren.</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color w:val="000000"/>
          <w:sz w:val="21"/>
          <w:szCs w:val="21"/>
        </w:rPr>
        <w:t>C. Bess.</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color w:val="000000"/>
          <w:sz w:val="21"/>
          <w:szCs w:val="21"/>
        </w:rPr>
        <w:t>D. Robin.</w:t>
      </w:r>
    </w:p>
    <w:p>
      <w:pPr>
        <w:ind w:left="0" w:firstLine="0"/>
        <w:jc w:val="both"/>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sz w:val="21"/>
          <w:szCs w:val="21"/>
        </w:rPr>
        <w:t xml:space="preserve">42, The underlined word "talkative" means " " in Chinese. </w:t>
      </w:r>
    </w:p>
    <w:p>
      <w:pPr>
        <w:ind w:left="0" w:firstLine="0"/>
        <w:jc w:val="both"/>
        <w:rPr>
          <w:rFonts w:hint="default" w:ascii="Times New Roman" w:hAnsi="Times New Roman" w:eastAsia="宋体" w:cs="Times New Roman"/>
          <w:b w:val="0"/>
          <w:bCs w:val="0"/>
          <w:sz w:val="21"/>
          <w:szCs w:val="21"/>
        </w:rPr>
      </w:pPr>
      <w:r>
        <w:rPr>
          <w:rFonts w:hint="eastAsia" w:hAnsi="Times New Roman" w:cs="Times New Roman"/>
          <w:b w:val="0"/>
          <w:bCs w:val="0"/>
          <w:color w:val="000000"/>
          <w:sz w:val="21"/>
          <w:szCs w:val="21"/>
          <w:lang w:val="en-US" w:eastAsia="zh-CN"/>
        </w:rPr>
        <w:t xml:space="preserve">      </w:t>
      </w:r>
      <w:r>
        <w:rPr>
          <w:rFonts w:hint="eastAsia" w:hAnsi="Times New Roman" w:cs="Times New Roman"/>
          <w:b w:val="0"/>
          <w:bCs w:val="0"/>
          <w:color w:val="000000"/>
          <w:sz w:val="21"/>
          <w:szCs w:val="21"/>
          <w:highlight w:val="yellow"/>
          <w:lang w:val="en-US" w:eastAsia="zh-CN"/>
        </w:rPr>
        <w:t xml:space="preserve"> </w:t>
      </w:r>
      <w:r>
        <w:rPr>
          <w:rFonts w:hint="default" w:ascii="Times New Roman" w:hAnsi="Times New Roman" w:eastAsia="宋体" w:cs="Times New Roman"/>
          <w:b w:val="0"/>
          <w:bCs w:val="0"/>
          <w:color w:val="000000"/>
          <w:sz w:val="21"/>
          <w:szCs w:val="21"/>
          <w:highlight w:val="yellow"/>
        </w:rPr>
        <w:t>A.健谈的</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 xml:space="preserve"> B.窘迫的</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C.沉默的</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D.痛苦的</w:t>
      </w:r>
    </w:p>
    <w:p>
      <w:pPr>
        <w:ind w:left="0" w:firstLine="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 xml:space="preserve">43. Which of the following is </w:t>
      </w:r>
      <w:r>
        <w:rPr>
          <w:rFonts w:hint="default" w:ascii="Times New Roman" w:hAnsi="Times New Roman" w:eastAsia="宋体" w:cs="Times New Roman"/>
          <w:b w:val="0"/>
          <w:bCs w:val="0"/>
          <w:color w:val="000000"/>
          <w:sz w:val="21"/>
          <w:szCs w:val="21"/>
          <w:highlight w:val="yellow"/>
        </w:rPr>
        <w:t>TRUE</w:t>
      </w:r>
      <w:r>
        <w:rPr>
          <w:rFonts w:hint="default" w:ascii="Times New Roman" w:hAnsi="Times New Roman" w:eastAsia="宋体" w:cs="Times New Roman"/>
          <w:b w:val="0"/>
          <w:bCs w:val="0"/>
          <w:color w:val="000000"/>
          <w:sz w:val="21"/>
          <w:szCs w:val="21"/>
        </w:rPr>
        <w:t xml:space="preserve"> according to the text?</w:t>
      </w:r>
    </w:p>
    <w:p>
      <w:pPr>
        <w:ind w:left="0" w:firstLine="514"/>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A. Now Hank is a good runner with his PE teacher's help.</w:t>
      </w:r>
    </w:p>
    <w:p>
      <w:pPr>
        <w:ind w:left="0" w:firstLine="514"/>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B. Warren used to be poor at his study.</w:t>
      </w:r>
    </w:p>
    <w:p>
      <w:pPr>
        <w:ind w:left="0" w:firstLine="514"/>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C. Bess thinks her teachers are humorous and helpful.</w:t>
      </w:r>
    </w:p>
    <w:p>
      <w:pPr>
        <w:ind w:left="0" w:firstLine="514"/>
        <w:jc w:val="both"/>
        <w:rPr>
          <w:rFonts w:hint="default" w:ascii="Times New Roman" w:hAnsi="Times New Roman" w:eastAsia="宋体" w:cs="Times New Roman"/>
          <w:b w:val="0"/>
          <w:bCs w:val="0"/>
          <w:color w:val="000000"/>
          <w:sz w:val="21"/>
          <w:szCs w:val="21"/>
          <w:highlight w:val="yellow"/>
        </w:rPr>
      </w:pPr>
      <w:r>
        <w:rPr>
          <w:rFonts w:hint="default" w:ascii="Times New Roman" w:hAnsi="Times New Roman" w:eastAsia="宋体" w:cs="Times New Roman"/>
          <w:b w:val="0"/>
          <w:bCs w:val="0"/>
          <w:color w:val="000000"/>
          <w:sz w:val="21"/>
          <w:szCs w:val="21"/>
          <w:highlight w:val="yellow"/>
        </w:rPr>
        <w:t>D. Bess has made great progress in her study.</w:t>
      </w:r>
    </w:p>
    <w:p>
      <w:pPr>
        <w:ind w:left="0" w:firstLine="514"/>
        <w:jc w:val="both"/>
        <w:rPr>
          <w:rFonts w:hint="default" w:ascii="Times New Roman" w:hAnsi="Times New Roman" w:eastAsia="宋体" w:cs="Times New Roman"/>
          <w:b w:val="0"/>
          <w:bCs w:val="0"/>
          <w:color w:val="000000"/>
          <w:sz w:val="21"/>
          <w:szCs w:val="21"/>
        </w:rPr>
      </w:pPr>
    </w:p>
    <w:p>
      <w:pPr>
        <w:jc w:val="center"/>
        <w:rPr>
          <w:rFonts w:hint="eastAsia" w:ascii="Times New Roman" w:hAnsi="Times New Roman" w:eastAsia="宋体" w:cs="Times New Roman"/>
          <w:b w:val="0"/>
          <w:bCs w:val="0"/>
          <w:color w:val="000000"/>
          <w:sz w:val="21"/>
          <w:szCs w:val="21"/>
          <w:lang w:val="en-US" w:eastAsia="zh-CN"/>
        </w:rPr>
      </w:pPr>
      <w:r>
        <w:rPr>
          <w:rFonts w:hint="eastAsia" w:hAnsi="Times New Roman" w:cs="Times New Roman"/>
          <w:b w:val="0"/>
          <w:bCs w:val="0"/>
          <w:color w:val="000000"/>
          <w:sz w:val="21"/>
          <w:szCs w:val="21"/>
          <w:lang w:val="en-US" w:eastAsia="zh-CN"/>
        </w:rPr>
        <w:t>B</w:t>
      </w:r>
    </w:p>
    <w:p>
      <w:pPr>
        <w:spacing w:before="229"/>
        <w:jc w:val="both"/>
        <w:rPr>
          <w:rFonts w:hint="default" w:ascii="Times New Roman" w:hAnsi="Times New Roman" w:eastAsia="宋体" w:cs="Times New Roman"/>
          <w:b w:val="0"/>
          <w:bCs w:val="0"/>
          <w:color w:val="000000"/>
          <w:sz w:val="21"/>
          <w:szCs w:val="21"/>
        </w:rPr>
      </w:pP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bCs/>
          <w:color w:val="FF0000"/>
          <w:sz w:val="21"/>
          <w:szCs w:val="21"/>
          <w:highlight w:val="yellow"/>
        </w:rPr>
        <w:t>4</w:t>
      </w:r>
      <w:r>
        <w:rPr>
          <w:rFonts w:hint="eastAsia" w:hAnsi="Times New Roman" w:cs="Times New Roman"/>
          <w:b/>
          <w:bCs/>
          <w:color w:val="FF0000"/>
          <w:sz w:val="21"/>
          <w:szCs w:val="21"/>
          <w:highlight w:val="yellow"/>
          <w:lang w:val="en-US" w:eastAsia="zh-CN"/>
        </w:rPr>
        <w:t>6B</w:t>
      </w:r>
      <w:r>
        <w:rPr>
          <w:rFonts w:hint="default" w:ascii="Times New Roman" w:hAnsi="Times New Roman" w:eastAsia="宋体" w:cs="Times New Roman"/>
          <w:b w:val="0"/>
          <w:bCs w:val="0"/>
          <w:color w:val="000000"/>
          <w:sz w:val="21"/>
          <w:szCs w:val="21"/>
        </w:rPr>
        <w:t>I</w:t>
      </w:r>
      <w:r>
        <w:rPr>
          <w:rFonts w:hint="default" w:ascii="Times New Roman" w:hAnsi="Times New Roman" w:eastAsia="宋体" w:cs="Times New Roman"/>
          <w:b w:val="0"/>
          <w:bCs w:val="0"/>
          <w:color w:val="000000"/>
          <w:sz w:val="21"/>
          <w:szCs w:val="21"/>
          <w:highlight w:val="yellow"/>
        </w:rPr>
        <w:t>nteresting Festivals in the Worl</w:t>
      </w:r>
      <w:r>
        <w:rPr>
          <w:rFonts w:hint="default" w:ascii="Times New Roman" w:hAnsi="Times New Roman" w:eastAsia="宋体" w:cs="Times New Roman"/>
          <w:b w:val="0"/>
          <w:bCs w:val="0"/>
          <w:color w:val="000000"/>
          <w:sz w:val="21"/>
          <w:szCs w:val="21"/>
        </w:rPr>
        <w:t>d</w:t>
      </w:r>
    </w:p>
    <w:tbl>
      <w:tblPr>
        <w:tblStyle w:val="36"/>
        <w:tblW w:w="94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1" w:hRule="atLeast"/>
          <w:jc w:val="center"/>
        </w:trPr>
        <w:tc>
          <w:tcPr>
            <w:tcW w:w="9440"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Pouring Water—Thailand</w:t>
            </w:r>
            <w:r>
              <w:rPr>
                <w:rFonts w:hint="default" w:ascii="Times New Roman" w:hAnsi="Times New Roman" w:eastAsia="宋体" w:cs="Times New Roman"/>
                <w:b w:val="0"/>
                <w:bCs w:val="0"/>
                <w:sz w:val="21"/>
                <w:szCs w:val="21"/>
              </w:rPr>
              <w:br w:type="textWrapping"/>
            </w:r>
            <w:r>
              <w:rPr>
                <w:rFonts w:hint="eastAsia" w:hAnsi="Times New Roman" w:cs="Times New Roman"/>
                <w:b w:val="0"/>
                <w:bCs w:val="0"/>
                <w:sz w:val="21"/>
                <w:szCs w:val="21"/>
                <w:lang w:val="en-US" w:eastAsia="zh-CN"/>
              </w:rPr>
              <w:t xml:space="preserve">       </w:t>
            </w:r>
            <w:r>
              <w:rPr>
                <w:rFonts w:hint="default" w:ascii="Times New Roman" w:hAnsi="Times New Roman" w:eastAsia="宋体" w:cs="Times New Roman"/>
                <w:b w:val="0"/>
                <w:bCs w:val="0"/>
                <w:sz w:val="21"/>
                <w:szCs w:val="21"/>
              </w:rPr>
              <w:t xml:space="preserve">The Water Festival is the celebration of the New Year in Thailand. </w:t>
            </w:r>
            <w:r>
              <w:rPr>
                <w:rFonts w:hint="default" w:ascii="Times New Roman" w:hAnsi="Times New Roman" w:eastAsia="宋体" w:cs="Times New Roman"/>
                <w:b/>
                <w:bCs/>
                <w:color w:val="FF0000"/>
                <w:sz w:val="21"/>
                <w:szCs w:val="21"/>
                <w:highlight w:val="yellow"/>
              </w:rPr>
              <w:t>4</w:t>
            </w:r>
            <w:r>
              <w:rPr>
                <w:rFonts w:hint="eastAsia" w:hAnsi="Times New Roman" w:cs="Times New Roman"/>
                <w:b/>
                <w:bCs/>
                <w:color w:val="FF0000"/>
                <w:sz w:val="21"/>
                <w:szCs w:val="21"/>
                <w:highlight w:val="yellow"/>
                <w:lang w:val="en-US" w:eastAsia="zh-CN"/>
              </w:rPr>
              <w:t>4B</w:t>
            </w:r>
            <w:r>
              <w:rPr>
                <w:rFonts w:hint="default" w:ascii="Times New Roman" w:hAnsi="Times New Roman" w:eastAsia="宋体" w:cs="Times New Roman"/>
                <w:b w:val="0"/>
                <w:bCs w:val="0"/>
                <w:sz w:val="21"/>
                <w:szCs w:val="21"/>
              </w:rPr>
              <w:t>T</w:t>
            </w:r>
            <w:r>
              <w:rPr>
                <w:rFonts w:hint="default" w:ascii="Times New Roman" w:hAnsi="Times New Roman" w:eastAsia="宋体" w:cs="Times New Roman"/>
                <w:b w:val="0"/>
                <w:bCs w:val="0"/>
                <w:sz w:val="21"/>
                <w:szCs w:val="21"/>
                <w:highlight w:val="yellow"/>
              </w:rPr>
              <w:t>hailand</w:t>
            </w:r>
            <w:r>
              <w:rPr>
                <w:rFonts w:hint="eastAsia" w:hAnsi="Times New Roman" w:cs="Times New Roman"/>
                <w:b w:val="0"/>
                <w:bCs w:val="0"/>
                <w:sz w:val="21"/>
                <w:szCs w:val="21"/>
                <w:highlight w:val="yellow"/>
                <w:lang w:val="en-US" w:eastAsia="zh-CN"/>
              </w:rPr>
              <w:t xml:space="preserve"> c</w:t>
            </w:r>
            <w:r>
              <w:rPr>
                <w:rFonts w:hint="default" w:ascii="Times New Roman" w:hAnsi="Times New Roman" w:eastAsia="宋体" w:cs="Times New Roman"/>
                <w:b w:val="0"/>
                <w:bCs w:val="0"/>
                <w:sz w:val="21"/>
                <w:szCs w:val="21"/>
                <w:highlight w:val="yellow"/>
              </w:rPr>
              <w:t>elebrates the New Year from</w:t>
            </w:r>
            <w:r>
              <w:rPr>
                <w:rFonts w:hint="default" w:ascii="Times New Roman" w:hAnsi="Times New Roman" w:eastAsia="宋体" w:cs="Times New Roman"/>
                <w:b/>
                <w:bCs/>
                <w:color w:val="FF0000"/>
                <w:sz w:val="21"/>
                <w:szCs w:val="21"/>
                <w:highlight w:val="yellow"/>
              </w:rPr>
              <w:t xml:space="preserve"> April 13th to April 15th</w:t>
            </w:r>
            <w:r>
              <w:rPr>
                <w:rFonts w:hint="default" w:ascii="Times New Roman" w:hAnsi="Times New Roman" w:eastAsia="宋体" w:cs="Times New Roman"/>
                <w:b w:val="0"/>
                <w:bCs w:val="0"/>
                <w:sz w:val="21"/>
                <w:szCs w:val="21"/>
              </w:rPr>
              <w:t>. Thai people run after each other,</w:t>
            </w:r>
            <w:r>
              <w:rPr>
                <w:rFonts w:hint="eastAsia" w:hAnsi="Times New Roman" w:cs="Times New Roman"/>
                <w:b w:val="0"/>
                <w:bCs w:val="0"/>
                <w:sz w:val="21"/>
                <w:szCs w:val="21"/>
                <w:lang w:val="en-US" w:eastAsia="zh-CN"/>
              </w:rPr>
              <w:t xml:space="preserve"> p</w:t>
            </w:r>
            <w:r>
              <w:rPr>
                <w:rFonts w:hint="default" w:ascii="Times New Roman" w:hAnsi="Times New Roman" w:eastAsia="宋体" w:cs="Times New Roman"/>
                <w:b w:val="0"/>
                <w:bCs w:val="0"/>
                <w:sz w:val="21"/>
                <w:szCs w:val="21"/>
              </w:rPr>
              <w:t>ouring water. The Water Festival is one of the most important reasons why foreigners</w:t>
            </w:r>
            <w:r>
              <w:rPr>
                <w:rFonts w:hint="eastAsia" w:hAnsi="Times New Roman" w:cs="Times New Roman"/>
                <w:b w:val="0"/>
                <w:bCs w:val="0"/>
                <w:sz w:val="21"/>
                <w:szCs w:val="21"/>
                <w:lang w:val="en-US" w:eastAsia="zh-CN"/>
              </w:rPr>
              <w:t xml:space="preserve"> t</w:t>
            </w:r>
            <w:r>
              <w:rPr>
                <w:rFonts w:hint="default" w:ascii="Times New Roman" w:hAnsi="Times New Roman" w:eastAsia="宋体" w:cs="Times New Roman"/>
                <w:b w:val="0"/>
                <w:bCs w:val="0"/>
                <w:sz w:val="21"/>
                <w:szCs w:val="21"/>
              </w:rPr>
              <w:t>ravel to the beautiful land.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4" w:hRule="atLeast"/>
          <w:jc w:val="center"/>
        </w:trPr>
        <w:tc>
          <w:tcPr>
            <w:tcW w:w="9440"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Throwing Tomatoes—</w:t>
            </w:r>
            <w:r>
              <w:rPr>
                <w:rFonts w:hint="default" w:ascii="Times New Roman" w:hAnsi="Times New Roman" w:eastAsia="宋体" w:cs="Times New Roman"/>
                <w:b/>
                <w:bCs/>
                <w:color w:val="FF0000"/>
                <w:sz w:val="21"/>
                <w:szCs w:val="21"/>
                <w:highlight w:val="yellow"/>
              </w:rPr>
              <w:t>4</w:t>
            </w:r>
            <w:r>
              <w:rPr>
                <w:rFonts w:hint="eastAsia" w:hAnsi="Times New Roman" w:cs="Times New Roman"/>
                <w:b/>
                <w:bCs/>
                <w:color w:val="FF0000"/>
                <w:sz w:val="21"/>
                <w:szCs w:val="21"/>
                <w:highlight w:val="yellow"/>
                <w:lang w:val="en-US" w:eastAsia="zh-CN"/>
              </w:rPr>
              <w:t>5C</w:t>
            </w:r>
            <w:r>
              <w:rPr>
                <w:rFonts w:hint="default" w:ascii="Times New Roman" w:hAnsi="Times New Roman" w:eastAsia="宋体" w:cs="Times New Roman"/>
                <w:b w:val="0"/>
                <w:bCs w:val="0"/>
                <w:sz w:val="21"/>
                <w:szCs w:val="21"/>
              </w:rPr>
              <w:t>Spain(西班牙）</w:t>
            </w:r>
            <w:r>
              <w:rPr>
                <w:rFonts w:hint="default" w:ascii="Times New Roman" w:hAnsi="Times New Roman" w:eastAsia="宋体" w:cs="Times New Roman"/>
                <w:b w:val="0"/>
                <w:bCs w:val="0"/>
                <w:sz w:val="21"/>
                <w:szCs w:val="21"/>
              </w:rPr>
              <w:br w:type="textWrapping"/>
            </w:r>
            <w:r>
              <w:rPr>
                <w:rFonts w:hint="eastAsia" w:hAnsi="Times New Roman" w:cs="Times New Roman"/>
                <w:b w:val="0"/>
                <w:bCs w:val="0"/>
                <w:sz w:val="21"/>
                <w:szCs w:val="21"/>
                <w:lang w:val="en-US" w:eastAsia="zh-CN"/>
              </w:rPr>
              <w:t xml:space="preserve">    </w:t>
            </w:r>
            <w:r>
              <w:rPr>
                <w:rFonts w:hint="default" w:ascii="Times New Roman" w:hAnsi="Times New Roman" w:eastAsia="宋体" w:cs="Times New Roman"/>
                <w:b w:val="0"/>
                <w:bCs w:val="0"/>
                <w:sz w:val="21"/>
                <w:szCs w:val="21"/>
              </w:rPr>
              <w:t>The festival takes place on the last Wednesday in</w:t>
            </w:r>
            <w:r>
              <w:rPr>
                <w:rFonts w:hint="default" w:ascii="Times New Roman" w:hAnsi="Times New Roman" w:eastAsia="宋体" w:cs="Times New Roman"/>
                <w:b w:val="0"/>
                <w:bCs w:val="0"/>
                <w:sz w:val="21"/>
                <w:szCs w:val="21"/>
                <w:highlight w:val="yellow"/>
              </w:rPr>
              <w:t xml:space="preserve"> </w:t>
            </w:r>
            <w:r>
              <w:rPr>
                <w:rFonts w:hint="default" w:ascii="Times New Roman" w:hAnsi="Times New Roman" w:eastAsia="宋体" w:cs="Times New Roman"/>
                <w:b/>
                <w:bCs/>
                <w:color w:val="FF0000"/>
                <w:sz w:val="21"/>
                <w:szCs w:val="21"/>
                <w:highlight w:val="yellow"/>
              </w:rPr>
              <w:t>4</w:t>
            </w:r>
            <w:r>
              <w:rPr>
                <w:rFonts w:hint="eastAsia" w:hAnsi="Times New Roman" w:cs="Times New Roman"/>
                <w:b/>
                <w:bCs/>
                <w:color w:val="FF0000"/>
                <w:sz w:val="21"/>
                <w:szCs w:val="21"/>
                <w:highlight w:val="yellow"/>
                <w:lang w:val="en-US" w:eastAsia="zh-CN"/>
              </w:rPr>
              <w:t>5C</w:t>
            </w:r>
            <w:r>
              <w:rPr>
                <w:rFonts w:hint="default" w:ascii="Times New Roman" w:hAnsi="Times New Roman" w:eastAsia="宋体" w:cs="Times New Roman"/>
                <w:b w:val="0"/>
                <w:bCs w:val="0"/>
                <w:sz w:val="21"/>
                <w:szCs w:val="21"/>
                <w:highlight w:val="yellow"/>
              </w:rPr>
              <w:t>August</w:t>
            </w:r>
            <w:r>
              <w:rPr>
                <w:rFonts w:hint="default" w:ascii="Times New Roman" w:hAnsi="Times New Roman" w:eastAsia="宋体" w:cs="Times New Roman"/>
                <w:b w:val="0"/>
                <w:bCs w:val="0"/>
                <w:sz w:val="21"/>
                <w:szCs w:val="21"/>
              </w:rPr>
              <w:t>.Trucks(卡车) carry</w:t>
            </w:r>
            <w:r>
              <w:rPr>
                <w:rFonts w:hint="eastAsia" w:hAnsi="Times New Roman" w:cs="Times New Roman"/>
                <w:b w:val="0"/>
                <w:bCs w:val="0"/>
                <w:sz w:val="21"/>
                <w:szCs w:val="21"/>
                <w:lang w:val="en-US" w:eastAsia="zh-CN"/>
              </w:rPr>
              <w:t xml:space="preserve"> t</w:t>
            </w:r>
            <w:r>
              <w:rPr>
                <w:rFonts w:hint="default" w:ascii="Times New Roman" w:hAnsi="Times New Roman" w:eastAsia="宋体" w:cs="Times New Roman"/>
                <w:b w:val="0"/>
                <w:bCs w:val="0"/>
                <w:sz w:val="21"/>
                <w:szCs w:val="21"/>
              </w:rPr>
              <w:t xml:space="preserve">omatoes into the square. </w:t>
            </w:r>
            <w:r>
              <w:rPr>
                <w:rFonts w:hint="eastAsia" w:hAnsi="Times New Roman" w:cs="Times New Roman"/>
                <w:b w:val="0"/>
                <w:bCs w:val="0"/>
                <w:sz w:val="21"/>
                <w:szCs w:val="21"/>
                <w:lang w:val="en-US" w:eastAsia="zh-CN"/>
              </w:rPr>
              <w:t>p</w:t>
            </w:r>
            <w:r>
              <w:rPr>
                <w:rFonts w:hint="default" w:ascii="Times New Roman" w:hAnsi="Times New Roman" w:eastAsia="宋体" w:cs="Times New Roman"/>
                <w:b w:val="0"/>
                <w:bCs w:val="0"/>
                <w:sz w:val="21"/>
                <w:szCs w:val="21"/>
              </w:rPr>
              <w:t>eople rush to the tomatoes and throw them into the crowd.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3" w:hRule="atLeast"/>
          <w:jc w:val="center"/>
        </w:trPr>
        <w:tc>
          <w:tcPr>
            <w:tcW w:w="9440" w:type="dxa"/>
            <w:tcMar>
              <w:top w:w="0" w:type="dxa"/>
              <w:left w:w="0" w:type="dxa"/>
              <w:bottom w:w="0" w:type="dxa"/>
              <w:right w:w="0" w:type="dxa"/>
            </w:tcMar>
            <w:vAlign w:val="center"/>
          </w:tcPr>
          <w:p>
            <w:pPr>
              <w:spacing w:before="0" w:after="0"/>
              <w:jc w:val="lef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Rolling（滚动的）Cheese—England</w:t>
            </w:r>
            <w:r>
              <w:rPr>
                <w:rFonts w:hint="default" w:ascii="Times New Roman" w:hAnsi="Times New Roman" w:eastAsia="宋体" w:cs="Times New Roman"/>
                <w:b w:val="0"/>
                <w:bCs w:val="0"/>
                <w:sz w:val="21"/>
                <w:szCs w:val="21"/>
              </w:rPr>
              <w:br w:type="textWrapping"/>
            </w:r>
            <w:r>
              <w:rPr>
                <w:rFonts w:hint="eastAsia" w:hAnsi="Times New Roman" w:cs="Times New Roman"/>
                <w:b w:val="0"/>
                <w:bCs w:val="0"/>
                <w:sz w:val="21"/>
                <w:szCs w:val="21"/>
                <w:lang w:val="en-US" w:eastAsia="zh-CN"/>
              </w:rPr>
              <w:t xml:space="preserve">    </w:t>
            </w:r>
            <w:r>
              <w:rPr>
                <w:rFonts w:hint="default" w:ascii="Times New Roman" w:hAnsi="Times New Roman" w:eastAsia="宋体" w:cs="Times New Roman"/>
                <w:b w:val="0"/>
                <w:bCs w:val="0"/>
                <w:sz w:val="21"/>
                <w:szCs w:val="21"/>
              </w:rPr>
              <w:t>This festival is celebrated on the last Monday in May. It takes place on Cooper's</w:t>
            </w:r>
            <w:r>
              <w:rPr>
                <w:rFonts w:hint="eastAsia" w:hAnsi="Times New Roman" w:cs="Times New Roman"/>
                <w:b w:val="0"/>
                <w:bCs w:val="0"/>
                <w:sz w:val="21"/>
                <w:szCs w:val="21"/>
                <w:lang w:val="en-US" w:eastAsia="zh-CN"/>
              </w:rPr>
              <w:t xml:space="preserve"> </w:t>
            </w:r>
            <w:r>
              <w:rPr>
                <w:rFonts w:hint="default" w:ascii="Times New Roman" w:hAnsi="Times New Roman" w:eastAsia="宋体" w:cs="Times New Roman"/>
                <w:b w:val="0"/>
                <w:bCs w:val="0"/>
                <w:sz w:val="21"/>
                <w:szCs w:val="21"/>
              </w:rPr>
              <w:t>Hill. A large wheel of cheese is rolled down Cooper's Hill. The festival is actually a race</w:t>
            </w:r>
            <w:r>
              <w:rPr>
                <w:rFonts w:hint="eastAsia" w:hAnsi="Times New Roman" w:cs="Times New Roman"/>
                <w:b w:val="0"/>
                <w:bCs w:val="0"/>
                <w:sz w:val="21"/>
                <w:szCs w:val="21"/>
                <w:lang w:val="en-US" w:eastAsia="zh-CN"/>
              </w:rPr>
              <w:t xml:space="preserve"> </w:t>
            </w:r>
            <w:r>
              <w:rPr>
                <w:rFonts w:hint="default" w:ascii="Times New Roman" w:hAnsi="Times New Roman" w:eastAsia="宋体" w:cs="Times New Roman"/>
                <w:b w:val="0"/>
                <w:bCs w:val="0"/>
                <w:sz w:val="21"/>
                <w:szCs w:val="21"/>
              </w:rPr>
              <w:t>where people run down the hill after the rolling cheese. The first person to cross the finish</w:t>
            </w:r>
            <w:r>
              <w:rPr>
                <w:rFonts w:hint="eastAsia" w:hAnsi="Times New Roman" w:cs="Times New Roman"/>
                <w:b w:val="0"/>
                <w:bCs w:val="0"/>
                <w:sz w:val="21"/>
                <w:szCs w:val="21"/>
                <w:lang w:val="en-US" w:eastAsia="zh-CN"/>
              </w:rPr>
              <w:t xml:space="preserve"> l</w:t>
            </w:r>
            <w:r>
              <w:rPr>
                <w:rFonts w:hint="default" w:ascii="Times New Roman" w:hAnsi="Times New Roman" w:eastAsia="宋体" w:cs="Times New Roman"/>
                <w:b w:val="0"/>
                <w:bCs w:val="0"/>
                <w:sz w:val="21"/>
                <w:szCs w:val="21"/>
              </w:rPr>
              <w:t>ine wins the cheese.</w:t>
            </w:r>
          </w:p>
        </w:tc>
      </w:tr>
    </w:tbl>
    <w:p>
      <w:pPr>
        <w:tabs>
          <w:tab w:val="left" w:pos="708"/>
          <w:tab w:val="center" w:pos="5893"/>
        </w:tabs>
        <w:rPr>
          <w:rFonts w:hint="default" w:ascii="Times New Roman" w:hAnsi="Times New Roman" w:eastAsia="宋体" w:cs="Times New Roman"/>
          <w:b w:val="0"/>
          <w:bCs w:val="0"/>
          <w:color w:val="000000"/>
          <w:sz w:val="21"/>
          <w:szCs w:val="21"/>
        </w:rPr>
      </w:pPr>
    </w:p>
    <w:p>
      <w:pPr>
        <w:tabs>
          <w:tab w:val="left" w:pos="708"/>
          <w:tab w:val="center" w:pos="5893"/>
        </w:tabs>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44. Thailand celebrates the New Year for</w:t>
      </w:r>
      <w:r>
        <w:rPr>
          <w:rFonts w:hint="eastAsia" w:hAnsi="Times New Roman" w:cs="Times New Roman"/>
          <w:b w:val="0"/>
          <w:bCs w:val="0"/>
          <w:color w:val="000000"/>
          <w:sz w:val="21"/>
          <w:szCs w:val="21"/>
          <w:lang w:val="en-US" w:eastAsia="zh-CN"/>
        </w:rPr>
        <w:t>__________</w:t>
      </w:r>
      <w:r>
        <w:rPr>
          <w:rFonts w:hint="default" w:ascii="Times New Roman" w:hAnsi="Times New Roman" w:eastAsia="宋体" w:cs="Times New Roman"/>
          <w:b w:val="0"/>
          <w:bCs w:val="0"/>
          <w:color w:val="000000"/>
          <w:sz w:val="21"/>
          <w:szCs w:val="21"/>
        </w:rPr>
        <w:t>.</w:t>
      </w:r>
    </w:p>
    <w:p>
      <w:pPr>
        <w:tabs>
          <w:tab w:val="left" w:pos="1127"/>
          <w:tab w:val="center" w:pos="4408"/>
          <w:tab w:val="center" w:pos="6647"/>
          <w:tab w:val="right" w:pos="9673"/>
        </w:tabs>
        <w:rPr>
          <w:rFonts w:hint="default" w:ascii="Times New Roman" w:hAnsi="Times New Roman" w:eastAsia="宋体" w:cs="Times New Roman"/>
          <w:b w:val="0"/>
          <w:bCs w:val="0"/>
          <w:sz w:val="21"/>
          <w:szCs w:val="21"/>
        </w:rPr>
      </w:pP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A.two days</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highlight w:val="yellow"/>
        </w:rPr>
        <w:t>B. three days</w:t>
      </w:r>
      <w:r>
        <w:rPr>
          <w:rFonts w:hint="eastAsia" w:hAnsi="Times New Roman" w:cs="Times New Roman"/>
          <w:b w:val="0"/>
          <w:bCs w:val="0"/>
          <w:color w:val="000000"/>
          <w:sz w:val="21"/>
          <w:szCs w:val="21"/>
          <w:highlight w:val="yellow"/>
          <w:lang w:val="en-US" w:eastAsia="zh-CN"/>
        </w:rPr>
        <w:t xml:space="preserve">     </w:t>
      </w:r>
      <w:r>
        <w:rPr>
          <w:rFonts w:hint="default" w:ascii="Times New Roman" w:hAnsi="Times New Roman" w:eastAsia="宋体" w:cs="Times New Roman"/>
          <w:b w:val="0"/>
          <w:bCs w:val="0"/>
          <w:color w:val="000000"/>
          <w:sz w:val="21"/>
          <w:szCs w:val="21"/>
        </w:rPr>
        <w:t>C.four days</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D.one week</w:t>
      </w:r>
    </w:p>
    <w:p>
      <w:pPr>
        <w:ind w:left="0" w:firstLine="0"/>
        <w:jc w:val="both"/>
        <w:rPr>
          <w:rFonts w:hint="eastAsia" w:hAnsi="Times New Roman" w:cs="Times New Roman"/>
          <w:b w:val="0"/>
          <w:bCs w:val="0"/>
          <w:color w:val="000000"/>
          <w:sz w:val="21"/>
          <w:szCs w:val="21"/>
          <w:lang w:val="en-US" w:eastAsia="zh-CN"/>
        </w:rPr>
      </w:pPr>
      <w:r>
        <w:rPr>
          <w:rFonts w:hint="default" w:ascii="Times New Roman" w:hAnsi="Times New Roman" w:eastAsia="宋体" w:cs="Times New Roman"/>
          <w:b w:val="0"/>
          <w:bCs w:val="0"/>
          <w:color w:val="000000"/>
          <w:sz w:val="21"/>
          <w:szCs w:val="21"/>
        </w:rPr>
        <w:t>45.If Joe wants to go to enjoy a festival in August,he will probably go to ___</w:t>
      </w:r>
      <w:r>
        <w:rPr>
          <w:rFonts w:hint="eastAsia" w:hAnsi="Times New Roman" w:cs="Times New Roman"/>
          <w:b w:val="0"/>
          <w:bCs w:val="0"/>
          <w:color w:val="000000"/>
          <w:sz w:val="21"/>
          <w:szCs w:val="21"/>
          <w:lang w:val="en-US" w:eastAsia="zh-CN"/>
        </w:rPr>
        <w:t>___.</w:t>
      </w:r>
    </w:p>
    <w:p>
      <w:pPr>
        <w:ind w:left="0" w:firstLine="0"/>
        <w:jc w:val="both"/>
        <w:rPr>
          <w:rFonts w:hint="default" w:ascii="Times New Roman" w:hAnsi="Times New Roman" w:eastAsia="宋体" w:cs="Times New Roman"/>
          <w:b w:val="0"/>
          <w:bCs w:val="0"/>
          <w:color w:val="000000"/>
          <w:sz w:val="21"/>
          <w:szCs w:val="21"/>
        </w:rPr>
      </w:pP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 xml:space="preserve"> </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 xml:space="preserve">A. Thailand </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 xml:space="preserve">B. England </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highlight w:val="yellow"/>
        </w:rPr>
        <w:t>C.Spain</w:t>
      </w:r>
      <w:r>
        <w:rPr>
          <w:rFonts w:hint="default" w:ascii="Times New Roman" w:hAnsi="Times New Roman" w:eastAsia="宋体" w:cs="Times New Roman"/>
          <w:b w:val="0"/>
          <w:bCs w:val="0"/>
          <w:color w:val="000000"/>
          <w:sz w:val="21"/>
          <w:szCs w:val="21"/>
        </w:rPr>
        <w:t xml:space="preserve"> </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D. Cooper's Hill</w:t>
      </w:r>
    </w:p>
    <w:p>
      <w:pPr>
        <w:pStyle w:val="165"/>
        <w:jc w:val="both"/>
      </w:pPr>
      <w:r>
        <w:rPr>
          <w:rFonts w:hint="eastAsia"/>
          <w:b w:val="0"/>
          <w:color w:val="000000"/>
          <w:lang w:val="en-US" w:eastAsia="zh-CN"/>
        </w:rPr>
        <w:t>46. Wh</w:t>
      </w:r>
      <w:r>
        <w:rPr>
          <w:b w:val="0"/>
          <w:color w:val="000000"/>
        </w:rPr>
        <w:t xml:space="preserve">at are these passages talking </w:t>
      </w:r>
      <w:r>
        <w:rPr>
          <w:rFonts w:hint="eastAsia"/>
          <w:b w:val="0"/>
          <w:color w:val="000000"/>
          <w:lang w:val="en-US" w:eastAsia="zh-CN"/>
        </w:rPr>
        <w:t>about?</w:t>
      </w:r>
    </w:p>
    <w:p>
      <w:pPr>
        <w:pStyle w:val="165"/>
        <w:tabs>
          <w:tab w:val="left" w:pos="333"/>
          <w:tab w:val="right" w:pos="9332"/>
        </w:tabs>
        <w:rPr>
          <w:highlight w:val="yellow"/>
        </w:rPr>
      </w:pPr>
      <w:r>
        <w:tab/>
      </w:r>
      <w:r>
        <w:rPr>
          <w:b w:val="0"/>
          <w:color w:val="000000"/>
        </w:rPr>
        <w:t>A. Different countries in the world.</w:t>
      </w:r>
      <w:r>
        <w:tab/>
      </w:r>
      <w:r>
        <w:rPr>
          <w:b w:val="0"/>
          <w:color w:val="000000"/>
          <w:highlight w:val="yellow"/>
        </w:rPr>
        <w:t>B.Interesting festivals in the world.</w:t>
      </w:r>
    </w:p>
    <w:p>
      <w:pPr>
        <w:pStyle w:val="165"/>
        <w:tabs>
          <w:tab w:val="left" w:pos="333"/>
          <w:tab w:val="right" w:pos="9322"/>
        </w:tabs>
      </w:pPr>
      <w:r>
        <w:tab/>
      </w:r>
      <w:r>
        <w:rPr>
          <w:b w:val="0"/>
          <w:color w:val="000000"/>
        </w:rPr>
        <w:t>C. The most famous tourist places.</w:t>
      </w:r>
      <w:r>
        <w:tab/>
      </w:r>
      <w:r>
        <w:rPr>
          <w:b w:val="0"/>
          <w:color w:val="000000"/>
        </w:rPr>
        <w:t>D.</w:t>
      </w:r>
      <w:r>
        <w:rPr>
          <w:rFonts w:hint="eastAsia"/>
          <w:b w:val="0"/>
          <w:color w:val="000000"/>
          <w:lang w:eastAsia="zh-CN"/>
        </w:rPr>
        <w:t>Colorful</w:t>
      </w:r>
      <w:r>
        <w:rPr>
          <w:b w:val="0"/>
          <w:color w:val="000000"/>
        </w:rPr>
        <w:t xml:space="preserve"> activities in the world.</w:t>
      </w:r>
    </w:p>
    <w:p>
      <w:pPr>
        <w:pStyle w:val="165"/>
        <w:numPr>
          <w:ilvl w:val="0"/>
          <w:numId w:val="8"/>
        </w:numPr>
        <w:ind w:firstLine="0"/>
        <w:jc w:val="both"/>
        <w:rPr>
          <w:b w:val="0"/>
          <w:color w:val="000000"/>
        </w:rPr>
      </w:pPr>
      <w:r>
        <w:rPr>
          <w:b w:val="0"/>
          <w:color w:val="000000"/>
        </w:rPr>
        <w:t xml:space="preserve">The passage is most probably taken from </w:t>
      </w:r>
      <w:r>
        <w:rPr>
          <w:rFonts w:hint="eastAsia"/>
          <w:b w:val="0"/>
          <w:color w:val="000000"/>
          <w:lang w:val="en-US" w:eastAsia="zh-CN"/>
        </w:rPr>
        <w:t>______________.</w:t>
      </w:r>
    </w:p>
    <w:p>
      <w:pPr>
        <w:pStyle w:val="165"/>
        <w:numPr>
          <w:ilvl w:val="0"/>
          <w:numId w:val="0"/>
        </w:numPr>
        <w:ind w:firstLine="210"/>
        <w:jc w:val="both"/>
        <w:rPr>
          <w:b w:val="0"/>
          <w:color w:val="000000"/>
        </w:rPr>
      </w:pPr>
      <w:r>
        <w:rPr>
          <w:b w:val="0"/>
          <w:color w:val="000000"/>
        </w:rPr>
        <w:t>A.a food magazine B. a novel</w:t>
      </w:r>
      <w:r>
        <w:rPr>
          <w:rFonts w:hint="eastAsia"/>
          <w:b w:val="0"/>
          <w:color w:val="000000"/>
          <w:lang w:val="en-US" w:eastAsia="zh-CN"/>
        </w:rPr>
        <w:t xml:space="preserve"> </w:t>
      </w:r>
      <w:r>
        <w:rPr>
          <w:rFonts w:hint="eastAsia"/>
          <w:b w:val="0"/>
          <w:color w:val="000000"/>
          <w:highlight w:val="yellow"/>
          <w:lang w:val="en-US" w:eastAsia="zh-CN"/>
        </w:rPr>
        <w:t xml:space="preserve"> </w:t>
      </w:r>
      <w:r>
        <w:rPr>
          <w:b w:val="0"/>
          <w:color w:val="000000"/>
          <w:highlight w:val="yellow"/>
        </w:rPr>
        <w:t>C. a tour guide book</w:t>
      </w:r>
      <w:r>
        <w:rPr>
          <w:b w:val="0"/>
          <w:color w:val="000000"/>
        </w:rPr>
        <w:t xml:space="preserve"> D. a science report </w:t>
      </w:r>
    </w:p>
    <w:p>
      <w:pPr>
        <w:pStyle w:val="165"/>
        <w:numPr>
          <w:ilvl w:val="0"/>
          <w:numId w:val="0"/>
        </w:numPr>
        <w:ind w:firstLine="210"/>
        <w:jc w:val="both"/>
        <w:rPr>
          <w:b w:val="0"/>
          <w:color w:val="000000"/>
        </w:rPr>
      </w:pPr>
    </w:p>
    <w:p>
      <w:pPr>
        <w:pStyle w:val="165"/>
        <w:numPr>
          <w:ilvl w:val="0"/>
          <w:numId w:val="0"/>
        </w:numPr>
        <w:ind w:firstLine="210"/>
        <w:jc w:val="center"/>
      </w:pPr>
      <w:r>
        <w:rPr>
          <w:b w:val="0"/>
          <w:color w:val="000000"/>
        </w:rPr>
        <w:t>C</w:t>
      </w:r>
    </w:p>
    <w:p>
      <w:pPr>
        <w:pStyle w:val="165"/>
        <w:ind w:left="0" w:firstLine="572"/>
        <w:jc w:val="both"/>
      </w:pPr>
      <w:r>
        <w:rPr>
          <w:rFonts w:hint="eastAsia" w:hAnsi="Times New Roman" w:cs="Times New Roman"/>
          <w:b/>
          <w:bCs/>
          <w:color w:val="FF0000"/>
          <w:sz w:val="21"/>
          <w:szCs w:val="21"/>
          <w:highlight w:val="yellow"/>
          <w:lang w:val="en-US" w:eastAsia="zh-CN"/>
        </w:rPr>
        <w:t>1</w:t>
      </w:r>
      <w:r>
        <w:rPr>
          <w:b w:val="0"/>
          <w:color w:val="556B2F"/>
        </w:rPr>
        <w:t>Reading for pleasure(快乐阅读）</w:t>
      </w:r>
      <w:r>
        <w:rPr>
          <w:rFonts w:hint="default" w:ascii="Times New Roman" w:hAnsi="Times New Roman" w:eastAsia="宋体" w:cs="Times New Roman"/>
          <w:b/>
          <w:bCs/>
          <w:color w:val="FF0000"/>
          <w:sz w:val="21"/>
          <w:szCs w:val="21"/>
          <w:highlight w:val="yellow"/>
        </w:rPr>
        <w:t>4</w:t>
      </w:r>
      <w:r>
        <w:rPr>
          <w:rFonts w:hint="eastAsia" w:hAnsi="Times New Roman" w:cs="Times New Roman"/>
          <w:b/>
          <w:bCs/>
          <w:color w:val="FF0000"/>
          <w:sz w:val="21"/>
          <w:szCs w:val="21"/>
          <w:highlight w:val="yellow"/>
          <w:lang w:val="en-US" w:eastAsia="zh-CN"/>
        </w:rPr>
        <w:t>8B错</w:t>
      </w:r>
      <w:r>
        <w:rPr>
          <w:b w:val="0"/>
          <w:color w:val="556B2F"/>
          <w:highlight w:val="yellow"/>
        </w:rPr>
        <w:t>plays an important role in one's growth</w:t>
      </w:r>
      <w:r>
        <w:rPr>
          <w:b w:val="0"/>
          <w:color w:val="556B2F"/>
        </w:rPr>
        <w:t xml:space="preserve">. It is also the easiest way to become </w:t>
      </w:r>
      <w:r>
        <w:rPr>
          <w:rFonts w:hint="eastAsia"/>
          <w:b w:val="0"/>
          <w:color w:val="556B2F"/>
          <w:lang w:val="en-US" w:eastAsia="zh-CN"/>
        </w:rPr>
        <w:t>a</w:t>
      </w:r>
      <w:r>
        <w:rPr>
          <w:b w:val="0"/>
          <w:color w:val="556B2F"/>
        </w:rPr>
        <w:t xml:space="preserve"> better reader in English. </w:t>
      </w:r>
      <w:r>
        <w:rPr>
          <w:rFonts w:hint="default" w:ascii="Times New Roman" w:hAnsi="Times New Roman" w:eastAsia="宋体" w:cs="Times New Roman"/>
          <w:b/>
          <w:bCs/>
          <w:color w:val="FF0000"/>
          <w:sz w:val="21"/>
          <w:szCs w:val="21"/>
          <w:highlight w:val="yellow"/>
        </w:rPr>
        <w:t>4</w:t>
      </w:r>
      <w:r>
        <w:rPr>
          <w:rFonts w:hint="eastAsia" w:hAnsi="Times New Roman" w:cs="Times New Roman"/>
          <w:b/>
          <w:bCs/>
          <w:color w:val="FF0000"/>
          <w:sz w:val="21"/>
          <w:szCs w:val="21"/>
          <w:highlight w:val="yellow"/>
          <w:lang w:val="en-US" w:eastAsia="zh-CN"/>
        </w:rPr>
        <w:t>8A错</w:t>
      </w:r>
      <w:r>
        <w:rPr>
          <w:b w:val="0"/>
          <w:color w:val="556B2F"/>
        </w:rPr>
        <w:t>Som</w:t>
      </w:r>
      <w:r>
        <w:rPr>
          <w:b w:val="0"/>
          <w:color w:val="556B2F"/>
          <w:highlight w:val="yellow"/>
        </w:rPr>
        <w:t>e students don't want to read for</w:t>
      </w:r>
      <w:r>
        <w:rPr>
          <w:b w:val="0"/>
          <w:color w:val="000000"/>
          <w:highlight w:val="yellow"/>
        </w:rPr>
        <w:t xml:space="preserve"> pleasure. They say they want to use their time to learn the rules of the language and new w</w:t>
      </w:r>
      <w:r>
        <w:rPr>
          <w:b w:val="0"/>
          <w:color w:val="000000"/>
        </w:rPr>
        <w:t>ords.</w:t>
      </w:r>
    </w:p>
    <w:p>
      <w:pPr>
        <w:pStyle w:val="165"/>
        <w:ind w:left="0" w:firstLine="572"/>
        <w:jc w:val="both"/>
        <w:rPr>
          <w:b w:val="0"/>
          <w:color w:val="000000"/>
        </w:rPr>
      </w:pPr>
      <w:r>
        <w:rPr>
          <w:rFonts w:hint="eastAsia" w:hAnsi="Times New Roman" w:cs="Times New Roman"/>
          <w:b/>
          <w:bCs/>
          <w:color w:val="FF0000"/>
          <w:sz w:val="21"/>
          <w:szCs w:val="21"/>
          <w:highlight w:val="yellow"/>
          <w:lang w:val="en-US" w:eastAsia="zh-CN"/>
        </w:rPr>
        <w:t>2</w:t>
      </w:r>
      <w:r>
        <w:rPr>
          <w:b w:val="0"/>
          <w:color w:val="000000"/>
        </w:rPr>
        <w:t xml:space="preserve">Dr. Stephen Krashen, a famous expert on learning languages, says that pleasure reading helps you learn many important things about English. Students learn more grammar and more words when they read for pleasure. </w:t>
      </w:r>
      <w:r>
        <w:rPr>
          <w:rFonts w:hint="default" w:ascii="Times New Roman" w:hAnsi="Times New Roman" w:eastAsia="宋体" w:cs="Times New Roman"/>
          <w:b/>
          <w:bCs/>
          <w:color w:val="FF0000"/>
          <w:sz w:val="21"/>
          <w:szCs w:val="21"/>
          <w:highlight w:val="yellow"/>
        </w:rPr>
        <w:t>4</w:t>
      </w:r>
      <w:r>
        <w:rPr>
          <w:rFonts w:hint="eastAsia" w:hAnsi="Times New Roman" w:cs="Times New Roman"/>
          <w:b/>
          <w:bCs/>
          <w:color w:val="FF0000"/>
          <w:sz w:val="21"/>
          <w:szCs w:val="21"/>
          <w:highlight w:val="yellow"/>
          <w:lang w:val="en-US" w:eastAsia="zh-CN"/>
        </w:rPr>
        <w:t>8C错</w:t>
      </w:r>
      <w:r>
        <w:rPr>
          <w:b w:val="0"/>
          <w:color w:val="000000"/>
        </w:rPr>
        <w:t>T</w:t>
      </w:r>
      <w:r>
        <w:rPr>
          <w:b w:val="0"/>
          <w:color w:val="000000"/>
          <w:highlight w:val="yellow"/>
        </w:rPr>
        <w:t>hey also learn more about good writing.</w:t>
      </w:r>
    </w:p>
    <w:p>
      <w:pPr>
        <w:pStyle w:val="165"/>
        <w:ind w:left="0" w:firstLine="572"/>
        <w:jc w:val="both"/>
      </w:pPr>
      <w:r>
        <w:rPr>
          <w:b w:val="0"/>
          <w:color w:val="000000"/>
        </w:rPr>
        <w:t xml:space="preserve">Dr, Krashen tells us that pleasure reading helps each student in a different way. Pleasure reading makes it possible for each student to </w:t>
      </w:r>
      <w:r>
        <w:rPr>
          <w:rFonts w:hint="default" w:ascii="Times New Roman" w:hAnsi="Times New Roman" w:eastAsia="宋体" w:cs="Times New Roman"/>
          <w:b/>
          <w:bCs/>
          <w:color w:val="FF0000"/>
          <w:sz w:val="21"/>
          <w:szCs w:val="21"/>
          <w:highlight w:val="yellow"/>
        </w:rPr>
        <w:t>4</w:t>
      </w:r>
      <w:r>
        <w:rPr>
          <w:rFonts w:hint="eastAsia" w:hAnsi="Times New Roman" w:cs="Times New Roman"/>
          <w:b/>
          <w:bCs/>
          <w:color w:val="FF0000"/>
          <w:sz w:val="21"/>
          <w:szCs w:val="21"/>
          <w:highlight w:val="yellow"/>
          <w:lang w:val="en-US" w:eastAsia="zh-CN"/>
        </w:rPr>
        <w:t>9D</w:t>
      </w:r>
      <w:r>
        <w:rPr>
          <w:b w:val="0"/>
          <w:color w:val="000000"/>
        </w:rPr>
        <w:t>l</w:t>
      </w:r>
      <w:r>
        <w:rPr>
          <w:b w:val="0"/>
          <w:color w:val="000000"/>
          <w:highlight w:val="yellow"/>
        </w:rPr>
        <w:t>earn what he or she nee</w:t>
      </w:r>
      <w:r>
        <w:rPr>
          <w:b w:val="0"/>
          <w:color w:val="000000"/>
        </w:rPr>
        <w:t>ds.</w:t>
      </w:r>
    </w:p>
    <w:p>
      <w:pPr>
        <w:pStyle w:val="165"/>
        <w:ind w:left="0" w:firstLine="572"/>
        <w:jc w:val="both"/>
      </w:pPr>
      <w:r>
        <w:rPr>
          <w:b w:val="0"/>
          <w:color w:val="000000"/>
        </w:rPr>
        <w:t xml:space="preserve">Reading for pleasure is not the same as studying. When you read for pleasure, you choose your own books, and </w:t>
      </w:r>
      <w:r>
        <w:rPr>
          <w:rFonts w:hint="default" w:ascii="Times New Roman" w:hAnsi="Times New Roman" w:eastAsia="宋体" w:cs="Times New Roman"/>
          <w:b/>
          <w:bCs/>
          <w:color w:val="FF0000"/>
          <w:sz w:val="21"/>
          <w:szCs w:val="21"/>
          <w:highlight w:val="yellow"/>
        </w:rPr>
        <w:t>4</w:t>
      </w:r>
      <w:r>
        <w:rPr>
          <w:rFonts w:hint="eastAsia" w:hAnsi="Times New Roman" w:cs="Times New Roman"/>
          <w:b/>
          <w:bCs/>
          <w:color w:val="FF0000"/>
          <w:sz w:val="21"/>
          <w:szCs w:val="21"/>
          <w:highlight w:val="yellow"/>
          <w:lang w:val="en-US" w:eastAsia="zh-CN"/>
        </w:rPr>
        <w:t>9B错</w:t>
      </w:r>
      <w:r>
        <w:rPr>
          <w:b w:val="0"/>
          <w:color w:val="000000"/>
        </w:rPr>
        <w:t>y</w:t>
      </w:r>
      <w:r>
        <w:rPr>
          <w:b w:val="0"/>
          <w:color w:val="000000"/>
          <w:highlight w:val="yellow"/>
        </w:rPr>
        <w:t>ou don't have to remember everythin</w:t>
      </w:r>
      <w:r>
        <w:rPr>
          <w:b w:val="0"/>
          <w:color w:val="000000"/>
        </w:rPr>
        <w:t xml:space="preserve">g. </w:t>
      </w:r>
      <w:r>
        <w:rPr>
          <w:rFonts w:hint="default" w:ascii="Times New Roman" w:hAnsi="Times New Roman" w:eastAsia="宋体" w:cs="Times New Roman"/>
          <w:b/>
          <w:bCs/>
          <w:color w:val="FF0000"/>
          <w:sz w:val="21"/>
          <w:szCs w:val="21"/>
          <w:highlight w:val="yellow"/>
        </w:rPr>
        <w:t>4</w:t>
      </w:r>
      <w:r>
        <w:rPr>
          <w:rFonts w:hint="eastAsia" w:hAnsi="Times New Roman" w:cs="Times New Roman"/>
          <w:b/>
          <w:bCs/>
          <w:color w:val="FF0000"/>
          <w:sz w:val="21"/>
          <w:szCs w:val="21"/>
          <w:highlight w:val="yellow"/>
          <w:lang w:val="en-US" w:eastAsia="zh-CN"/>
        </w:rPr>
        <w:t>9C错</w:t>
      </w:r>
      <w:r>
        <w:rPr>
          <w:b w:val="0"/>
          <w:color w:val="000000"/>
        </w:rPr>
        <w:t>The</w:t>
      </w:r>
      <w:r>
        <w:rPr>
          <w:b w:val="0"/>
          <w:color w:val="000000"/>
          <w:highlight w:val="yellow"/>
        </w:rPr>
        <w:t>re are no tests on your pleasure reading boo</w:t>
      </w:r>
      <w:r>
        <w:rPr>
          <w:b w:val="0"/>
          <w:color w:val="000000"/>
        </w:rPr>
        <w:t xml:space="preserve">ks. </w:t>
      </w:r>
      <w:r>
        <w:rPr>
          <w:rFonts w:hint="eastAsia" w:hAnsi="Times New Roman" w:cs="Times New Roman"/>
          <w:b/>
          <w:bCs/>
          <w:color w:val="FF0000"/>
          <w:sz w:val="21"/>
          <w:szCs w:val="21"/>
          <w:highlight w:val="yellow"/>
          <w:lang w:val="en-US" w:eastAsia="zh-CN"/>
        </w:rPr>
        <w:t xml:space="preserve">50C </w:t>
      </w:r>
      <w:r>
        <w:rPr>
          <w:b w:val="0"/>
          <w:color w:val="000000"/>
        </w:rPr>
        <w:t>Pleasure reading will help you:</w:t>
      </w:r>
    </w:p>
    <w:p>
      <w:pPr>
        <w:pStyle w:val="165"/>
        <w:ind w:left="0" w:firstLine="572"/>
        <w:jc w:val="both"/>
      </w:pPr>
      <w:r>
        <w:rPr>
          <w:b w:val="0"/>
          <w:color w:val="000000"/>
        </w:rPr>
        <w:t>* learn how English speakers use English</w:t>
      </w:r>
    </w:p>
    <w:p>
      <w:pPr>
        <w:pStyle w:val="165"/>
        <w:ind w:left="0" w:firstLine="572"/>
        <w:jc w:val="both"/>
      </w:pPr>
      <w:r>
        <w:rPr>
          <w:b w:val="0"/>
          <w:color w:val="000000"/>
        </w:rPr>
        <w:t>* read faster in English</w:t>
      </w:r>
    </w:p>
    <w:p>
      <w:pPr>
        <w:pStyle w:val="165"/>
        <w:ind w:left="0" w:firstLine="572"/>
        <w:jc w:val="both"/>
      </w:pPr>
      <w:r>
        <w:rPr>
          <w:b w:val="0"/>
          <w:color w:val="000000"/>
        </w:rPr>
        <w:t>* find examples of good writing in English</w:t>
      </w:r>
    </w:p>
    <w:p>
      <w:pPr>
        <w:pStyle w:val="165"/>
        <w:ind w:left="0" w:firstLine="572"/>
        <w:jc w:val="both"/>
      </w:pPr>
      <w:r>
        <w:rPr>
          <w:b w:val="0"/>
          <w:color w:val="000000"/>
        </w:rPr>
        <w:t>*learn new words</w:t>
      </w:r>
    </w:p>
    <w:p>
      <w:pPr>
        <w:pStyle w:val="165"/>
        <w:spacing w:before="0"/>
        <w:ind w:left="0" w:firstLine="572"/>
        <w:jc w:val="both"/>
        <w:rPr>
          <w:b w:val="0"/>
          <w:color w:val="000000"/>
        </w:rPr>
      </w:pPr>
      <w:r>
        <w:rPr>
          <w:b w:val="0"/>
          <w:color w:val="000000"/>
        </w:rPr>
        <w:t>* learn about the culture of English speakers</w:t>
      </w:r>
    </w:p>
    <w:p>
      <w:pPr>
        <w:pStyle w:val="165"/>
        <w:spacing w:before="0"/>
        <w:ind w:left="0" w:firstLine="572"/>
        <w:jc w:val="both"/>
        <w:rPr>
          <w:b w:val="0"/>
          <w:color w:val="000000"/>
        </w:rPr>
      </w:pPr>
    </w:p>
    <w:p>
      <w:pPr>
        <w:pStyle w:val="165"/>
        <w:tabs>
          <w:tab w:val="left" w:pos="-121"/>
          <w:tab w:val="right" w:pos="8992"/>
        </w:tabs>
      </w:pPr>
      <w:r>
        <w:rPr>
          <w:b w:val="0"/>
          <w:color w:val="000000"/>
        </w:rPr>
        <w:t>48.From the first two paragraphs, we know that reading for pleasure</w:t>
      </w:r>
      <w:r>
        <w:rPr>
          <w:rFonts w:hint="eastAsia"/>
          <w:b w:val="0"/>
          <w:color w:val="000000"/>
          <w:lang w:val="en-US" w:eastAsia="zh-CN"/>
        </w:rPr>
        <w:t>______________.</w:t>
      </w:r>
    </w:p>
    <w:p>
      <w:pPr>
        <w:pStyle w:val="165"/>
        <w:ind w:left="0" w:firstLine="424"/>
        <w:jc w:val="both"/>
      </w:pPr>
      <w:r>
        <w:rPr>
          <w:b w:val="0"/>
          <w:color w:val="000000"/>
        </w:rPr>
        <w:t>A. is boring for some students</w:t>
      </w:r>
    </w:p>
    <w:p>
      <w:pPr>
        <w:pStyle w:val="165"/>
        <w:ind w:left="0" w:firstLine="424"/>
        <w:jc w:val="both"/>
      </w:pPr>
      <w:r>
        <w:rPr>
          <w:b w:val="0"/>
          <w:color w:val="000000"/>
        </w:rPr>
        <w:t>B. has no influence in one's growth</w:t>
      </w:r>
    </w:p>
    <w:p>
      <w:pPr>
        <w:pStyle w:val="165"/>
        <w:ind w:left="0" w:firstLine="424"/>
        <w:jc w:val="both"/>
      </w:pPr>
      <w:r>
        <w:rPr>
          <w:b w:val="0"/>
          <w:color w:val="000000"/>
        </w:rPr>
        <w:t>C.can help to improve English listening and writing skills</w:t>
      </w:r>
    </w:p>
    <w:p>
      <w:pPr>
        <w:pStyle w:val="165"/>
        <w:ind w:left="0" w:firstLine="424"/>
        <w:jc w:val="both"/>
        <w:rPr>
          <w:highlight w:val="yellow"/>
        </w:rPr>
      </w:pPr>
      <w:r>
        <w:rPr>
          <w:b w:val="0"/>
          <w:color w:val="000000"/>
          <w:highlight w:val="yellow"/>
        </w:rPr>
        <w:t>D. is an important way t</w:t>
      </w:r>
      <w:r>
        <w:rPr>
          <w:rFonts w:hint="eastAsia"/>
          <w:b w:val="0"/>
          <w:color w:val="000000"/>
          <w:highlight w:val="yellow"/>
          <w:lang w:val="en-US" w:eastAsia="zh-CN"/>
        </w:rPr>
        <w:t>o</w:t>
      </w:r>
      <w:r>
        <w:rPr>
          <w:b w:val="0"/>
          <w:color w:val="000000"/>
          <w:highlight w:val="yellow"/>
        </w:rPr>
        <w:t xml:space="preserve"> learn English</w:t>
      </w:r>
    </w:p>
    <w:p>
      <w:pPr>
        <w:pStyle w:val="165"/>
        <w:ind w:left="0" w:firstLine="0"/>
        <w:jc w:val="both"/>
      </w:pPr>
      <w:r>
        <w:rPr>
          <w:b w:val="0"/>
          <w:color w:val="000000"/>
        </w:rPr>
        <w:t>49. Which of the following belongs to pleasure reading?</w:t>
      </w:r>
    </w:p>
    <w:p>
      <w:pPr>
        <w:pStyle w:val="165"/>
        <w:ind w:left="0" w:firstLine="424"/>
        <w:jc w:val="both"/>
      </w:pPr>
      <w:r>
        <w:rPr>
          <w:b w:val="0"/>
          <w:color w:val="000000"/>
        </w:rPr>
        <w:t>A. Students will learn fewer words.</w:t>
      </w:r>
    </w:p>
    <w:p>
      <w:pPr>
        <w:pStyle w:val="165"/>
        <w:ind w:left="0" w:firstLine="424"/>
        <w:jc w:val="both"/>
      </w:pPr>
      <w:r>
        <w:rPr>
          <w:b w:val="0"/>
          <w:color w:val="000000"/>
        </w:rPr>
        <w:t>B Students have to remember everything.</w:t>
      </w:r>
    </w:p>
    <w:p>
      <w:pPr>
        <w:pStyle w:val="165"/>
        <w:ind w:left="0" w:firstLine="424"/>
        <w:jc w:val="both"/>
      </w:pPr>
      <w:r>
        <w:rPr>
          <w:b w:val="0"/>
          <w:color w:val="000000"/>
        </w:rPr>
        <w:t>C. Students need to have many tests.</w:t>
      </w:r>
    </w:p>
    <w:p>
      <w:pPr>
        <w:pStyle w:val="165"/>
        <w:ind w:left="0" w:firstLine="424"/>
        <w:jc w:val="both"/>
        <w:rPr>
          <w:highlight w:val="yellow"/>
        </w:rPr>
      </w:pPr>
      <w:r>
        <w:rPr>
          <w:b w:val="0"/>
          <w:color w:val="000000"/>
          <w:highlight w:val="yellow"/>
        </w:rPr>
        <w:t>D. Students will learn what they need.</w:t>
      </w:r>
    </w:p>
    <w:p>
      <w:pPr>
        <w:pStyle w:val="165"/>
        <w:ind w:firstLine="0"/>
        <w:jc w:val="both"/>
      </w:pPr>
      <w:r>
        <w:rPr>
          <w:b w:val="0"/>
          <w:color w:val="000000"/>
        </w:rPr>
        <w:t>50.How many aspects(方面）will pleasure reading help you?</w:t>
      </w:r>
    </w:p>
    <w:p>
      <w:pPr>
        <w:pStyle w:val="165"/>
        <w:tabs>
          <w:tab w:val="left" w:pos="322"/>
          <w:tab w:val="center" w:pos="3413"/>
          <w:tab w:val="center" w:pos="5901"/>
          <w:tab w:val="right" w:pos="8754"/>
        </w:tabs>
        <w:rPr>
          <w:b w:val="0"/>
          <w:color w:val="000000"/>
        </w:rPr>
      </w:pPr>
      <w:r>
        <w:tab/>
      </w:r>
      <w:r>
        <w:rPr>
          <w:rFonts w:hint="eastAsia"/>
          <w:lang w:val="en-US" w:eastAsia="zh-CN"/>
        </w:rPr>
        <w:t xml:space="preserve"> </w:t>
      </w:r>
      <w:r>
        <w:rPr>
          <w:b w:val="0"/>
          <w:color w:val="000000"/>
        </w:rPr>
        <w:t>A. Three.</w:t>
      </w:r>
      <w:r>
        <w:rPr>
          <w:rFonts w:hint="eastAsia"/>
          <w:b w:val="0"/>
          <w:color w:val="000000"/>
          <w:lang w:val="en-US" w:eastAsia="zh-CN"/>
        </w:rPr>
        <w:t xml:space="preserve">    </w:t>
      </w:r>
      <w:r>
        <w:rPr>
          <w:b w:val="0"/>
          <w:color w:val="000000"/>
        </w:rPr>
        <w:t>B. Four.</w:t>
      </w:r>
      <w:r>
        <w:tab/>
      </w:r>
      <w:r>
        <w:rPr>
          <w:b w:val="0"/>
          <w:color w:val="000000"/>
          <w:highlight w:val="yellow"/>
        </w:rPr>
        <w:t>C.Five.</w:t>
      </w:r>
      <w:r>
        <w:tab/>
      </w:r>
      <w:r>
        <w:rPr>
          <w:b w:val="0"/>
          <w:color w:val="000000"/>
        </w:rPr>
        <w:t>D. Six.</w:t>
      </w:r>
    </w:p>
    <w:p>
      <w:pPr>
        <w:pStyle w:val="165"/>
        <w:tabs>
          <w:tab w:val="left" w:pos="322"/>
          <w:tab w:val="center" w:pos="3413"/>
          <w:tab w:val="center" w:pos="5901"/>
          <w:tab w:val="right" w:pos="8754"/>
        </w:tabs>
        <w:rPr>
          <w:b w:val="0"/>
          <w:color w:val="000000"/>
        </w:rPr>
      </w:pPr>
    </w:p>
    <w:p>
      <w:pPr>
        <w:pStyle w:val="165"/>
        <w:ind w:left="0" w:firstLine="572"/>
        <w:jc w:val="both"/>
      </w:pPr>
      <w:r>
        <w:rPr>
          <w:b w:val="0"/>
          <w:color w:val="000000"/>
        </w:rPr>
        <w:t>第二节：根据短文内容，从短文后的选项中选出能填入空白处的最佳选项。选项中有两项为多余选项。请将正确答案的序号填在题前的答题栏中。（共5小题，计5分）</w:t>
      </w:r>
    </w:p>
    <w:p>
      <w:pPr>
        <w:pStyle w:val="165"/>
        <w:ind w:left="0" w:firstLine="572"/>
        <w:jc w:val="both"/>
      </w:pPr>
      <w:r>
        <w:rPr>
          <w:b w:val="0"/>
          <w:color w:val="000000"/>
        </w:rPr>
        <w:t>“I'm Sorry”is one of the most common words spoken on the streets of Britain(大不列颠）every day.</w:t>
      </w:r>
    </w:p>
    <w:p>
      <w:pPr>
        <w:pStyle w:val="165"/>
        <w:ind w:left="0" w:firstLine="572"/>
        <w:jc w:val="both"/>
        <w:rPr>
          <w:b w:val="0"/>
          <w:color w:val="000000"/>
        </w:rPr>
      </w:pPr>
      <w:r>
        <w:rPr>
          <w:b w:val="0"/>
          <w:color w:val="000000"/>
        </w:rPr>
        <w:t>Saying "Sorry"means to apologize(道歉). This is simple and easy to understand. 51</w:t>
      </w:r>
      <w:r>
        <w:rPr>
          <w:rFonts w:hint="eastAsia"/>
          <w:b w:val="0"/>
          <w:color w:val="000000"/>
          <w:lang w:val="en-US" w:eastAsia="zh-CN"/>
        </w:rPr>
        <w:t>________</w:t>
      </w:r>
      <w:r>
        <w:rPr>
          <w:rFonts w:hint="eastAsia" w:hAnsi="Times New Roman" w:cs="Times New Roman"/>
          <w:color w:val="FF0000"/>
          <w:sz w:val="21"/>
          <w:szCs w:val="21"/>
          <w:highlight w:val="yellow"/>
          <w:lang w:val="en-US" w:eastAsia="zh-CN"/>
        </w:rPr>
        <w:t>F</w:t>
      </w:r>
      <w:r>
        <w:rPr>
          <w:rFonts w:hint="eastAsia" w:hAnsi="Times New Roman" w:cs="Times New Roman"/>
          <w:color w:val="FF0000"/>
          <w:sz w:val="21"/>
          <w:szCs w:val="21"/>
          <w:highlight w:val="cyan"/>
          <w:lang w:val="en-US" w:eastAsia="zh-CN"/>
        </w:rPr>
        <w:t>.</w:t>
      </w:r>
      <w:r>
        <w:rPr>
          <w:rFonts w:hint="default" w:ascii="Times New Roman" w:hAnsi="Times New Roman" w:eastAsia="宋体" w:cs="Times New Roman"/>
          <w:b w:val="0"/>
          <w:color w:val="FF0000"/>
          <w:sz w:val="21"/>
          <w:szCs w:val="21"/>
          <w:highlight w:val="cyan"/>
        </w:rPr>
        <w:t xml:space="preserve"> But</w:t>
      </w:r>
      <w:r>
        <w:rPr>
          <w:rFonts w:hint="default" w:ascii="Times New Roman" w:hAnsi="Times New Roman" w:eastAsia="宋体" w:cs="Times New Roman"/>
          <w:b w:val="0"/>
          <w:color w:val="FF0000"/>
          <w:sz w:val="21"/>
          <w:szCs w:val="21"/>
          <w:highlight w:val="yellow"/>
        </w:rPr>
        <w:t xml:space="preserve"> in Britain, it takes on another meaning</w:t>
      </w:r>
      <w:r>
        <w:rPr>
          <w:rFonts w:hint="default" w:ascii="Times New Roman" w:hAnsi="Times New Roman" w:eastAsia="宋体" w:cs="Times New Roman"/>
          <w:color w:val="FF0000"/>
          <w:sz w:val="21"/>
          <w:szCs w:val="21"/>
          <w:highlight w:val="yellow"/>
        </w:rPr>
        <w:tab/>
      </w:r>
      <w:r>
        <w:rPr>
          <w:rFonts w:hint="eastAsia" w:hAnsi="Times New Roman" w:cs="Times New Roman"/>
          <w:color w:val="FF0000"/>
          <w:sz w:val="21"/>
          <w:szCs w:val="21"/>
          <w:highlight w:val="yellow"/>
          <w:lang w:val="en-US" w:eastAsia="zh-CN"/>
        </w:rPr>
        <w:t xml:space="preserve"> </w:t>
      </w:r>
      <w:r>
        <w:rPr>
          <w:b w:val="0"/>
          <w:color w:val="000000"/>
        </w:rPr>
        <w:t>. It is a cultural expression. Imagine this: a man walks down the street, looking down at his phone. 52_</w:t>
      </w:r>
      <w:r>
        <w:rPr>
          <w:rFonts w:hint="eastAsia"/>
          <w:b w:val="0"/>
          <w:color w:val="000000"/>
          <w:lang w:val="en-US" w:eastAsia="zh-CN"/>
        </w:rPr>
        <w:t>________</w:t>
      </w:r>
      <w:r>
        <w:rPr>
          <w:rFonts w:hint="default" w:ascii="Times New Roman" w:hAnsi="Times New Roman" w:eastAsia="宋体" w:cs="Times New Roman"/>
          <w:b w:val="0"/>
          <w:color w:val="FF0000"/>
          <w:sz w:val="21"/>
          <w:szCs w:val="21"/>
          <w:highlight w:val="yellow"/>
        </w:rPr>
        <w:t>G.</w:t>
      </w:r>
      <w:r>
        <w:rPr>
          <w:rFonts w:hint="default" w:ascii="Times New Roman" w:hAnsi="Times New Roman" w:eastAsia="宋体" w:cs="Times New Roman"/>
          <w:b w:val="0"/>
          <w:color w:val="FF0000"/>
          <w:sz w:val="21"/>
          <w:szCs w:val="21"/>
          <w:highlight w:val="cyan"/>
        </w:rPr>
        <w:t>A woman</w:t>
      </w:r>
      <w:r>
        <w:rPr>
          <w:rFonts w:hint="default" w:ascii="Times New Roman" w:hAnsi="Times New Roman" w:eastAsia="宋体" w:cs="Times New Roman"/>
          <w:b w:val="0"/>
          <w:color w:val="FF0000"/>
          <w:sz w:val="21"/>
          <w:szCs w:val="21"/>
          <w:highlight w:val="yellow"/>
        </w:rPr>
        <w:t xml:space="preserve"> is walking in the opposite direction, towards the man</w:t>
      </w:r>
      <w:r>
        <w:rPr>
          <w:rFonts w:hint="eastAsia" w:hAnsi="Times New Roman" w:cs="Times New Roman"/>
          <w:b w:val="0"/>
          <w:color w:val="FF0000"/>
          <w:sz w:val="21"/>
          <w:szCs w:val="21"/>
          <w:highlight w:val="yellow"/>
          <w:lang w:val="en-US" w:eastAsia="zh-CN"/>
        </w:rPr>
        <w:t xml:space="preserve">  </w:t>
      </w:r>
      <w:r>
        <w:rPr>
          <w:b w:val="0"/>
          <w:color w:val="000000"/>
          <w:highlight w:val="cyan"/>
        </w:rPr>
        <w:t xml:space="preserve">She </w:t>
      </w:r>
      <w:r>
        <w:rPr>
          <w:b w:val="0"/>
          <w:color w:val="000000"/>
        </w:rPr>
        <w:t>sees him, but she can't get out of the way in time. The man hits the woman. 53_</w:t>
      </w:r>
      <w:r>
        <w:rPr>
          <w:rFonts w:hint="eastAsia"/>
          <w:b w:val="0"/>
          <w:color w:val="000000"/>
          <w:lang w:val="en-US" w:eastAsia="zh-CN"/>
        </w:rPr>
        <w:t>______</w:t>
      </w:r>
      <w:r>
        <w:rPr>
          <w:rFonts w:hint="default" w:ascii="Times New Roman" w:hAnsi="Times New Roman" w:eastAsia="宋体" w:cs="Times New Roman"/>
          <w:b w:val="0"/>
          <w:color w:val="FF0000"/>
          <w:sz w:val="21"/>
          <w:szCs w:val="21"/>
          <w:highlight w:val="yellow"/>
        </w:rPr>
        <w:t>A Who should say sorry</w:t>
      </w:r>
      <w:r>
        <w:rPr>
          <w:rFonts w:hint="eastAsia" w:hAnsi="Times New Roman" w:cs="Times New Roman"/>
          <w:b w:val="0"/>
          <w:color w:val="FF0000"/>
          <w:sz w:val="21"/>
          <w:szCs w:val="21"/>
          <w:highlight w:val="yellow"/>
          <w:lang w:val="en-US" w:eastAsia="zh-CN"/>
        </w:rPr>
        <w:t xml:space="preserve"> </w:t>
      </w:r>
      <w:r>
        <w:rPr>
          <w:b w:val="0"/>
          <w:color w:val="000000"/>
          <w:highlight w:val="cyan"/>
        </w:rPr>
        <w:t>?</w:t>
      </w:r>
      <w:r>
        <w:rPr>
          <w:b w:val="0"/>
          <w:color w:val="000000"/>
        </w:rPr>
        <w:t xml:space="preserve"> Naturally, </w:t>
      </w:r>
      <w:r>
        <w:rPr>
          <w:b w:val="0"/>
          <w:color w:val="000000"/>
          <w:highlight w:val="cyan"/>
        </w:rPr>
        <w:t>the man</w:t>
      </w:r>
      <w:r>
        <w:rPr>
          <w:b w:val="0"/>
          <w:color w:val="000000"/>
        </w:rPr>
        <w:t xml:space="preserve"> should say sorry, because it was he who wasn't looking where he was going. Yet in Britain, it is common for both to apologize.</w:t>
      </w:r>
    </w:p>
    <w:p>
      <w:pPr>
        <w:tabs>
          <w:tab w:val="left" w:pos="1215"/>
          <w:tab w:val="left" w:pos="1224"/>
          <w:tab w:val="left" w:pos="1234"/>
          <w:tab w:val="left" w:pos="1244"/>
          <w:tab w:val="left" w:pos="1254"/>
          <w:tab w:val="left" w:pos="1283"/>
          <w:tab w:val="left" w:pos="1322"/>
        </w:tabs>
        <w:rPr>
          <w:b w:val="0"/>
          <w:color w:val="000000"/>
        </w:rPr>
      </w:pPr>
      <w:r>
        <w:rPr>
          <w:rFonts w:hint="eastAsia"/>
          <w:b w:val="0"/>
          <w:color w:val="000000"/>
          <w:lang w:val="en-US" w:eastAsia="zh-CN"/>
        </w:rPr>
        <w:t xml:space="preserve">       </w:t>
      </w:r>
      <w:r>
        <w:rPr>
          <w:b w:val="0"/>
          <w:color w:val="000000"/>
        </w:rPr>
        <w:t xml:space="preserve">It is known that </w:t>
      </w:r>
      <w:r>
        <w:rPr>
          <w:b w:val="0"/>
          <w:color w:val="000000"/>
          <w:highlight w:val="cyan"/>
        </w:rPr>
        <w:t>British people</w:t>
      </w:r>
      <w:r>
        <w:rPr>
          <w:b w:val="0"/>
          <w:color w:val="000000"/>
        </w:rPr>
        <w:t>, like most people, do not enjoy argument. So to quickly calm (平息) the situation, 54</w:t>
      </w:r>
      <w:r>
        <w:rPr>
          <w:rFonts w:hint="eastAsia"/>
          <w:b w:val="0"/>
          <w:color w:val="000000"/>
          <w:lang w:val="en-US" w:eastAsia="zh-CN"/>
        </w:rPr>
        <w:t>____</w:t>
      </w:r>
      <w:r>
        <w:rPr>
          <w:rFonts w:hint="default" w:ascii="Times New Roman" w:hAnsi="Times New Roman" w:eastAsia="宋体" w:cs="Times New Roman"/>
          <w:b w:val="0"/>
          <w:color w:val="FF0000"/>
          <w:sz w:val="21"/>
          <w:szCs w:val="21"/>
          <w:highlight w:val="yellow"/>
        </w:rPr>
        <w:t>D. British people will apologize to each other</w:t>
      </w:r>
      <w:r>
        <w:rPr>
          <w:rFonts w:hint="default" w:ascii="Times New Roman" w:hAnsi="Times New Roman" w:eastAsia="宋体" w:cs="Times New Roman"/>
          <w:color w:val="FF0000"/>
          <w:sz w:val="21"/>
          <w:szCs w:val="21"/>
          <w:highlight w:val="yellow"/>
        </w:rPr>
        <w:tab/>
      </w:r>
      <w:r>
        <w:rPr>
          <w:rFonts w:hint="eastAsia"/>
          <w:b w:val="0"/>
          <w:color w:val="000000"/>
          <w:lang w:val="en-US" w:eastAsia="zh-CN"/>
        </w:rPr>
        <w:t>_______</w:t>
      </w:r>
      <w:r>
        <w:rPr>
          <w:b w:val="0"/>
          <w:color w:val="000000"/>
        </w:rPr>
        <w:t>___.</w:t>
      </w:r>
    </w:p>
    <w:p>
      <w:pPr>
        <w:spacing w:after="76"/>
        <w:ind w:left="151" w:firstLine="486"/>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 xml:space="preserve">Other times it may sound funny to hear "sorry". Some of people say it at restaurants. For example, one asks the waiter; "Sorry, but can I order another drink?" It is </w:t>
      </w:r>
      <w:r>
        <w:rPr>
          <w:rFonts w:hint="default" w:ascii="Times New Roman" w:hAnsi="Times New Roman" w:eastAsia="宋体" w:cs="Times New Roman"/>
          <w:b w:val="0"/>
          <w:color w:val="000000"/>
          <w:sz w:val="21"/>
          <w:szCs w:val="21"/>
          <w:highlight w:val="cyan"/>
        </w:rPr>
        <w:t>not</w:t>
      </w:r>
      <w:r>
        <w:rPr>
          <w:rFonts w:hint="default" w:ascii="Times New Roman" w:hAnsi="Times New Roman" w:eastAsia="宋体" w:cs="Times New Roman"/>
          <w:b w:val="0"/>
          <w:color w:val="000000"/>
          <w:sz w:val="21"/>
          <w:szCs w:val="21"/>
        </w:rPr>
        <w:t xml:space="preserve"> to apologize, 55</w:t>
      </w:r>
      <w:r>
        <w:rPr>
          <w:rFonts w:hint="default" w:ascii="Times New Roman" w:hAnsi="Times New Roman" w:eastAsia="宋体" w:cs="Times New Roman"/>
          <w:b w:val="0"/>
          <w:color w:val="000000"/>
          <w:sz w:val="21"/>
          <w:szCs w:val="21"/>
          <w:lang w:val="en-US" w:eastAsia="zh-CN"/>
        </w:rPr>
        <w:t>______</w:t>
      </w:r>
      <w:r>
        <w:rPr>
          <w:rFonts w:hint="default" w:ascii="Times New Roman" w:hAnsi="Times New Roman" w:eastAsia="宋体" w:cs="Times New Roman"/>
          <w:b w:val="0"/>
          <w:color w:val="FF0000"/>
          <w:sz w:val="21"/>
          <w:szCs w:val="21"/>
          <w:highlight w:val="yellow"/>
        </w:rPr>
        <w:t>B</w:t>
      </w:r>
      <w:r>
        <w:rPr>
          <w:rFonts w:hint="eastAsia" w:hAnsi="Times New Roman" w:cs="Times New Roman"/>
          <w:b w:val="0"/>
          <w:color w:val="FF0000"/>
          <w:sz w:val="21"/>
          <w:szCs w:val="21"/>
          <w:highlight w:val="cyan"/>
          <w:lang w:val="en-US" w:eastAsia="zh-CN"/>
        </w:rPr>
        <w:t>.</w:t>
      </w:r>
      <w:r>
        <w:rPr>
          <w:rFonts w:hint="default" w:ascii="Times New Roman" w:hAnsi="Times New Roman" w:eastAsia="宋体" w:cs="Times New Roman"/>
          <w:b w:val="0"/>
          <w:color w:val="FF0000"/>
          <w:sz w:val="21"/>
          <w:szCs w:val="21"/>
          <w:highlight w:val="cyan"/>
        </w:rPr>
        <w:t>but</w:t>
      </w:r>
      <w:r>
        <w:rPr>
          <w:rFonts w:hint="default" w:ascii="Times New Roman" w:hAnsi="Times New Roman" w:eastAsia="宋体" w:cs="Times New Roman"/>
          <w:b w:val="0"/>
          <w:color w:val="FF0000"/>
          <w:sz w:val="21"/>
          <w:szCs w:val="21"/>
          <w:highlight w:val="yellow"/>
        </w:rPr>
        <w:t xml:space="preserve"> just to express that he needs the waiter</w:t>
      </w:r>
      <w:r>
        <w:rPr>
          <w:rFonts w:hint="default" w:ascii="Times New Roman" w:hAnsi="Times New Roman" w:eastAsia="宋体" w:cs="Times New Roman"/>
          <w:color w:val="FF0000"/>
          <w:sz w:val="21"/>
          <w:szCs w:val="21"/>
          <w:highlight w:val="yellow"/>
        </w:rPr>
        <w:tab/>
      </w:r>
      <w:r>
        <w:rPr>
          <w:rFonts w:hint="default" w:ascii="Times New Roman" w:hAnsi="Times New Roman" w:eastAsia="宋体" w:cs="Times New Roman"/>
          <w:b w:val="0"/>
          <w:color w:val="000000"/>
          <w:sz w:val="21"/>
          <w:szCs w:val="21"/>
        </w:rPr>
        <w:t>. In Britain, "sorry" doesn't always mean exactly what you think.</w:t>
      </w:r>
    </w:p>
    <w:p>
      <w:pPr>
        <w:spacing w:after="76"/>
        <w:jc w:val="both"/>
        <w:rPr>
          <w:rFonts w:hint="default" w:ascii="Times New Roman" w:hAnsi="Times New Roman" w:eastAsia="宋体" w:cs="Times New Roman"/>
          <w:b w:val="0"/>
          <w:color w:val="000000"/>
          <w:sz w:val="21"/>
          <w:szCs w:val="21"/>
        </w:rPr>
      </w:pPr>
    </w:p>
    <w:tbl>
      <w:tblPr>
        <w:tblStyle w:val="37"/>
        <w:tblW w:w="7004" w:type="dxa"/>
        <w:tblInd w:w="1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04" w:type="dxa"/>
          </w:tcPr>
          <w:p>
            <w:pPr>
              <w:tabs>
                <w:tab w:val="left" w:pos="1215"/>
                <w:tab w:val="left" w:pos="1224"/>
                <w:tab w:val="left" w:pos="1234"/>
                <w:tab w:val="left" w:pos="1244"/>
                <w:tab w:val="left" w:pos="1254"/>
                <w:tab w:val="left" w:pos="1283"/>
                <w:tab w:val="left" w:pos="1322"/>
              </w:tabs>
              <w:rPr>
                <w:rFonts w:hint="default" w:ascii="Times New Roman" w:hAnsi="Times New Roman" w:eastAsia="宋体" w:cs="Times New Roman"/>
                <w:color w:val="FF0000"/>
                <w:sz w:val="21"/>
                <w:szCs w:val="21"/>
                <w:highlight w:val="yellow"/>
              </w:rPr>
            </w:pPr>
            <w:r>
              <w:rPr>
                <w:rFonts w:hint="default" w:ascii="Times New Roman" w:hAnsi="Times New Roman" w:eastAsia="宋体" w:cs="Times New Roman"/>
                <w:b w:val="0"/>
                <w:color w:val="FF0000"/>
                <w:sz w:val="21"/>
                <w:szCs w:val="21"/>
                <w:highlight w:val="yellow"/>
              </w:rPr>
              <w:t>A Who should say sorry</w:t>
            </w:r>
            <w:r>
              <w:rPr>
                <w:rFonts w:hint="default" w:ascii="Times New Roman" w:hAnsi="Times New Roman" w:eastAsia="宋体" w:cs="Times New Roman"/>
                <w:color w:val="FF0000"/>
                <w:sz w:val="21"/>
                <w:szCs w:val="21"/>
                <w:highlight w:val="yellow"/>
              </w:rPr>
              <w:tab/>
            </w:r>
          </w:p>
          <w:p>
            <w:pPr>
              <w:tabs>
                <w:tab w:val="left" w:pos="1215"/>
                <w:tab w:val="left" w:pos="1224"/>
                <w:tab w:val="left" w:pos="1234"/>
                <w:tab w:val="left" w:pos="1244"/>
                <w:tab w:val="left" w:pos="1254"/>
                <w:tab w:val="left" w:pos="1283"/>
                <w:tab w:val="left" w:pos="1322"/>
              </w:tabs>
              <w:rPr>
                <w:rFonts w:hint="default" w:ascii="Times New Roman" w:hAnsi="Times New Roman" w:eastAsia="宋体" w:cs="Times New Roman"/>
                <w:color w:val="FF0000"/>
                <w:sz w:val="21"/>
                <w:szCs w:val="21"/>
                <w:highlight w:val="yellow"/>
              </w:rPr>
            </w:pPr>
            <w:r>
              <w:rPr>
                <w:rFonts w:hint="default" w:ascii="Times New Roman" w:hAnsi="Times New Roman" w:eastAsia="宋体" w:cs="Times New Roman"/>
                <w:b w:val="0"/>
                <w:color w:val="FF0000"/>
                <w:sz w:val="21"/>
                <w:szCs w:val="21"/>
                <w:highlight w:val="yellow"/>
              </w:rPr>
              <w:t>B</w:t>
            </w:r>
            <w:r>
              <w:rPr>
                <w:rFonts w:hint="eastAsia" w:hAnsi="Times New Roman" w:cs="Times New Roman"/>
                <w:b w:val="0"/>
                <w:color w:val="FF0000"/>
                <w:sz w:val="21"/>
                <w:szCs w:val="21"/>
                <w:highlight w:val="cyan"/>
                <w:lang w:val="en-US" w:eastAsia="zh-CN"/>
              </w:rPr>
              <w:t>.</w:t>
            </w:r>
            <w:r>
              <w:rPr>
                <w:rFonts w:hint="default" w:ascii="Times New Roman" w:hAnsi="Times New Roman" w:eastAsia="宋体" w:cs="Times New Roman"/>
                <w:b w:val="0"/>
                <w:color w:val="FF0000"/>
                <w:sz w:val="21"/>
                <w:szCs w:val="21"/>
                <w:highlight w:val="cyan"/>
              </w:rPr>
              <w:t>but</w:t>
            </w:r>
            <w:r>
              <w:rPr>
                <w:rFonts w:hint="default" w:ascii="Times New Roman" w:hAnsi="Times New Roman" w:eastAsia="宋体" w:cs="Times New Roman"/>
                <w:b w:val="0"/>
                <w:color w:val="FF0000"/>
                <w:sz w:val="21"/>
                <w:szCs w:val="21"/>
                <w:highlight w:val="yellow"/>
              </w:rPr>
              <w:t xml:space="preserve"> just to express that he needs the waiter</w:t>
            </w:r>
            <w:r>
              <w:rPr>
                <w:rFonts w:hint="default" w:ascii="Times New Roman" w:hAnsi="Times New Roman" w:eastAsia="宋体" w:cs="Times New Roman"/>
                <w:color w:val="FF0000"/>
                <w:sz w:val="21"/>
                <w:szCs w:val="21"/>
                <w:highlight w:val="yellow"/>
              </w:rPr>
              <w:tab/>
            </w:r>
          </w:p>
          <w:p>
            <w:pPr>
              <w:tabs>
                <w:tab w:val="left" w:pos="1215"/>
                <w:tab w:val="left" w:pos="1224"/>
                <w:tab w:val="left" w:pos="1234"/>
                <w:tab w:val="left" w:pos="1244"/>
                <w:tab w:val="left" w:pos="1254"/>
                <w:tab w:val="left" w:pos="1283"/>
                <w:tab w:val="left" w:pos="1322"/>
              </w:tabs>
              <w:rPr>
                <w:rFonts w:hint="default" w:ascii="Times New Roman" w:hAnsi="Times New Roman" w:eastAsia="宋体" w:cs="Times New Roman"/>
                <w:color w:val="FF0000"/>
                <w:sz w:val="21"/>
                <w:szCs w:val="21"/>
                <w:highlight w:val="yellow"/>
              </w:rPr>
            </w:pPr>
            <w:r>
              <w:rPr>
                <w:rFonts w:hint="eastAsia" w:hAnsi="Times New Roman" w:cs="Times New Roman"/>
                <w:b w:val="0"/>
                <w:color w:val="FF0000"/>
                <w:sz w:val="21"/>
                <w:szCs w:val="21"/>
                <w:highlight w:val="yellow"/>
                <w:lang w:val="en-US" w:eastAsia="zh-CN"/>
              </w:rPr>
              <w:t>C.</w:t>
            </w:r>
            <w:r>
              <w:rPr>
                <w:rFonts w:hint="default" w:ascii="Times New Roman" w:hAnsi="Times New Roman" w:eastAsia="宋体" w:cs="Times New Roman"/>
                <w:b w:val="0"/>
                <w:color w:val="FF0000"/>
                <w:sz w:val="21"/>
                <w:szCs w:val="21"/>
                <w:highlight w:val="yellow"/>
              </w:rPr>
              <w:t xml:space="preserve"> Why should they apologize</w:t>
            </w:r>
            <w:r>
              <w:rPr>
                <w:rFonts w:hint="default" w:ascii="Times New Roman" w:hAnsi="Times New Roman" w:eastAsia="宋体" w:cs="Times New Roman"/>
                <w:color w:val="FF0000"/>
                <w:sz w:val="21"/>
                <w:szCs w:val="21"/>
                <w:highlight w:val="yellow"/>
              </w:rPr>
              <w:tab/>
            </w:r>
          </w:p>
          <w:p>
            <w:pPr>
              <w:tabs>
                <w:tab w:val="left" w:pos="1215"/>
                <w:tab w:val="left" w:pos="1224"/>
                <w:tab w:val="left" w:pos="1234"/>
                <w:tab w:val="left" w:pos="1244"/>
                <w:tab w:val="left" w:pos="1254"/>
                <w:tab w:val="left" w:pos="1283"/>
                <w:tab w:val="left" w:pos="1322"/>
              </w:tabs>
              <w:rPr>
                <w:rFonts w:hint="default" w:ascii="Times New Roman" w:hAnsi="Times New Roman" w:eastAsia="宋体" w:cs="Times New Roman"/>
                <w:color w:val="FF0000"/>
                <w:sz w:val="21"/>
                <w:szCs w:val="21"/>
                <w:highlight w:val="yellow"/>
              </w:rPr>
            </w:pPr>
            <w:r>
              <w:rPr>
                <w:rFonts w:hint="default" w:ascii="Times New Roman" w:hAnsi="Times New Roman" w:eastAsia="宋体" w:cs="Times New Roman"/>
                <w:b w:val="0"/>
                <w:color w:val="FF0000"/>
                <w:sz w:val="21"/>
                <w:szCs w:val="21"/>
                <w:highlight w:val="yellow"/>
              </w:rPr>
              <w:t>D. British people will apologize to each other</w:t>
            </w:r>
            <w:r>
              <w:rPr>
                <w:rFonts w:hint="default" w:ascii="Times New Roman" w:hAnsi="Times New Roman" w:eastAsia="宋体" w:cs="Times New Roman"/>
                <w:color w:val="FF0000"/>
                <w:sz w:val="21"/>
                <w:szCs w:val="21"/>
                <w:highlight w:val="yellow"/>
              </w:rPr>
              <w:tab/>
            </w:r>
          </w:p>
          <w:p>
            <w:pPr>
              <w:tabs>
                <w:tab w:val="left" w:pos="1215"/>
                <w:tab w:val="left" w:pos="1224"/>
                <w:tab w:val="left" w:pos="1234"/>
                <w:tab w:val="left" w:pos="1244"/>
                <w:tab w:val="left" w:pos="1254"/>
                <w:tab w:val="left" w:pos="1283"/>
                <w:tab w:val="left" w:pos="1322"/>
              </w:tabs>
              <w:rPr>
                <w:rFonts w:hint="default" w:ascii="Times New Roman" w:hAnsi="Times New Roman" w:eastAsia="宋体" w:cs="Times New Roman"/>
                <w:color w:val="FF0000"/>
                <w:sz w:val="21"/>
                <w:szCs w:val="21"/>
                <w:highlight w:val="yellow"/>
              </w:rPr>
            </w:pPr>
            <w:r>
              <w:rPr>
                <w:rFonts w:hint="default" w:ascii="Times New Roman" w:hAnsi="Times New Roman" w:eastAsia="宋体" w:cs="Times New Roman"/>
                <w:b w:val="0"/>
                <w:color w:val="FF0000"/>
                <w:sz w:val="21"/>
                <w:szCs w:val="21"/>
                <w:highlight w:val="yellow"/>
              </w:rPr>
              <w:t>E</w:t>
            </w:r>
            <w:r>
              <w:rPr>
                <w:rFonts w:hint="eastAsia" w:hAnsi="Times New Roman" w:cs="Times New Roman"/>
                <w:b w:val="0"/>
                <w:color w:val="FF0000"/>
                <w:sz w:val="21"/>
                <w:szCs w:val="21"/>
                <w:highlight w:val="yellow"/>
                <w:lang w:val="en-US" w:eastAsia="zh-CN"/>
              </w:rPr>
              <w:t>.</w:t>
            </w:r>
            <w:r>
              <w:rPr>
                <w:rFonts w:hint="default" w:ascii="Times New Roman" w:hAnsi="Times New Roman" w:eastAsia="宋体" w:cs="Times New Roman"/>
                <w:b w:val="0"/>
                <w:color w:val="FF0000"/>
                <w:sz w:val="21"/>
                <w:szCs w:val="21"/>
                <w:highlight w:val="yellow"/>
              </w:rPr>
              <w:t xml:space="preserve"> Maybe </w:t>
            </w:r>
            <w:r>
              <w:rPr>
                <w:rFonts w:hint="default" w:ascii="Times New Roman" w:hAnsi="Times New Roman" w:eastAsia="宋体" w:cs="Times New Roman"/>
                <w:b w:val="0"/>
                <w:color w:val="FF0000"/>
                <w:sz w:val="21"/>
                <w:szCs w:val="21"/>
                <w:highlight w:val="cyan"/>
              </w:rPr>
              <w:t xml:space="preserve">he </w:t>
            </w:r>
            <w:r>
              <w:rPr>
                <w:rFonts w:hint="default" w:ascii="Times New Roman" w:hAnsi="Times New Roman" w:eastAsia="宋体" w:cs="Times New Roman"/>
                <w:b w:val="0"/>
                <w:color w:val="FF0000"/>
                <w:sz w:val="21"/>
                <w:szCs w:val="21"/>
                <w:highlight w:val="yellow"/>
              </w:rPr>
              <w:t>is busy with his important business</w:t>
            </w:r>
            <w:r>
              <w:rPr>
                <w:rFonts w:hint="default" w:ascii="Times New Roman" w:hAnsi="Times New Roman" w:eastAsia="宋体" w:cs="Times New Roman"/>
                <w:color w:val="FF0000"/>
                <w:sz w:val="21"/>
                <w:szCs w:val="21"/>
                <w:highlight w:val="yellow"/>
              </w:rPr>
              <w:tab/>
            </w:r>
          </w:p>
          <w:p>
            <w:pPr>
              <w:tabs>
                <w:tab w:val="left" w:pos="1215"/>
                <w:tab w:val="left" w:pos="1224"/>
                <w:tab w:val="left" w:pos="1234"/>
                <w:tab w:val="left" w:pos="1244"/>
                <w:tab w:val="left" w:pos="1254"/>
                <w:tab w:val="left" w:pos="1283"/>
                <w:tab w:val="left" w:pos="1322"/>
              </w:tabs>
              <w:rPr>
                <w:rFonts w:hint="default" w:ascii="Times New Roman" w:hAnsi="Times New Roman" w:eastAsia="宋体" w:cs="Times New Roman"/>
                <w:color w:val="FF0000"/>
                <w:sz w:val="21"/>
                <w:szCs w:val="21"/>
                <w:highlight w:val="yellow"/>
              </w:rPr>
            </w:pPr>
            <w:r>
              <w:rPr>
                <w:rFonts w:hint="eastAsia" w:hAnsi="Times New Roman" w:cs="Times New Roman"/>
                <w:color w:val="FF0000"/>
                <w:sz w:val="21"/>
                <w:szCs w:val="21"/>
                <w:highlight w:val="yellow"/>
                <w:lang w:val="en-US" w:eastAsia="zh-CN"/>
              </w:rPr>
              <w:t>F</w:t>
            </w:r>
            <w:r>
              <w:rPr>
                <w:rFonts w:hint="eastAsia" w:hAnsi="Times New Roman" w:cs="Times New Roman"/>
                <w:color w:val="FF0000"/>
                <w:sz w:val="21"/>
                <w:szCs w:val="21"/>
                <w:highlight w:val="cyan"/>
                <w:lang w:val="en-US" w:eastAsia="zh-CN"/>
              </w:rPr>
              <w:t>.</w:t>
            </w:r>
            <w:r>
              <w:rPr>
                <w:rFonts w:hint="default" w:ascii="Times New Roman" w:hAnsi="Times New Roman" w:eastAsia="宋体" w:cs="Times New Roman"/>
                <w:b w:val="0"/>
                <w:color w:val="FF0000"/>
                <w:sz w:val="21"/>
                <w:szCs w:val="21"/>
                <w:highlight w:val="cyan"/>
              </w:rPr>
              <w:t xml:space="preserve"> But</w:t>
            </w:r>
            <w:r>
              <w:rPr>
                <w:rFonts w:hint="default" w:ascii="Times New Roman" w:hAnsi="Times New Roman" w:eastAsia="宋体" w:cs="Times New Roman"/>
                <w:b w:val="0"/>
                <w:color w:val="FF0000"/>
                <w:sz w:val="21"/>
                <w:szCs w:val="21"/>
                <w:highlight w:val="yellow"/>
              </w:rPr>
              <w:t xml:space="preserve"> in Britain, it takes on another meaning</w:t>
            </w:r>
            <w:r>
              <w:rPr>
                <w:rFonts w:hint="default" w:ascii="Times New Roman" w:hAnsi="Times New Roman" w:eastAsia="宋体" w:cs="Times New Roman"/>
                <w:color w:val="FF0000"/>
                <w:sz w:val="21"/>
                <w:szCs w:val="21"/>
                <w:highlight w:val="yellow"/>
              </w:rPr>
              <w:tab/>
            </w:r>
          </w:p>
          <w:p>
            <w:pPr>
              <w:tabs>
                <w:tab w:val="left" w:pos="1215"/>
                <w:tab w:val="left" w:pos="1224"/>
                <w:tab w:val="left" w:pos="1234"/>
                <w:tab w:val="left" w:pos="1244"/>
                <w:tab w:val="left" w:pos="1254"/>
                <w:tab w:val="left" w:pos="1283"/>
                <w:tab w:val="left" w:pos="1322"/>
              </w:tabs>
              <w:rPr>
                <w:rFonts w:hint="default" w:ascii="Times New Roman" w:hAnsi="Times New Roman" w:eastAsia="宋体" w:cs="Times New Roman"/>
                <w:b w:val="0"/>
                <w:color w:val="000000"/>
                <w:sz w:val="21"/>
                <w:szCs w:val="21"/>
                <w:vertAlign w:val="baseline"/>
              </w:rPr>
            </w:pPr>
            <w:r>
              <w:rPr>
                <w:rFonts w:hint="default" w:ascii="Times New Roman" w:hAnsi="Times New Roman" w:eastAsia="宋体" w:cs="Times New Roman"/>
                <w:b w:val="0"/>
                <w:color w:val="FF0000"/>
                <w:sz w:val="21"/>
                <w:szCs w:val="21"/>
                <w:highlight w:val="yellow"/>
              </w:rPr>
              <w:t>G.</w:t>
            </w:r>
            <w:r>
              <w:rPr>
                <w:rFonts w:hint="default" w:ascii="Times New Roman" w:hAnsi="Times New Roman" w:eastAsia="宋体" w:cs="Times New Roman"/>
                <w:b w:val="0"/>
                <w:color w:val="FF0000"/>
                <w:sz w:val="21"/>
                <w:szCs w:val="21"/>
                <w:highlight w:val="cyan"/>
              </w:rPr>
              <w:t>A woman</w:t>
            </w:r>
            <w:r>
              <w:rPr>
                <w:rFonts w:hint="default" w:ascii="Times New Roman" w:hAnsi="Times New Roman" w:eastAsia="宋体" w:cs="Times New Roman"/>
                <w:b w:val="0"/>
                <w:color w:val="FF0000"/>
                <w:sz w:val="21"/>
                <w:szCs w:val="21"/>
                <w:highlight w:val="yellow"/>
              </w:rPr>
              <w:t xml:space="preserve"> is walking in the opposite direction, towards the man</w:t>
            </w:r>
            <w:r>
              <w:rPr>
                <w:rFonts w:hint="eastAsia" w:hAnsi="Times New Roman" w:cs="Times New Roman"/>
                <w:b w:val="0"/>
                <w:color w:val="FF0000"/>
                <w:sz w:val="21"/>
                <w:szCs w:val="21"/>
                <w:highlight w:val="yellow"/>
                <w:lang w:val="en-US" w:eastAsia="zh-CN"/>
              </w:rPr>
              <w:t xml:space="preserve">  </w:t>
            </w:r>
          </w:p>
        </w:tc>
      </w:tr>
    </w:tbl>
    <w:p>
      <w:pPr>
        <w:spacing w:after="76"/>
        <w:ind w:left="151" w:firstLine="486"/>
        <w:jc w:val="both"/>
        <w:rPr>
          <w:rFonts w:hint="default" w:ascii="Times New Roman" w:hAnsi="Times New Roman" w:eastAsia="宋体" w:cs="Times New Roman"/>
          <w:b w:val="0"/>
          <w:color w:val="000000"/>
          <w:sz w:val="21"/>
          <w:szCs w:val="21"/>
        </w:rPr>
      </w:pPr>
    </w:p>
    <w:p>
      <w:pPr>
        <w:spacing w:before="28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V.完成句子：根据所给汉语意思，用单词或短语完成下列英文句子（共5小题，计10分）</w:t>
      </w:r>
    </w:p>
    <w:p>
      <w:pPr>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56.我为神舟十四号宇航员们感到骄傲。</w:t>
      </w:r>
    </w:p>
    <w:p>
      <w:pPr>
        <w:tabs>
          <w:tab w:val="left" w:pos="1506"/>
          <w:tab w:val="left" w:pos="2449"/>
          <w:tab w:val="center" w:pos="5244"/>
          <w:tab w:val="right" w:pos="8428"/>
        </w:tabs>
        <w:ind w:left="200" w:leftChars="100"/>
        <w:rPr>
          <w:rFonts w:hint="default" w:ascii="Times New Roman" w:hAnsi="Times New Roman" w:eastAsia="宋体" w:cs="Times New Roman"/>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I am</w:t>
      </w:r>
      <w:r>
        <w:rPr>
          <w:rFonts w:hint="eastAsia" w:hAnsi="Times New Roman" w:cs="Times New Roman"/>
          <w:b w:val="0"/>
          <w:color w:val="000000"/>
          <w:sz w:val="21"/>
          <w:szCs w:val="21"/>
          <w:lang w:val="en-US" w:eastAsia="zh-CN"/>
        </w:rPr>
        <w:t>____</w:t>
      </w:r>
      <w:r>
        <w:rPr>
          <w:rFonts w:hint="eastAsia" w:hAnsi="Times New Roman" w:cs="Times New Roman"/>
          <w:b w:val="0"/>
          <w:color w:val="FF0000"/>
          <w:sz w:val="21"/>
          <w:szCs w:val="21"/>
          <w:highlight w:val="yellow"/>
          <w:lang w:val="en-US" w:eastAsia="zh-CN"/>
        </w:rPr>
        <w:t xml:space="preserve">proud of </w:t>
      </w:r>
      <w:r>
        <w:rPr>
          <w:rFonts w:hint="eastAsia" w:hAnsi="Times New Roman" w:cs="Times New Roman"/>
          <w:b w:val="0"/>
          <w:color w:val="000000"/>
          <w:sz w:val="21"/>
          <w:szCs w:val="21"/>
          <w:lang w:val="en-US" w:eastAsia="zh-CN"/>
        </w:rPr>
        <w:t>_________________________</w:t>
      </w:r>
      <w:r>
        <w:rPr>
          <w:rFonts w:hint="default" w:ascii="Times New Roman" w:hAnsi="Times New Roman" w:eastAsia="宋体" w:cs="Times New Roman"/>
          <w:b w:val="0"/>
          <w:color w:val="000000"/>
          <w:sz w:val="21"/>
          <w:szCs w:val="21"/>
        </w:rPr>
        <w:t>Shenzhou XIV astronauts.</w:t>
      </w:r>
    </w:p>
    <w:p>
      <w:pPr>
        <w:tabs>
          <w:tab w:val="left" w:pos="1127"/>
          <w:tab w:val="right" w:pos="10441"/>
        </w:tabs>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57.许多动物天生就有游泳的能力。</w:t>
      </w:r>
    </w:p>
    <w:p>
      <w:pPr>
        <w:tabs>
          <w:tab w:val="left" w:pos="1156"/>
          <w:tab w:val="left" w:pos="1186"/>
        </w:tabs>
        <w:ind w:left="400" w:leftChars="200"/>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 xml:space="preserve">Many animals are born with the </w:t>
      </w:r>
      <w:r>
        <w:rPr>
          <w:rFonts w:hint="eastAsia" w:hAnsi="Times New Roman" w:cs="Times New Roman"/>
          <w:b w:val="0"/>
          <w:color w:val="000000"/>
          <w:sz w:val="21"/>
          <w:szCs w:val="21"/>
          <w:lang w:val="en-US" w:eastAsia="zh-CN"/>
        </w:rPr>
        <w:t xml:space="preserve"> ____</w:t>
      </w:r>
      <w:r>
        <w:rPr>
          <w:rFonts w:hint="eastAsia" w:hAnsi="Times New Roman" w:cs="Times New Roman"/>
          <w:b w:val="0"/>
          <w:color w:val="FF0000"/>
          <w:sz w:val="21"/>
          <w:szCs w:val="21"/>
          <w:highlight w:val="yellow"/>
          <w:lang w:val="en-US" w:eastAsia="zh-CN"/>
        </w:rPr>
        <w:t xml:space="preserve">ability </w:t>
      </w:r>
      <w:r>
        <w:rPr>
          <w:rFonts w:hint="eastAsia" w:hAnsi="Times New Roman" w:cs="Times New Roman"/>
          <w:b w:val="0"/>
          <w:color w:val="000000"/>
          <w:sz w:val="21"/>
          <w:szCs w:val="21"/>
          <w:lang w:val="en-US" w:eastAsia="zh-CN"/>
        </w:rPr>
        <w:t xml:space="preserve">__________________ </w:t>
      </w:r>
      <w:r>
        <w:rPr>
          <w:rFonts w:hint="default" w:ascii="Times New Roman" w:hAnsi="Times New Roman" w:eastAsia="宋体" w:cs="Times New Roman"/>
          <w:b w:val="0"/>
          <w:color w:val="000000"/>
          <w:sz w:val="21"/>
          <w:szCs w:val="21"/>
        </w:rPr>
        <w:t>to swim.</w:t>
      </w:r>
    </w:p>
    <w:p>
      <w:pPr>
        <w:tabs>
          <w:tab w:val="left" w:pos="1156"/>
          <w:tab w:val="left" w:pos="1186"/>
        </w:tabs>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58.每个人都应该注意环境保护。</w:t>
      </w:r>
      <w:r>
        <w:rPr>
          <w:rFonts w:hint="default" w:ascii="Times New Roman" w:hAnsi="Times New Roman" w:eastAsia="宋体" w:cs="Times New Roman"/>
          <w:sz w:val="21"/>
          <w:szCs w:val="21"/>
        </w:rPr>
        <w:tab/>
      </w:r>
    </w:p>
    <w:p>
      <w:pPr>
        <w:tabs>
          <w:tab w:val="left" w:pos="1516"/>
          <w:tab w:val="center" w:pos="6513"/>
          <w:tab w:val="right" w:pos="9556"/>
        </w:tabs>
        <w:rPr>
          <w:rFonts w:hint="default" w:ascii="Times New Roman" w:hAnsi="Times New Roman" w:eastAsia="宋体" w:cs="Times New Roman"/>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Everyone should</w:t>
      </w:r>
      <w:r>
        <w:rPr>
          <w:rFonts w:hint="eastAsia" w:hAnsi="Times New Roman" w:cs="Times New Roman"/>
          <w:b w:val="0"/>
          <w:color w:val="000000"/>
          <w:sz w:val="21"/>
          <w:szCs w:val="21"/>
          <w:lang w:val="en-US" w:eastAsia="zh-CN"/>
        </w:rPr>
        <w:t>________</w:t>
      </w:r>
      <w:r>
        <w:rPr>
          <w:rFonts w:hint="eastAsia" w:hAnsi="Times New Roman" w:cs="Times New Roman"/>
          <w:b w:val="0"/>
          <w:color w:val="FF0000"/>
          <w:sz w:val="21"/>
          <w:szCs w:val="21"/>
          <w:highlight w:val="yellow"/>
          <w:lang w:val="en-US" w:eastAsia="zh-CN"/>
        </w:rPr>
        <w:t xml:space="preserve">pay attention to </w:t>
      </w:r>
      <w:r>
        <w:rPr>
          <w:rFonts w:hint="eastAsia" w:hAnsi="Times New Roman" w:cs="Times New Roman"/>
          <w:b w:val="0"/>
          <w:color w:val="000000"/>
          <w:sz w:val="21"/>
          <w:szCs w:val="21"/>
          <w:lang w:val="en-US" w:eastAsia="zh-CN"/>
        </w:rPr>
        <w:t>_______________</w:t>
      </w:r>
      <w:r>
        <w:rPr>
          <w:rFonts w:hint="default" w:ascii="Times New Roman" w:hAnsi="Times New Roman" w:eastAsia="宋体" w:cs="Times New Roman"/>
          <w:b w:val="0"/>
          <w:color w:val="000000"/>
          <w:sz w:val="21"/>
          <w:szCs w:val="21"/>
        </w:rPr>
        <w:t>environmental protection.</w:t>
      </w:r>
    </w:p>
    <w:p>
      <w:pPr>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59.人们应该在公共场所接受体温和健康码检查。</w:t>
      </w:r>
    </w:p>
    <w:p>
      <w:pPr>
        <w:tabs>
          <w:tab w:val="left" w:pos="1497"/>
          <w:tab w:val="right" w:pos="10412"/>
        </w:tabs>
        <w:rPr>
          <w:rFonts w:hint="default" w:ascii="Times New Roman" w:hAnsi="Times New Roman" w:eastAsia="宋体" w:cs="Times New Roman"/>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People should accept temperature and health code checks</w:t>
      </w:r>
      <w:r>
        <w:rPr>
          <w:rFonts w:hint="eastAsia" w:hAnsi="Times New Roman" w:cs="Times New Roman"/>
          <w:b w:val="0"/>
          <w:color w:val="000000"/>
          <w:sz w:val="21"/>
          <w:szCs w:val="21"/>
          <w:lang w:val="en-US" w:eastAsia="zh-CN"/>
        </w:rPr>
        <w:t>_____</w:t>
      </w:r>
      <w:r>
        <w:rPr>
          <w:rFonts w:hint="eastAsia" w:hAnsi="Times New Roman" w:cs="Times New Roman"/>
          <w:b w:val="0"/>
          <w:color w:val="FF0000"/>
          <w:sz w:val="21"/>
          <w:szCs w:val="21"/>
          <w:highlight w:val="yellow"/>
          <w:lang w:val="en-US" w:eastAsia="zh-CN"/>
        </w:rPr>
        <w:t xml:space="preserve"> in public</w:t>
      </w:r>
      <w:r>
        <w:rPr>
          <w:rFonts w:hint="eastAsia" w:hAnsi="Times New Roman" w:cs="Times New Roman"/>
          <w:b w:val="0"/>
          <w:color w:val="000000"/>
          <w:sz w:val="21"/>
          <w:szCs w:val="21"/>
          <w:lang w:val="en-US" w:eastAsia="zh-CN"/>
        </w:rPr>
        <w:t>___________________.</w:t>
      </w:r>
    </w:p>
    <w:p>
      <w:pPr>
        <w:ind w:left="0" w:firstLine="151"/>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60.关于重庆森林山火的视频在网上迅速传播。</w:t>
      </w:r>
    </w:p>
    <w:p>
      <w:pPr>
        <w:tabs>
          <w:tab w:val="left" w:pos="1458"/>
          <w:tab w:val="right" w:pos="10013"/>
        </w:tabs>
        <w:rPr>
          <w:rFonts w:hint="default" w:ascii="Times New Roman" w:hAnsi="Times New Roman" w:eastAsia="宋体" w:cs="Times New Roman"/>
          <w:b w:val="0"/>
          <w:color w:val="000000"/>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Videos about the Chongqing forest fire</w:t>
      </w:r>
      <w:r>
        <w:rPr>
          <w:rFonts w:hint="eastAsia" w:hAnsi="Times New Roman" w:cs="Times New Roman"/>
          <w:b w:val="0"/>
          <w:color w:val="000000"/>
          <w:sz w:val="21"/>
          <w:szCs w:val="21"/>
          <w:lang w:val="en-US" w:eastAsia="zh-CN"/>
        </w:rPr>
        <w:t>______</w:t>
      </w:r>
      <w:r>
        <w:rPr>
          <w:rFonts w:hint="eastAsia" w:hAnsi="Times New Roman" w:cs="Times New Roman"/>
          <w:b w:val="0"/>
          <w:color w:val="FF0000"/>
          <w:sz w:val="21"/>
          <w:szCs w:val="21"/>
          <w:highlight w:val="yellow"/>
          <w:lang w:val="en-US" w:eastAsia="zh-CN"/>
        </w:rPr>
        <w:t>spread  quickly</w:t>
      </w:r>
      <w:r>
        <w:rPr>
          <w:rFonts w:hint="eastAsia" w:hAnsi="Times New Roman" w:cs="Times New Roman"/>
          <w:b w:val="0"/>
          <w:color w:val="000000"/>
          <w:sz w:val="21"/>
          <w:szCs w:val="21"/>
          <w:lang w:val="en-US" w:eastAsia="zh-CN"/>
        </w:rPr>
        <w:t>__________________</w:t>
      </w:r>
      <w:r>
        <w:rPr>
          <w:rFonts w:hint="default" w:ascii="Times New Roman" w:hAnsi="Times New Roman" w:eastAsia="宋体" w:cs="Times New Roman"/>
          <w:b w:val="0"/>
          <w:color w:val="000000"/>
          <w:sz w:val="21"/>
          <w:szCs w:val="21"/>
        </w:rPr>
        <w:t>online.</w:t>
      </w:r>
    </w:p>
    <w:p>
      <w:pPr>
        <w:tabs>
          <w:tab w:val="left" w:pos="1458"/>
          <w:tab w:val="right" w:pos="10013"/>
        </w:tabs>
        <w:rPr>
          <w:rFonts w:hint="default" w:ascii="Times New Roman" w:hAnsi="Times New Roman" w:eastAsia="宋体" w:cs="Times New Roman"/>
          <w:b w:val="0"/>
          <w:color w:val="000000"/>
          <w:sz w:val="21"/>
          <w:szCs w:val="21"/>
        </w:rPr>
      </w:pPr>
    </w:p>
    <w:p>
      <w:pPr>
        <w:pStyle w:val="165"/>
        <w:numPr>
          <w:ilvl w:val="0"/>
          <w:numId w:val="0"/>
        </w:numPr>
        <w:spacing w:before="119"/>
        <w:jc w:val="both"/>
        <w:rPr>
          <w:rFonts w:hint="eastAsia"/>
          <w:b w:val="0"/>
          <w:color w:val="000000"/>
          <w:sz w:val="21"/>
          <w:szCs w:val="21"/>
        </w:rPr>
      </w:pPr>
      <w:r>
        <w:rPr>
          <w:rFonts w:hint="eastAsia"/>
          <w:b w:val="0"/>
          <w:color w:val="000000"/>
          <w:sz w:val="21"/>
          <w:szCs w:val="21"/>
        </w:rPr>
        <w:t>VI.短文填空：用方框中所给单词的适当形式填空，使短文完整正确，每个单词限用一次，每空一词。（共10小题，计10分）</w:t>
      </w:r>
    </w:p>
    <w:p>
      <w:pPr>
        <w:jc w:val="both"/>
        <w:rPr>
          <w:rFonts w:hint="eastAsia" w:hAnsi="Times New Roman" w:cs="Times New Roman"/>
          <w:b/>
          <w:bCs/>
          <w:sz w:val="21"/>
          <w:szCs w:val="21"/>
          <w:lang w:val="en-US" w:eastAsia="zh-CN"/>
        </w:rPr>
      </w:pPr>
    </w:p>
    <w:p>
      <w:pPr>
        <w:spacing w:before="76"/>
        <w:ind w:left="0" w:firstLine="486"/>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In China,the 12th month of the lunar calendar(农历） is called Layue.The month is full of festivals. Laba Festival is one of them.</w:t>
      </w:r>
    </w:p>
    <w:p>
      <w:pPr>
        <w:ind w:left="0" w:firstLine="486"/>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The Laba Festival is </w:t>
      </w:r>
      <w:r>
        <w:rPr>
          <w:rFonts w:hint="default" w:ascii="Times New Roman" w:hAnsi="Times New Roman" w:eastAsia="宋体" w:cs="Times New Roman"/>
          <w:b w:val="0"/>
          <w:color w:val="000000"/>
          <w:sz w:val="21"/>
          <w:szCs w:val="21"/>
          <w:highlight w:val="cyan"/>
        </w:rPr>
        <w:t>a</w:t>
      </w:r>
      <w:r>
        <w:rPr>
          <w:rFonts w:hint="default" w:ascii="Times New Roman" w:hAnsi="Times New Roman" w:eastAsia="宋体" w:cs="Times New Roman"/>
          <w:b w:val="0"/>
          <w:color w:val="000000"/>
          <w:sz w:val="21"/>
          <w:szCs w:val="21"/>
        </w:rPr>
        <w:t xml:space="preserve"> __61_</w:t>
      </w:r>
      <w:r>
        <w:rPr>
          <w:rFonts w:hint="eastAsia" w:hAnsi="Times New Roman" w:cs="Times New Roman"/>
          <w:b/>
          <w:bCs/>
          <w:color w:val="FF0000"/>
          <w:sz w:val="21"/>
          <w:szCs w:val="21"/>
          <w:highlight w:val="yellow"/>
          <w:lang w:val="en-US" w:eastAsia="zh-CN"/>
        </w:rPr>
        <w:t>traditional,</w:t>
      </w:r>
      <w:r>
        <w:rPr>
          <w:rFonts w:hint="default" w:ascii="Times New Roman" w:hAnsi="Times New Roman" w:eastAsia="宋体" w:cs="Times New Roman"/>
          <w:b w:val="0"/>
          <w:color w:val="000000"/>
          <w:sz w:val="21"/>
          <w:szCs w:val="21"/>
        </w:rPr>
        <w:t>_ Chinese festival. It is celebrated on the __62_</w:t>
      </w:r>
      <w:r>
        <w:rPr>
          <w:rFonts w:hint="eastAsia" w:hAnsi="Times New Roman" w:cs="Times New Roman"/>
          <w:b/>
          <w:bCs/>
          <w:color w:val="FF0000"/>
          <w:sz w:val="21"/>
          <w:szCs w:val="21"/>
          <w:highlight w:val="yellow"/>
          <w:lang w:val="en-US" w:eastAsia="zh-CN"/>
        </w:rPr>
        <w:t>eighth</w:t>
      </w:r>
      <w:r>
        <w:rPr>
          <w:rFonts w:hint="default" w:ascii="Times New Roman" w:hAnsi="Times New Roman" w:eastAsia="宋体" w:cs="Times New Roman"/>
          <w:b w:val="0"/>
          <w:color w:val="000000"/>
          <w:sz w:val="21"/>
          <w:szCs w:val="21"/>
        </w:rPr>
        <w:t xml:space="preserve">_ day of the month. In Chinese, we call the 12th lunar month "La" </w:t>
      </w:r>
      <w:r>
        <w:rPr>
          <w:rFonts w:hint="default" w:ascii="Times New Roman" w:hAnsi="Times New Roman" w:eastAsia="宋体" w:cs="Times New Roman"/>
          <w:b w:val="0"/>
          <w:color w:val="000000"/>
          <w:sz w:val="21"/>
          <w:szCs w:val="21"/>
          <w:highlight w:val="cyan"/>
        </w:rPr>
        <w:t>and</w:t>
      </w:r>
      <w:r>
        <w:rPr>
          <w:rFonts w:hint="eastAsia" w:hAnsi="Times New Roman" w:cs="Times New Roman"/>
          <w:b w:val="0"/>
          <w:color w:val="000000"/>
          <w:sz w:val="21"/>
          <w:szCs w:val="21"/>
          <w:highlight w:val="cyan"/>
          <w:lang w:val="en-US" w:eastAsia="zh-CN"/>
        </w:rPr>
        <w:t>(动词并列)</w:t>
      </w:r>
      <w:r>
        <w:rPr>
          <w:rFonts w:hint="default" w:ascii="Times New Roman" w:hAnsi="Times New Roman" w:eastAsia="宋体" w:cs="Times New Roman"/>
          <w:b w:val="0"/>
          <w:color w:val="000000"/>
          <w:sz w:val="21"/>
          <w:szCs w:val="21"/>
        </w:rPr>
        <w:t xml:space="preserve"> __63__</w:t>
      </w:r>
      <w:r>
        <w:rPr>
          <w:rFonts w:hint="eastAsia" w:hAnsi="Times New Roman" w:cs="Times New Roman"/>
          <w:b/>
          <w:bCs/>
          <w:color w:val="FF0000"/>
          <w:sz w:val="21"/>
          <w:szCs w:val="21"/>
          <w:highlight w:val="yellow"/>
          <w:lang w:val="en-US" w:eastAsia="zh-CN"/>
        </w:rPr>
        <w:t xml:space="preserve"> pronounce</w:t>
      </w:r>
      <w:r>
        <w:rPr>
          <w:rFonts w:hint="default" w:ascii="Times New Roman" w:hAnsi="Times New Roman" w:eastAsia="宋体" w:cs="Times New Roman"/>
          <w:b w:val="0"/>
          <w:color w:val="000000"/>
          <w:sz w:val="21"/>
          <w:szCs w:val="21"/>
        </w:rPr>
        <w:t>"eight" as "ba". So the festival was named “Laba.</w:t>
      </w:r>
    </w:p>
    <w:p>
      <w:pPr>
        <w:ind w:left="0" w:firstLine="486"/>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color w:val="000000"/>
          <w:sz w:val="21"/>
          <w:szCs w:val="21"/>
        </w:rPr>
        <w:t xml:space="preserve">On Laba Festival, people often eat hot Laba porridge. There are </w:t>
      </w:r>
      <w:r>
        <w:rPr>
          <w:rFonts w:hint="default" w:ascii="Times New Roman" w:hAnsi="Times New Roman" w:eastAsia="宋体" w:cs="Times New Roman"/>
          <w:b w:val="0"/>
          <w:color w:val="000000"/>
          <w:sz w:val="21"/>
          <w:szCs w:val="21"/>
          <w:highlight w:val="cyan"/>
        </w:rPr>
        <w:t xml:space="preserve">many </w:t>
      </w:r>
      <w:r>
        <w:rPr>
          <w:rFonts w:hint="default" w:ascii="Times New Roman" w:hAnsi="Times New Roman" w:eastAsia="宋体" w:cs="Times New Roman"/>
          <w:b w:val="0"/>
          <w:color w:val="000000"/>
          <w:sz w:val="21"/>
          <w:szCs w:val="21"/>
        </w:rPr>
        <w:t>__64_</w:t>
      </w:r>
      <w:r>
        <w:rPr>
          <w:rFonts w:hint="eastAsia" w:hAnsi="Times New Roman" w:cs="Times New Roman"/>
          <w:b/>
          <w:bCs/>
          <w:color w:val="FF0000"/>
          <w:sz w:val="21"/>
          <w:szCs w:val="21"/>
          <w:highlight w:val="yellow"/>
          <w:lang w:val="en-US" w:eastAsia="zh-CN"/>
        </w:rPr>
        <w:t>stories</w:t>
      </w:r>
      <w:r>
        <w:rPr>
          <w:rFonts w:hint="default" w:ascii="Times New Roman" w:hAnsi="Times New Roman" w:eastAsia="宋体" w:cs="Times New Roman"/>
          <w:b w:val="0"/>
          <w:color w:val="000000"/>
          <w:sz w:val="21"/>
          <w:szCs w:val="21"/>
        </w:rPr>
        <w:t>_ about how people started eating Laba porridge during the festival. Among them, the story about Zhu Yuanzhang is the __65__</w:t>
      </w:r>
      <w:r>
        <w:rPr>
          <w:rFonts w:hint="eastAsia" w:hAnsi="Times New Roman" w:cs="Times New Roman"/>
          <w:b/>
          <w:bCs/>
          <w:color w:val="FF0000"/>
          <w:sz w:val="21"/>
          <w:szCs w:val="21"/>
          <w:highlight w:val="yellow"/>
          <w:lang w:val="en-US" w:eastAsia="zh-CN"/>
        </w:rPr>
        <w:t xml:space="preserve"> most</w:t>
      </w:r>
      <w:r>
        <w:rPr>
          <w:rFonts w:hint="default" w:ascii="Times New Roman" w:hAnsi="Times New Roman" w:eastAsia="宋体" w:cs="Times New Roman"/>
          <w:b w:val="0"/>
          <w:color w:val="000000"/>
          <w:sz w:val="21"/>
          <w:szCs w:val="21"/>
        </w:rPr>
        <w:t xml:space="preserve"> famous </w:t>
      </w:r>
      <w:r>
        <w:rPr>
          <w:rFonts w:hint="default" w:ascii="Times New Roman" w:hAnsi="Times New Roman" w:eastAsia="宋体" w:cs="Times New Roman"/>
          <w:b w:val="0"/>
          <w:color w:val="000000"/>
          <w:sz w:val="21"/>
          <w:szCs w:val="21"/>
          <w:highlight w:val="cyan"/>
        </w:rPr>
        <w:t>one.</w:t>
      </w:r>
      <w:r>
        <w:rPr>
          <w:rFonts w:hint="default" w:ascii="Times New Roman" w:hAnsi="Times New Roman" w:eastAsia="宋体" w:cs="Times New Roman"/>
          <w:b w:val="0"/>
          <w:color w:val="000000"/>
          <w:sz w:val="21"/>
          <w:szCs w:val="21"/>
        </w:rPr>
        <w:t xml:space="preserve"> Zhu Yuanzhang, the first emperor of the Ming dynasty,__66_</w:t>
      </w:r>
      <w:r>
        <w:rPr>
          <w:rFonts w:hint="eastAsia" w:hAnsi="Times New Roman" w:cs="Times New Roman"/>
          <w:b/>
          <w:bCs/>
          <w:color w:val="FF0000"/>
          <w:sz w:val="21"/>
          <w:szCs w:val="21"/>
          <w:highlight w:val="yellow"/>
          <w:lang w:val="en-US" w:eastAsia="zh-CN"/>
        </w:rPr>
        <w:t>helped</w:t>
      </w:r>
      <w:r>
        <w:rPr>
          <w:rFonts w:hint="default" w:ascii="Times New Roman" w:hAnsi="Times New Roman" w:eastAsia="宋体" w:cs="Times New Roman"/>
          <w:b w:val="0"/>
          <w:color w:val="000000"/>
          <w:sz w:val="21"/>
          <w:szCs w:val="21"/>
        </w:rPr>
        <w:t>_ a rich man look after some cows when he w</w:t>
      </w:r>
      <w:r>
        <w:rPr>
          <w:rFonts w:hint="eastAsia" w:hAnsi="Times New Roman" w:cs="Times New Roman"/>
          <w:b w:val="0"/>
          <w:color w:val="000000"/>
          <w:sz w:val="21"/>
          <w:szCs w:val="21"/>
          <w:lang w:val="en-US" w:eastAsia="zh-CN"/>
        </w:rPr>
        <w:t>a</w:t>
      </w:r>
      <w:r>
        <w:rPr>
          <w:rFonts w:hint="default" w:ascii="Times New Roman" w:hAnsi="Times New Roman" w:eastAsia="宋体" w:cs="Times New Roman"/>
          <w:b w:val="0"/>
          <w:color w:val="000000"/>
          <w:sz w:val="21"/>
          <w:szCs w:val="21"/>
        </w:rPr>
        <w:t xml:space="preserve">s young. One day,because of Zhu's carelessness, a cow got hurt. </w:t>
      </w:r>
      <w:r>
        <w:rPr>
          <w:rFonts w:hint="default" w:ascii="Times New Roman" w:hAnsi="Times New Roman" w:eastAsia="宋体" w:cs="Times New Roman"/>
          <w:b w:val="0"/>
          <w:color w:val="000000"/>
          <w:sz w:val="21"/>
          <w:szCs w:val="21"/>
          <w:highlight w:val="cyan"/>
        </w:rPr>
        <w:t xml:space="preserve">The rich man </w:t>
      </w:r>
      <w:r>
        <w:rPr>
          <w:rFonts w:hint="default" w:ascii="Times New Roman" w:hAnsi="Times New Roman" w:eastAsia="宋体" w:cs="Times New Roman"/>
          <w:b w:val="0"/>
          <w:color w:val="000000"/>
          <w:sz w:val="21"/>
          <w:szCs w:val="21"/>
        </w:rPr>
        <w:t>__67_</w:t>
      </w:r>
      <w:r>
        <w:rPr>
          <w:rFonts w:hint="eastAsia" w:hAnsi="Times New Roman" w:cs="Times New Roman"/>
          <w:b/>
          <w:bCs/>
          <w:color w:val="FF0000"/>
          <w:sz w:val="21"/>
          <w:szCs w:val="21"/>
          <w:highlight w:val="yellow"/>
          <w:lang w:val="en-US" w:eastAsia="zh-CN"/>
        </w:rPr>
        <w:t>was</w:t>
      </w:r>
      <w:r>
        <w:rPr>
          <w:rFonts w:hint="default" w:ascii="Times New Roman" w:hAnsi="Times New Roman" w:eastAsia="宋体" w:cs="Times New Roman"/>
          <w:b w:val="0"/>
          <w:color w:val="000000"/>
          <w:sz w:val="21"/>
          <w:szCs w:val="21"/>
        </w:rPr>
        <w:t xml:space="preserve">_ so angry that he locked (锁)Zhu in a small room. After sometime Zhu felt so hungry that he started to look for food in the room. </w:t>
      </w:r>
      <w:r>
        <w:rPr>
          <w:rFonts w:hint="eastAsia" w:hAnsi="Times New Roman" w:cs="Times New Roman"/>
          <w:b w:val="0"/>
          <w:color w:val="000000"/>
          <w:sz w:val="21"/>
          <w:szCs w:val="21"/>
          <w:lang w:val="en-US" w:eastAsia="zh-CN"/>
        </w:rPr>
        <w:t>__</w:t>
      </w:r>
      <w:r>
        <w:rPr>
          <w:rFonts w:hint="eastAsia" w:hAnsi="Times New Roman" w:cs="Times New Roman"/>
          <w:b/>
          <w:bCs/>
          <w:color w:val="FF0000"/>
          <w:sz w:val="21"/>
          <w:szCs w:val="21"/>
          <w:highlight w:val="yellow"/>
          <w:lang w:val="en-US" w:eastAsia="zh-CN"/>
        </w:rPr>
        <w:t>Luckily</w:t>
      </w:r>
      <w:r>
        <w:rPr>
          <w:rFonts w:hint="eastAsia" w:hAnsi="Times New Roman" w:cs="Times New Roman"/>
          <w:b w:val="0"/>
          <w:color w:val="000000"/>
          <w:sz w:val="21"/>
          <w:szCs w:val="21"/>
          <w:lang w:val="en-US" w:eastAsia="zh-CN"/>
        </w:rPr>
        <w:t>__</w:t>
      </w:r>
      <w:r>
        <w:rPr>
          <w:rFonts w:hint="default" w:ascii="Times New Roman" w:hAnsi="Times New Roman" w:eastAsia="宋体" w:cs="Times New Roman"/>
          <w:b w:val="0"/>
          <w:color w:val="000000"/>
          <w:sz w:val="21"/>
          <w:szCs w:val="21"/>
        </w:rPr>
        <w:t>68__</w:t>
      </w:r>
      <w:r>
        <w:rPr>
          <w:rFonts w:hint="default" w:ascii="Times New Roman" w:hAnsi="Times New Roman" w:eastAsia="宋体" w:cs="Times New Roman"/>
          <w:b w:val="0"/>
          <w:color w:val="000000"/>
          <w:sz w:val="21"/>
          <w:szCs w:val="21"/>
          <w:highlight w:val="cyan"/>
        </w:rPr>
        <w:t>,</w:t>
      </w:r>
      <w:r>
        <w:rPr>
          <w:rFonts w:hint="default" w:ascii="Times New Roman" w:hAnsi="Times New Roman" w:eastAsia="宋体" w:cs="Times New Roman"/>
          <w:b w:val="0"/>
          <w:color w:val="000000"/>
          <w:sz w:val="21"/>
          <w:szCs w:val="21"/>
        </w:rPr>
        <w:t xml:space="preserve"> he found some rice, beans and other food in </w:t>
      </w:r>
      <w:r>
        <w:rPr>
          <w:rFonts w:hint="default" w:ascii="Times New Roman" w:hAnsi="Times New Roman" w:eastAsia="宋体" w:cs="Times New Roman"/>
          <w:b w:val="0"/>
          <w:color w:val="000000"/>
          <w:sz w:val="21"/>
          <w:szCs w:val="21"/>
          <w:highlight w:val="cyan"/>
        </w:rPr>
        <w:t>the</w:t>
      </w:r>
      <w:r>
        <w:rPr>
          <w:rFonts w:hint="default" w:ascii="Times New Roman" w:hAnsi="Times New Roman" w:eastAsia="宋体" w:cs="Times New Roman"/>
          <w:b w:val="0"/>
          <w:color w:val="000000"/>
          <w:sz w:val="21"/>
          <w:szCs w:val="21"/>
        </w:rPr>
        <w:t xml:space="preserve"> __69_</w:t>
      </w:r>
      <w:r>
        <w:rPr>
          <w:rFonts w:hint="eastAsia" w:hAnsi="Times New Roman" w:cs="Times New Roman"/>
          <w:b/>
          <w:bCs/>
          <w:color w:val="FF0000"/>
          <w:sz w:val="21"/>
          <w:szCs w:val="21"/>
          <w:highlight w:val="yellow"/>
          <w:lang w:val="en-US" w:eastAsia="zh-CN"/>
        </w:rPr>
        <w:t>corner</w:t>
      </w:r>
      <w:r>
        <w:rPr>
          <w:rFonts w:hint="eastAsia" w:hAnsi="Times New Roman" w:cs="Times New Roman"/>
          <w:b w:val="0"/>
          <w:color w:val="000000"/>
          <w:sz w:val="21"/>
          <w:szCs w:val="21"/>
          <w:lang w:val="en-US" w:eastAsia="zh-CN"/>
        </w:rPr>
        <w:t>__</w:t>
      </w:r>
      <w:r>
        <w:rPr>
          <w:rFonts w:hint="default" w:ascii="Times New Roman" w:hAnsi="Times New Roman" w:eastAsia="宋体" w:cs="Times New Roman"/>
          <w:b w:val="0"/>
          <w:color w:val="000000"/>
          <w:sz w:val="21"/>
          <w:szCs w:val="21"/>
        </w:rPr>
        <w:t xml:space="preserve">_. He cooked them </w:t>
      </w:r>
      <w:r>
        <w:rPr>
          <w:rFonts w:hint="default" w:ascii="Times New Roman" w:hAnsi="Times New Roman" w:eastAsia="宋体" w:cs="Times New Roman"/>
          <w:b w:val="0"/>
          <w:color w:val="000000"/>
          <w:sz w:val="21"/>
          <w:szCs w:val="21"/>
          <w:highlight w:val="cyan"/>
        </w:rPr>
        <w:t>by</w:t>
      </w:r>
      <w:r>
        <w:rPr>
          <w:rFonts w:hint="default" w:ascii="Times New Roman" w:hAnsi="Times New Roman" w:eastAsia="宋体" w:cs="Times New Roman"/>
          <w:b w:val="0"/>
          <w:color w:val="000000"/>
          <w:sz w:val="21"/>
          <w:szCs w:val="21"/>
        </w:rPr>
        <w:t xml:space="preserve"> </w:t>
      </w:r>
      <w:r>
        <w:rPr>
          <w:rFonts w:hint="eastAsia" w:hAnsi="Times New Roman" w:cs="Times New Roman"/>
          <w:b w:val="0"/>
          <w:color w:val="000000"/>
          <w:sz w:val="21"/>
          <w:szCs w:val="21"/>
          <w:lang w:val="en-US" w:eastAsia="zh-CN"/>
        </w:rPr>
        <w:t>___</w:t>
      </w:r>
      <w:r>
        <w:rPr>
          <w:rFonts w:hint="default" w:ascii="Times New Roman" w:hAnsi="Times New Roman" w:eastAsia="宋体" w:cs="Times New Roman"/>
          <w:b w:val="0"/>
          <w:color w:val="000000"/>
          <w:sz w:val="21"/>
          <w:szCs w:val="21"/>
        </w:rPr>
        <w:t>70_</w:t>
      </w:r>
      <w:r>
        <w:rPr>
          <w:rFonts w:hint="eastAsia" w:hAnsi="Times New Roman" w:cs="Times New Roman"/>
          <w:b/>
          <w:bCs/>
          <w:color w:val="FF0000"/>
          <w:sz w:val="21"/>
          <w:szCs w:val="21"/>
          <w:highlight w:val="yellow"/>
          <w:lang w:val="en-US" w:eastAsia="zh-CN"/>
        </w:rPr>
        <w:t xml:space="preserve">himself </w:t>
      </w:r>
      <w:r>
        <w:rPr>
          <w:rFonts w:hint="default" w:ascii="Times New Roman" w:hAnsi="Times New Roman" w:eastAsia="宋体" w:cs="Times New Roman"/>
          <w:b w:val="0"/>
          <w:color w:val="000000"/>
          <w:sz w:val="21"/>
          <w:szCs w:val="21"/>
        </w:rPr>
        <w:t xml:space="preserve"> and had a good meal. That day was the eighth day of the last month. As a result,</w:t>
      </w: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Zhu named what he ate Laba porridge.</w:t>
      </w:r>
    </w:p>
    <w:p>
      <w:pPr>
        <w:ind w:firstLine="0"/>
        <w:jc w:val="both"/>
        <w:rPr>
          <w:rFonts w:hint="default" w:ascii="Times New Roman" w:hAnsi="Times New Roman" w:eastAsia="宋体" w:cs="Times New Roman"/>
          <w:b w:val="0"/>
          <w:bCs w:val="0"/>
          <w:color w:val="000000"/>
          <w:sz w:val="21"/>
          <w:szCs w:val="21"/>
        </w:rPr>
      </w:pPr>
    </w:p>
    <w:p>
      <w:pPr>
        <w:ind w:firstLine="0"/>
        <w:jc w:val="both"/>
        <w:rPr>
          <w:rFonts w:hint="default" w:ascii="Times New Roman" w:hAnsi="Times New Roman" w:eastAsia="宋体" w:cs="Times New Roman"/>
          <w:b w:val="0"/>
          <w:bCs w:val="0"/>
          <w:sz w:val="21"/>
          <w:szCs w:val="21"/>
        </w:rPr>
      </w:pPr>
      <w:r>
        <w:rPr>
          <w:rFonts w:hint="eastAsia" w:hAnsi="Times New Roman" w:cs="Times New Roman"/>
          <w:b w:val="0"/>
          <w:bCs w:val="0"/>
          <w:color w:val="000000"/>
          <w:sz w:val="21"/>
          <w:szCs w:val="21"/>
          <w:lang w:val="en-US" w:eastAsia="zh-CN"/>
        </w:rPr>
        <w:t>VII</w:t>
      </w:r>
      <w:r>
        <w:rPr>
          <w:rFonts w:hint="default" w:ascii="Times New Roman" w:hAnsi="Times New Roman" w:eastAsia="宋体" w:cs="Times New Roman"/>
          <w:b w:val="0"/>
          <w:bCs w:val="0"/>
          <w:color w:val="000000"/>
          <w:sz w:val="21"/>
          <w:szCs w:val="21"/>
        </w:rPr>
        <w:t>.任务型阅读：阅读下面的语篇材料，根据所读内容，完成下列各题（共5小题，计10分）</w:t>
      </w:r>
    </w:p>
    <w:p>
      <w:pPr>
        <w:spacing w:before="0"/>
        <w:ind w:left="0" w:firstLine="515"/>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 xml:space="preserve">When we talk about learning,a regular(普通的)school is probably the first place that comes to mind. However, </w:t>
      </w:r>
      <w:r>
        <w:rPr>
          <w:rFonts w:hint="eastAsia" w:hAnsi="Times New Roman" w:cs="Times New Roman"/>
          <w:b/>
          <w:bCs/>
          <w:color w:val="FF0000"/>
          <w:sz w:val="21"/>
          <w:szCs w:val="21"/>
          <w:highlight w:val="yellow"/>
          <w:lang w:val="en-US" w:eastAsia="zh-CN"/>
        </w:rPr>
        <w:t xml:space="preserve"> 71</w:t>
      </w:r>
      <w:r>
        <w:rPr>
          <w:rFonts w:hint="default" w:ascii="Times New Roman" w:hAnsi="Times New Roman" w:eastAsia="宋体" w:cs="Times New Roman"/>
          <w:b w:val="0"/>
          <w:color w:val="000000"/>
          <w:sz w:val="21"/>
          <w:szCs w:val="21"/>
        </w:rPr>
        <w:t>_</w:t>
      </w:r>
      <w:r>
        <w:rPr>
          <w:rFonts w:hint="default" w:ascii="Times New Roman" w:hAnsi="Times New Roman" w:eastAsia="宋体" w:cs="Times New Roman"/>
          <w:b w:val="0"/>
          <w:bCs w:val="0"/>
          <w:color w:val="000000"/>
          <w:sz w:val="21"/>
          <w:szCs w:val="21"/>
          <w:highlight w:val="yellow"/>
        </w:rPr>
        <w:t>the</w:t>
      </w:r>
      <w:r>
        <w:rPr>
          <w:rFonts w:hint="default" w:ascii="Times New Roman" w:hAnsi="Times New Roman" w:eastAsia="宋体" w:cs="Times New Roman"/>
          <w:b/>
          <w:bCs/>
          <w:color w:val="FF0000"/>
          <w:sz w:val="21"/>
          <w:szCs w:val="21"/>
          <w:highlight w:val="yellow"/>
        </w:rPr>
        <w:t xml:space="preserve"> Internet </w:t>
      </w:r>
      <w:r>
        <w:rPr>
          <w:rFonts w:hint="default" w:ascii="Times New Roman" w:hAnsi="Times New Roman" w:eastAsia="宋体" w:cs="Times New Roman"/>
          <w:b w:val="0"/>
          <w:bCs w:val="0"/>
          <w:color w:val="000000"/>
          <w:sz w:val="21"/>
          <w:szCs w:val="21"/>
          <w:highlight w:val="yellow"/>
        </w:rPr>
        <w:t>is changing the way students learn.</w:t>
      </w:r>
    </w:p>
    <w:p>
      <w:pPr>
        <w:ind w:left="0" w:firstLine="515"/>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 xml:space="preserve">With the Internet, learners can learn at home or anywhere else. Many learning apps provide rich courses for the  </w:t>
      </w:r>
      <w:r>
        <w:rPr>
          <w:rFonts w:hint="default" w:ascii="Times New Roman" w:hAnsi="Times New Roman" w:eastAsia="宋体" w:cs="Times New Roman"/>
          <w:b w:val="0"/>
          <w:bCs w:val="0"/>
          <w:color w:val="auto"/>
          <w:sz w:val="21"/>
          <w:szCs w:val="21"/>
          <w:highlight w:val="none"/>
        </w:rPr>
        <w:t xml:space="preserve">learners. </w:t>
      </w:r>
      <w:r>
        <w:rPr>
          <w:rFonts w:hint="eastAsia" w:hAnsi="Times New Roman" w:cs="Times New Roman"/>
          <w:b/>
          <w:bCs/>
          <w:color w:val="FF0000"/>
          <w:sz w:val="21"/>
          <w:szCs w:val="21"/>
          <w:highlight w:val="yellow"/>
          <w:lang w:val="en-US" w:eastAsia="zh-CN"/>
        </w:rPr>
        <w:t>72</w:t>
      </w:r>
      <w:r>
        <w:rPr>
          <w:rFonts w:hint="default" w:ascii="Times New Roman" w:hAnsi="Times New Roman" w:eastAsia="宋体" w:cs="Times New Roman"/>
          <w:b w:val="0"/>
          <w:bCs w:val="0"/>
          <w:color w:val="000000"/>
          <w:sz w:val="21"/>
          <w:szCs w:val="21"/>
          <w:highlight w:val="yellow"/>
        </w:rPr>
        <w:t>TED</w:t>
      </w:r>
      <w:r>
        <w:rPr>
          <w:rFonts w:hint="default" w:ascii="Times New Roman" w:hAnsi="Times New Roman" w:eastAsia="宋体" w:cs="Times New Roman"/>
          <w:b w:val="0"/>
          <w:bCs w:val="0"/>
          <w:color w:val="000000"/>
          <w:sz w:val="21"/>
          <w:szCs w:val="21"/>
        </w:rPr>
        <w:t xml:space="preserve"> is one of them.</w:t>
      </w:r>
    </w:p>
    <w:p>
      <w:pPr>
        <w:ind w:left="0" w:firstLine="515"/>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 xml:space="preserve">This free app is a great tool for those who are interested in public speaking. It provides more than 700 talks from the world's most famous thinkers, leaders and artists. It could be the first choice(选择)for many learners to </w:t>
      </w:r>
      <w:r>
        <w:rPr>
          <w:rFonts w:hint="eastAsia" w:hAnsi="Times New Roman" w:cs="Times New Roman"/>
          <w:b/>
          <w:bCs/>
          <w:color w:val="FF0000"/>
          <w:sz w:val="21"/>
          <w:szCs w:val="21"/>
          <w:highlight w:val="yellow"/>
          <w:lang w:val="en-US" w:eastAsia="zh-CN"/>
        </w:rPr>
        <w:t xml:space="preserve">72 </w:t>
      </w:r>
      <w:r>
        <w:rPr>
          <w:rFonts w:hint="default" w:ascii="Times New Roman" w:hAnsi="Times New Roman" w:eastAsia="宋体" w:cs="Times New Roman"/>
          <w:b w:val="0"/>
          <w:bCs w:val="0"/>
          <w:color w:val="000000"/>
          <w:sz w:val="21"/>
          <w:szCs w:val="21"/>
          <w:highlight w:val="yellow"/>
        </w:rPr>
        <w:t xml:space="preserve">develop </w:t>
      </w:r>
      <w:r>
        <w:rPr>
          <w:rFonts w:hint="default" w:ascii="Times New Roman" w:hAnsi="Times New Roman" w:eastAsia="宋体" w:cs="Times New Roman"/>
          <w:b/>
          <w:bCs/>
          <w:color w:val="FF0000"/>
          <w:sz w:val="21"/>
          <w:szCs w:val="21"/>
          <w:highlight w:val="yellow"/>
        </w:rPr>
        <w:t>their speaking skills</w:t>
      </w:r>
      <w:r>
        <w:rPr>
          <w:rFonts w:hint="default" w:ascii="Times New Roman" w:hAnsi="Times New Roman" w:eastAsia="宋体" w:cs="Times New Roman"/>
          <w:b w:val="0"/>
          <w:bCs w:val="0"/>
          <w:color w:val="000000"/>
          <w:sz w:val="21"/>
          <w:szCs w:val="21"/>
          <w:highlight w:val="yellow"/>
        </w:rPr>
        <w:t>.</w:t>
      </w:r>
    </w:p>
    <w:p>
      <w:pPr>
        <w:ind w:left="0" w:firstLine="515"/>
        <w:jc w:val="both"/>
        <w:rPr>
          <w:rFonts w:hint="default" w:ascii="Times New Roman" w:hAnsi="Times New Roman" w:eastAsia="宋体" w:cs="Times New Roman"/>
          <w:b w:val="0"/>
          <w:bCs w:val="0"/>
          <w:sz w:val="21"/>
          <w:szCs w:val="21"/>
        </w:rPr>
      </w:pPr>
      <w:r>
        <w:rPr>
          <w:sz w:val="21"/>
        </w:rPr>
        <mc:AlternateContent>
          <mc:Choice Requires="wps">
            <w:drawing>
              <wp:anchor distT="0" distB="0" distL="114300" distR="114300" simplePos="0" relativeHeight="251661312" behindDoc="0" locked="0" layoutInCell="1" allowOverlap="1">
                <wp:simplePos x="0" y="0"/>
                <wp:positionH relativeFrom="column">
                  <wp:posOffset>4966335</wp:posOffset>
                </wp:positionH>
                <wp:positionV relativeFrom="paragraph">
                  <wp:posOffset>717550</wp:posOffset>
                </wp:positionV>
                <wp:extent cx="179070" cy="582930"/>
                <wp:effectExtent l="38735" t="15240" r="48895" b="68580"/>
                <wp:wrapNone/>
                <wp:docPr id="5" name="上下箭头 5"/>
                <wp:cNvGraphicFramePr/>
                <a:graphic xmlns:a="http://schemas.openxmlformats.org/drawingml/2006/main">
                  <a:graphicData uri="http://schemas.microsoft.com/office/word/2010/wordprocessingShape">
                    <wps:wsp>
                      <wps:cNvSpPr/>
                      <wps:spPr>
                        <a:xfrm>
                          <a:off x="5596255" y="7640320"/>
                          <a:ext cx="179070" cy="582930"/>
                        </a:xfrm>
                        <a:prstGeom prst="upDownArrow">
                          <a:avLst/>
                        </a:prstGeom>
                        <a:solidFill>
                          <a:srgbClr val="FFFF00"/>
                        </a:solidFill>
                        <a:ln>
                          <a:solidFill>
                            <a:srgbClr val="FF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o:spt="70" type="#_x0000_t70" style="position:absolute;left:0pt;margin-left:391.05pt;margin-top:56.5pt;height:45.9pt;width:14.1pt;z-index:251661312;v-text-anchor:middle;mso-width-relative:page;mso-height-relative:page;" fillcolor="#FFFF00" filled="t" stroked="t" coordsize="21600,21600" o:gfxdata="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AAAAAGRycy9QSwECFAAUAAAACACHTuJA/wD8N9gA&#10;AAALAQAADwAAAAAAAAABACAAAAAiAAAAZHJzL2Rvd25yZXYueG1sUEsBAhQAFAAAAAgAh07iQPL1&#10;0XWRAgAABAUAAA4AAAAAAAAAAQAgAAAAJwEAAGRycy9lMm9Eb2MueG1sUEsFBgAAAAAGAAYAWQEA&#10;ACoGAAAAAA==&#10;" adj="5400,3317">
                <v:fill on="t" focussize="0,0"/>
                <v:stroke color="#FF0000 [3204]" joinstyle="round"/>
                <v:imagedata o:title=""/>
                <o:lock v:ext="edit" aspectratio="f"/>
                <v:shadow on="t" color="#000000" opacity="22937f" offset="0pt,1.81102362204724pt" origin="0f,32768f" matrix="65536f,0f,0f,65536f"/>
              </v:shape>
            </w:pict>
          </mc:Fallback>
        </mc:AlternateContent>
      </w:r>
      <w:r>
        <w:rPr>
          <w:rFonts w:hint="default" w:ascii="Times New Roman" w:hAnsi="Times New Roman" w:eastAsia="宋体" w:cs="Times New Roman"/>
          <w:b w:val="0"/>
          <w:bCs w:val="0"/>
          <w:color w:val="000000"/>
          <w:sz w:val="21"/>
          <w:szCs w:val="21"/>
        </w:rPr>
        <w:t>What can you do to improve your online studies? To successfully learn online, you can follow these steps.</w:t>
      </w:r>
      <w:r>
        <w:rPr>
          <w:rFonts w:hint="eastAsia" w:hAnsi="Times New Roman" w:cs="Times New Roman"/>
          <w:b/>
          <w:bCs/>
          <w:color w:val="FF0000"/>
          <w:sz w:val="21"/>
          <w:szCs w:val="21"/>
          <w:highlight w:val="yellow"/>
          <w:lang w:val="en-US" w:eastAsia="zh-CN"/>
        </w:rPr>
        <w:t>74--1</w:t>
      </w:r>
      <w:r>
        <w:rPr>
          <w:rFonts w:hint="default" w:ascii="Times New Roman" w:hAnsi="Times New Roman" w:eastAsia="宋体" w:cs="Times New Roman"/>
          <w:b w:val="0"/>
          <w:bCs w:val="0"/>
          <w:color w:val="000000"/>
          <w:sz w:val="21"/>
          <w:szCs w:val="21"/>
        </w:rPr>
        <w:t xml:space="preserve"> First of all, you should always remember what you hope to complete(完成)by the end of it.</w:t>
      </w:r>
      <w:r>
        <w:rPr>
          <w:rFonts w:hint="eastAsia" w:hAnsi="Times New Roman" w:cs="Times New Roman"/>
          <w:b/>
          <w:bCs/>
          <w:color w:val="FF0000"/>
          <w:sz w:val="21"/>
          <w:szCs w:val="21"/>
          <w:highlight w:val="yellow"/>
          <w:lang w:val="en-US" w:eastAsia="zh-CN"/>
        </w:rPr>
        <w:t>74--2</w:t>
      </w:r>
      <w:r>
        <w:rPr>
          <w:rFonts w:hint="default" w:ascii="Times New Roman" w:hAnsi="Times New Roman" w:eastAsia="宋体" w:cs="Times New Roman"/>
          <w:b w:val="0"/>
          <w:bCs w:val="0"/>
          <w:color w:val="000000"/>
          <w:sz w:val="21"/>
          <w:szCs w:val="21"/>
        </w:rPr>
        <w:t>Then,a study plan is needed.</w:t>
      </w:r>
      <w:r>
        <w:rPr>
          <w:rFonts w:hint="eastAsia" w:hAnsi="Times New Roman" w:cs="Times New Roman"/>
          <w:b/>
          <w:bCs/>
          <w:color w:val="FF0000"/>
          <w:sz w:val="21"/>
          <w:szCs w:val="21"/>
          <w:highlight w:val="yellow"/>
          <w:lang w:val="en-US" w:eastAsia="zh-CN"/>
        </w:rPr>
        <w:t xml:space="preserve">73  </w:t>
      </w:r>
      <w:r>
        <w:rPr>
          <w:rFonts w:hint="default" w:ascii="Times New Roman" w:hAnsi="Times New Roman" w:eastAsia="宋体" w:cs="Times New Roman"/>
          <w:b w:val="0"/>
          <w:bCs w:val="0"/>
          <w:color w:val="000000"/>
          <w:sz w:val="21"/>
          <w:szCs w:val="21"/>
          <w:highlight w:val="yellow"/>
        </w:rPr>
        <w:t xml:space="preserve">A good study plan includes </w:t>
      </w:r>
      <w:r>
        <w:rPr>
          <w:rFonts w:hint="default" w:ascii="Times New Roman" w:hAnsi="Times New Roman" w:eastAsia="宋体" w:cs="Times New Roman"/>
          <w:b/>
          <w:bCs/>
          <w:color w:val="FF0000"/>
          <w:sz w:val="21"/>
          <w:szCs w:val="21"/>
          <w:highlight w:val="yellow"/>
        </w:rPr>
        <w:t>a study calendar and a to do list</w:t>
      </w:r>
      <w:r>
        <w:rPr>
          <w:rFonts w:hint="default" w:ascii="Times New Roman" w:hAnsi="Times New Roman" w:eastAsia="宋体" w:cs="Times New Roman"/>
          <w:b w:val="0"/>
          <w:bCs w:val="0"/>
          <w:color w:val="000000"/>
          <w:sz w:val="21"/>
          <w:szCs w:val="21"/>
        </w:rPr>
        <w:t xml:space="preserve">. </w:t>
      </w:r>
      <w:r>
        <w:rPr>
          <w:rFonts w:hint="eastAsia" w:hAnsi="Times New Roman" w:cs="Times New Roman"/>
          <w:b/>
          <w:bCs/>
          <w:color w:val="FF0000"/>
          <w:sz w:val="21"/>
          <w:szCs w:val="21"/>
          <w:highlight w:val="yellow"/>
          <w:lang w:val="en-US" w:eastAsia="zh-CN"/>
        </w:rPr>
        <w:t>74--3</w:t>
      </w:r>
      <w:r>
        <w:rPr>
          <w:rFonts w:hint="default" w:ascii="Times New Roman" w:hAnsi="Times New Roman" w:eastAsia="宋体" w:cs="Times New Roman"/>
          <w:b w:val="0"/>
          <w:bCs w:val="0"/>
          <w:color w:val="000000"/>
          <w:sz w:val="21"/>
          <w:szCs w:val="21"/>
        </w:rPr>
        <w:t xml:space="preserve">Next, when having a class, </w:t>
      </w:r>
      <w:r>
        <w:rPr>
          <w:rFonts w:hint="default" w:ascii="Times New Roman" w:hAnsi="Times New Roman" w:eastAsia="宋体" w:cs="Times New Roman"/>
          <w:b w:val="0"/>
          <w:bCs w:val="0"/>
          <w:color w:val="FF0000"/>
          <w:sz w:val="21"/>
          <w:szCs w:val="21"/>
          <w:highlight w:val="yellow"/>
        </w:rPr>
        <w:t>be active</w:t>
      </w:r>
      <w:r>
        <w:rPr>
          <w:rFonts w:hint="default" w:ascii="Times New Roman" w:hAnsi="Times New Roman" w:eastAsia="宋体" w:cs="Times New Roman"/>
          <w:b w:val="0"/>
          <w:bCs w:val="0"/>
          <w:color w:val="000000"/>
          <w:sz w:val="21"/>
          <w:szCs w:val="21"/>
        </w:rPr>
        <w:t xml:space="preserve"> to think about what the teacher says and express yourself. </w:t>
      </w:r>
      <w:r>
        <w:rPr>
          <w:rFonts w:hint="eastAsia" w:hAnsi="Times New Roman" w:cs="Times New Roman"/>
          <w:b/>
          <w:bCs/>
          <w:color w:val="FF0000"/>
          <w:sz w:val="21"/>
          <w:szCs w:val="21"/>
          <w:highlight w:val="yellow"/>
          <w:lang w:val="en-US" w:eastAsia="zh-CN"/>
        </w:rPr>
        <w:t>74--4</w:t>
      </w:r>
      <w:r>
        <w:rPr>
          <w:rFonts w:hint="default" w:ascii="Times New Roman" w:hAnsi="Times New Roman" w:eastAsia="宋体" w:cs="Times New Roman"/>
          <w:b w:val="0"/>
          <w:bCs w:val="0"/>
          <w:color w:val="000000"/>
          <w:sz w:val="21"/>
          <w:szCs w:val="21"/>
        </w:rPr>
        <w:t xml:space="preserve">After class, remember to </w:t>
      </w:r>
      <w:r>
        <w:rPr>
          <w:rFonts w:hint="default" w:ascii="Times New Roman" w:hAnsi="Times New Roman" w:eastAsia="宋体" w:cs="Times New Roman"/>
          <w:b/>
          <w:bCs/>
          <w:color w:val="FF0000"/>
          <w:sz w:val="21"/>
          <w:szCs w:val="21"/>
          <w:highlight w:val="yellow"/>
        </w:rPr>
        <w:t>review what you have learned</w:t>
      </w:r>
      <w:r>
        <w:rPr>
          <w:rFonts w:hint="default" w:ascii="Times New Roman" w:hAnsi="Times New Roman" w:eastAsia="宋体" w:cs="Times New Roman"/>
          <w:b w:val="0"/>
          <w:bCs w:val="0"/>
          <w:color w:val="000000"/>
          <w:sz w:val="21"/>
          <w:szCs w:val="21"/>
        </w:rPr>
        <w:t>.</w:t>
      </w:r>
    </w:p>
    <w:p>
      <w:pPr>
        <w:spacing w:before="100"/>
        <w:jc w:val="center"/>
        <w:rPr>
          <w:rFonts w:hint="default" w:ascii="Times New Roman" w:hAnsi="Times New Roman" w:eastAsia="宋体" w:cs="Times New Roman"/>
          <w:b w:val="0"/>
          <w:bCs w:val="0"/>
          <w:sz w:val="21"/>
          <w:szCs w:val="21"/>
        </w:rPr>
      </w:pPr>
      <w:r>
        <w:drawing>
          <wp:inline distT="0" distB="0" distL="114300" distR="114300">
            <wp:extent cx="5990590" cy="676275"/>
            <wp:effectExtent l="0" t="0" r="10160" b="952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5990590" cy="676275"/>
                    </a:xfrm>
                    <a:prstGeom prst="rect">
                      <a:avLst/>
                    </a:prstGeom>
                    <a:noFill/>
                    <a:ln w="9525">
                      <a:noFill/>
                    </a:ln>
                  </pic:spPr>
                </pic:pic>
              </a:graphicData>
            </a:graphic>
          </wp:inline>
        </w:drawing>
      </w:r>
    </w:p>
    <w:p>
      <w:pPr>
        <w:ind w:left="0" w:firstLine="515"/>
        <w:jc w:val="both"/>
        <w:rPr>
          <w:rFonts w:hint="default" w:ascii="Times New Roman" w:hAnsi="Times New Roman" w:eastAsia="宋体" w:cs="Times New Roman"/>
          <w:b w:val="0"/>
          <w:bCs w:val="0"/>
          <w:color w:val="000000"/>
          <w:sz w:val="21"/>
          <w:szCs w:val="21"/>
        </w:rPr>
      </w:pPr>
    </w:p>
    <w:p>
      <w:pPr>
        <w:ind w:left="0" w:firstLine="515"/>
        <w:jc w:val="both"/>
        <w:rPr>
          <w:rFonts w:hint="default" w:ascii="Times New Roman" w:hAnsi="Times New Roman" w:eastAsia="宋体" w:cs="Times New Roman"/>
          <w:b w:val="0"/>
          <w:bCs w:val="0"/>
          <w:color w:val="000000"/>
          <w:sz w:val="21"/>
          <w:szCs w:val="21"/>
        </w:rPr>
      </w:pPr>
    </w:p>
    <w:p>
      <w:pPr>
        <w:ind w:left="0" w:firstLine="515"/>
        <w:jc w:val="both"/>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sz w:val="21"/>
          <w:szCs w:val="21"/>
        </w:rPr>
        <w:t xml:space="preserve">With the popularity of 5G and the influence of COVID-19, the cloud classroom has been realized. However, whatever advantages(优点）online learning has, </w:t>
      </w:r>
      <w:r>
        <w:rPr>
          <w:rFonts w:hint="eastAsia" w:hAnsi="Times New Roman" w:cs="Times New Roman"/>
          <w:b/>
          <w:bCs/>
          <w:color w:val="FF0000"/>
          <w:sz w:val="21"/>
          <w:szCs w:val="21"/>
          <w:highlight w:val="yellow"/>
          <w:lang w:val="en-US" w:eastAsia="zh-CN"/>
        </w:rPr>
        <w:t>75</w:t>
      </w:r>
      <w:r>
        <w:rPr>
          <w:rFonts w:hint="default" w:ascii="Times New Roman" w:hAnsi="Times New Roman" w:eastAsia="宋体" w:cs="Times New Roman"/>
          <w:b/>
          <w:bCs/>
          <w:color w:val="FF0000"/>
          <w:sz w:val="21"/>
          <w:szCs w:val="21"/>
          <w:highlight w:val="yellow"/>
        </w:rPr>
        <w:t>it just offers a way of learning. It doesn't take the place of any other ways</w:t>
      </w:r>
      <w:r>
        <w:rPr>
          <w:rFonts w:hint="default" w:ascii="Times New Roman" w:hAnsi="Times New Roman" w:eastAsia="宋体" w:cs="Times New Roman"/>
          <w:b w:val="0"/>
          <w:bCs w:val="0"/>
          <w:color w:val="000000"/>
          <w:sz w:val="21"/>
          <w:szCs w:val="21"/>
        </w:rPr>
        <w:t>. There must be many more ways of learning in the future.</w:t>
      </w:r>
    </w:p>
    <w:p>
      <w:pPr>
        <w:ind w:left="0" w:firstLine="515"/>
        <w:jc w:val="both"/>
        <w:rPr>
          <w:rFonts w:hint="default" w:ascii="Times New Roman" w:hAnsi="Times New Roman" w:eastAsia="宋体" w:cs="Times New Roman"/>
          <w:b w:val="0"/>
          <w:bCs w:val="0"/>
          <w:color w:val="000000"/>
          <w:sz w:val="21"/>
          <w:szCs w:val="21"/>
        </w:rPr>
      </w:pPr>
    </w:p>
    <w:p>
      <w:pPr>
        <w:ind w:firstLine="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71.What makes the way of learning change?</w:t>
      </w:r>
    </w:p>
    <w:p>
      <w:pPr>
        <w:tabs>
          <w:tab w:val="left" w:pos="727"/>
          <w:tab w:val="left" w:pos="1244"/>
          <w:tab w:val="center" w:pos="4955"/>
          <w:tab w:val="right" w:pos="9907"/>
        </w:tabs>
        <w:rPr>
          <w:rFonts w:hint="default" w:ascii="Times New Roman" w:hAnsi="Times New Roman" w:eastAsia="宋体" w:cs="Times New Roman"/>
          <w:b w:val="0"/>
          <w:bCs w:val="0"/>
          <w:sz w:val="21"/>
          <w:szCs w:val="21"/>
        </w:rPr>
      </w:pP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The</w:t>
      </w:r>
      <w:r>
        <w:rPr>
          <w:rFonts w:hint="eastAsia" w:hAnsi="Times New Roman" w:cs="Times New Roman"/>
          <w:b w:val="0"/>
          <w:bCs w:val="0"/>
          <w:sz w:val="21"/>
          <w:szCs w:val="21"/>
          <w:lang w:val="en-US" w:eastAsia="zh-CN"/>
        </w:rPr>
        <w:t>___</w:t>
      </w:r>
      <w:r>
        <w:rPr>
          <w:rFonts w:hint="eastAsia" w:hAnsi="Times New Roman" w:cs="Times New Roman"/>
          <w:b/>
          <w:bCs/>
          <w:color w:val="FF0000"/>
          <w:sz w:val="21"/>
          <w:szCs w:val="21"/>
          <w:lang w:val="en-US" w:eastAsia="zh-CN"/>
        </w:rPr>
        <w:t>_</w:t>
      </w:r>
      <w:r>
        <w:rPr>
          <w:rFonts w:hint="default" w:ascii="Times New Roman" w:hAnsi="Times New Roman" w:eastAsia="宋体" w:cs="Times New Roman"/>
          <w:b/>
          <w:bCs/>
          <w:color w:val="FF0000"/>
          <w:sz w:val="21"/>
          <w:szCs w:val="21"/>
          <w:highlight w:val="yellow"/>
        </w:rPr>
        <w:t>Internet</w:t>
      </w:r>
      <w:r>
        <w:rPr>
          <w:rFonts w:hint="eastAsia" w:hAnsi="Times New Roman" w:cs="Times New Roman"/>
          <w:b/>
          <w:bCs/>
          <w:color w:val="FF0000"/>
          <w:sz w:val="21"/>
          <w:szCs w:val="21"/>
          <w:highlight w:val="yellow"/>
          <w:lang w:val="en-US" w:eastAsia="zh-CN"/>
        </w:rPr>
        <w:t xml:space="preserve"> </w:t>
      </w:r>
      <w:r>
        <w:rPr>
          <w:rFonts w:hint="eastAsia" w:hAnsi="Times New Roman" w:cs="Times New Roman"/>
          <w:b w:val="0"/>
          <w:bCs w:val="0"/>
          <w:sz w:val="21"/>
          <w:szCs w:val="21"/>
          <w:lang w:val="en-US" w:eastAsia="zh-CN"/>
        </w:rPr>
        <w:t>_</w:t>
      </w:r>
      <w:r>
        <w:rPr>
          <w:rFonts w:hint="default" w:ascii="Times New Roman" w:hAnsi="Times New Roman" w:eastAsia="宋体" w:cs="Times New Roman"/>
          <w:b w:val="0"/>
          <w:bCs w:val="0"/>
          <w:color w:val="000000"/>
          <w:sz w:val="21"/>
          <w:szCs w:val="21"/>
        </w:rPr>
        <w:t>_makes the way of learning change.</w:t>
      </w:r>
    </w:p>
    <w:p>
      <w:pPr>
        <w:ind w:firstLine="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72. Who may be interested in TED?</w:t>
      </w:r>
    </w:p>
    <w:p>
      <w:pPr>
        <w:tabs>
          <w:tab w:val="left" w:pos="707"/>
          <w:tab w:val="center" w:pos="6403"/>
        </w:tabs>
        <w:rPr>
          <w:rFonts w:hint="default" w:ascii="Times New Roman" w:hAnsi="Times New Roman" w:eastAsia="宋体" w:cs="Times New Roman"/>
          <w:b w:val="0"/>
          <w:bCs w:val="0"/>
          <w:sz w:val="21"/>
          <w:szCs w:val="21"/>
        </w:rPr>
      </w:pP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People who want to develop</w:t>
      </w:r>
      <w:r>
        <w:rPr>
          <w:rFonts w:hint="eastAsia" w:hAnsi="Times New Roman" w:cs="Times New Roman"/>
          <w:b w:val="0"/>
          <w:bCs w:val="0"/>
          <w:sz w:val="21"/>
          <w:szCs w:val="21"/>
          <w:lang w:val="en-US" w:eastAsia="zh-CN"/>
        </w:rPr>
        <w:t>___</w:t>
      </w:r>
      <w:r>
        <w:rPr>
          <w:rFonts w:hint="default" w:ascii="Times New Roman" w:hAnsi="Times New Roman" w:eastAsia="宋体" w:cs="Times New Roman"/>
          <w:b/>
          <w:bCs/>
          <w:color w:val="FF0000"/>
          <w:sz w:val="21"/>
          <w:szCs w:val="21"/>
          <w:highlight w:val="yellow"/>
        </w:rPr>
        <w:t>their speaking skills</w:t>
      </w:r>
      <w:r>
        <w:rPr>
          <w:rFonts w:hint="eastAsia" w:hAnsi="Times New Roman" w:cs="Times New Roman"/>
          <w:b w:val="0"/>
          <w:bCs w:val="0"/>
          <w:sz w:val="21"/>
          <w:szCs w:val="21"/>
          <w:lang w:val="en-US" w:eastAsia="zh-CN"/>
        </w:rPr>
        <w:t>__________</w:t>
      </w:r>
      <w:r>
        <w:rPr>
          <w:rFonts w:hint="default" w:ascii="Times New Roman" w:hAnsi="Times New Roman" w:eastAsia="宋体" w:cs="Times New Roman"/>
          <w:b w:val="0"/>
          <w:bCs w:val="0"/>
          <w:color w:val="000000"/>
          <w:sz w:val="21"/>
          <w:szCs w:val="21"/>
        </w:rPr>
        <w:t>_</w:t>
      </w:r>
      <w:r>
        <w:rPr>
          <w:rFonts w:hint="eastAsia" w:hAnsi="Times New Roman" w:cs="Times New Roman"/>
          <w:b w:val="0"/>
          <w:bCs w:val="0"/>
          <w:color w:val="000000"/>
          <w:sz w:val="21"/>
          <w:szCs w:val="21"/>
          <w:lang w:val="en-US" w:eastAsia="zh-CN"/>
        </w:rPr>
        <w:t>.</w:t>
      </w:r>
    </w:p>
    <w:p>
      <w:pPr>
        <w:ind w:left="0" w:firstLine="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73. What does</w:t>
      </w:r>
      <w:r>
        <w:rPr>
          <w:rFonts w:hint="eastAsia" w:hAnsi="Times New Roman" w:cs="Times New Roman"/>
          <w:b w:val="0"/>
          <w:bCs w:val="0"/>
          <w:color w:val="000000"/>
          <w:sz w:val="21"/>
          <w:szCs w:val="21"/>
          <w:lang w:val="en-US" w:eastAsia="zh-CN"/>
        </w:rPr>
        <w:t xml:space="preserve"> </w:t>
      </w:r>
      <w:r>
        <w:rPr>
          <w:rFonts w:hint="default" w:ascii="Times New Roman" w:hAnsi="Times New Roman" w:eastAsia="宋体" w:cs="Times New Roman"/>
          <w:b w:val="0"/>
          <w:bCs w:val="0"/>
          <w:color w:val="000000"/>
          <w:sz w:val="21"/>
          <w:szCs w:val="21"/>
        </w:rPr>
        <w:t>a good study plan include?</w:t>
      </w:r>
    </w:p>
    <w:p>
      <w:pPr>
        <w:ind w:left="0" w:firstLine="403"/>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It includes</w:t>
      </w:r>
      <w:r>
        <w:rPr>
          <w:rFonts w:hint="eastAsia" w:hAnsi="Times New Roman" w:cs="Times New Roman"/>
          <w:b w:val="0"/>
          <w:bCs w:val="0"/>
          <w:sz w:val="21"/>
          <w:szCs w:val="21"/>
          <w:lang w:val="en-US" w:eastAsia="zh-CN"/>
        </w:rPr>
        <w:t>____</w:t>
      </w:r>
      <w:r>
        <w:rPr>
          <w:rFonts w:hint="default" w:ascii="Times New Roman" w:hAnsi="Times New Roman" w:eastAsia="宋体" w:cs="Times New Roman"/>
          <w:b/>
          <w:bCs/>
          <w:color w:val="FF0000"/>
          <w:sz w:val="21"/>
          <w:szCs w:val="21"/>
          <w:highlight w:val="yellow"/>
        </w:rPr>
        <w:t>a study calendar and a to do list</w:t>
      </w:r>
      <w:r>
        <w:rPr>
          <w:rFonts w:hint="eastAsia" w:hAnsi="Times New Roman" w:cs="Times New Roman"/>
          <w:b w:val="0"/>
          <w:bCs w:val="0"/>
          <w:sz w:val="21"/>
          <w:szCs w:val="21"/>
          <w:lang w:val="en-US" w:eastAsia="zh-CN"/>
        </w:rPr>
        <w:t>_________</w:t>
      </w:r>
      <w:r>
        <w:rPr>
          <w:rFonts w:hint="default" w:ascii="Times New Roman" w:hAnsi="Times New Roman" w:eastAsia="宋体" w:cs="Times New Roman"/>
          <w:b w:val="0"/>
          <w:bCs w:val="0"/>
          <w:color w:val="000000"/>
          <w:sz w:val="21"/>
          <w:szCs w:val="21"/>
        </w:rPr>
        <w:t>_</w:t>
      </w:r>
      <w:r>
        <w:rPr>
          <w:rFonts w:hint="eastAsia" w:hAnsi="Times New Roman" w:cs="Times New Roman"/>
          <w:b w:val="0"/>
          <w:bCs w:val="0"/>
          <w:color w:val="000000"/>
          <w:sz w:val="21"/>
          <w:szCs w:val="21"/>
          <w:lang w:val="en-US" w:eastAsia="zh-CN"/>
        </w:rPr>
        <w:t>.</w:t>
      </w:r>
    </w:p>
    <w:p>
      <w:pPr>
        <w:ind w:left="0" w:firstLine="0"/>
        <w:jc w:val="both"/>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74.What can be put in the blank in the chart(图表的空白处）?</w:t>
      </w:r>
    </w:p>
    <w:p>
      <w:pPr>
        <w:tabs>
          <w:tab w:val="left" w:pos="1027"/>
          <w:tab w:val="left" w:pos="1565"/>
          <w:tab w:val="right" w:pos="8026"/>
        </w:tabs>
        <w:rPr>
          <w:rFonts w:hint="default" w:ascii="Times New Roman" w:hAnsi="Times New Roman" w:eastAsia="宋体" w:cs="Times New Roman"/>
          <w:b w:val="0"/>
          <w:bCs w:val="0"/>
          <w:sz w:val="21"/>
          <w:szCs w:val="21"/>
        </w:rPr>
      </w:pPr>
      <w:r>
        <w:rPr>
          <w:rFonts w:hint="eastAsia" w:hAnsi="Times New Roman" w:cs="Times New Roman"/>
          <w:b w:val="0"/>
          <w:bCs w:val="0"/>
          <w:color w:val="000000"/>
          <w:sz w:val="21"/>
          <w:szCs w:val="21"/>
          <w:lang w:val="en-US" w:eastAsia="zh-CN"/>
        </w:rPr>
        <w:t xml:space="preserve">       </w:t>
      </w:r>
      <w:r>
        <w:rPr>
          <w:rFonts w:hint="default" w:hAnsi="Times New Roman" w:cs="Times New Roman"/>
          <w:b w:val="0"/>
          <w:bCs w:val="0"/>
          <w:color w:val="000000"/>
          <w:sz w:val="21"/>
          <w:szCs w:val="21"/>
          <w:lang w:val="en-US" w:eastAsia="zh-CN"/>
        </w:rPr>
        <w:t>“</w:t>
      </w:r>
      <w:r>
        <w:rPr>
          <w:rFonts w:hint="eastAsia" w:hAnsi="Times New Roman" w:cs="Times New Roman"/>
          <w:b w:val="0"/>
          <w:bCs w:val="0"/>
          <w:sz w:val="21"/>
          <w:szCs w:val="21"/>
          <w:lang w:val="en-US" w:eastAsia="zh-CN"/>
        </w:rPr>
        <w:t>_____</w:t>
      </w:r>
      <w:r>
        <w:rPr>
          <w:rFonts w:hint="default" w:ascii="Times New Roman" w:hAnsi="Times New Roman" w:eastAsia="宋体" w:cs="Times New Roman"/>
          <w:b/>
          <w:bCs/>
          <w:color w:val="FF0000"/>
          <w:sz w:val="21"/>
          <w:szCs w:val="21"/>
          <w:highlight w:val="yellow"/>
        </w:rPr>
        <w:t>review what you have learned</w:t>
      </w:r>
      <w:r>
        <w:rPr>
          <w:rFonts w:hint="eastAsia" w:hAnsi="Times New Roman" w:cs="Times New Roman"/>
          <w:b w:val="0"/>
          <w:bCs w:val="0"/>
          <w:sz w:val="21"/>
          <w:szCs w:val="21"/>
          <w:lang w:val="en-US" w:eastAsia="zh-CN"/>
        </w:rPr>
        <w:t>________</w:t>
      </w:r>
      <w:r>
        <w:rPr>
          <w:rFonts w:hint="default" w:ascii="Times New Roman" w:hAnsi="Times New Roman" w:eastAsia="宋体" w:cs="Times New Roman"/>
          <w:b w:val="0"/>
          <w:bCs w:val="0"/>
          <w:color w:val="000000"/>
          <w:sz w:val="21"/>
          <w:szCs w:val="21"/>
        </w:rPr>
        <w:t>_</w:t>
      </w:r>
      <w:r>
        <w:rPr>
          <w:rFonts w:hint="default" w:hAnsi="Times New Roman" w:cs="Times New Roman"/>
          <w:b w:val="0"/>
          <w:bCs w:val="0"/>
          <w:color w:val="000000"/>
          <w:sz w:val="21"/>
          <w:szCs w:val="21"/>
          <w:lang w:val="en-US" w:eastAsia="zh-CN"/>
        </w:rPr>
        <w:t>”</w:t>
      </w:r>
      <w:r>
        <w:rPr>
          <w:rFonts w:hint="default" w:ascii="Times New Roman" w:hAnsi="Times New Roman" w:eastAsia="宋体" w:cs="Times New Roman"/>
          <w:b w:val="0"/>
          <w:bCs w:val="0"/>
          <w:color w:val="000000"/>
          <w:sz w:val="21"/>
          <w:szCs w:val="21"/>
        </w:rPr>
        <w:t xml:space="preserve"> can be put in it.</w:t>
      </w:r>
    </w:p>
    <w:p>
      <w:pPr>
        <w:numPr>
          <w:ilvl w:val="0"/>
          <w:numId w:val="9"/>
        </w:numPr>
        <w:ind w:firstLine="0"/>
        <w:jc w:val="both"/>
        <w:rPr>
          <w:rFonts w:hint="eastAsia" w:hAnsi="Times New Roman" w:cs="Times New Roman"/>
          <w:b w:val="0"/>
          <w:bCs w:val="0"/>
          <w:color w:val="000000"/>
          <w:sz w:val="21"/>
          <w:szCs w:val="21"/>
          <w:lang w:val="en-US" w:eastAsia="zh-CN"/>
        </w:rPr>
      </w:pPr>
      <w:r>
        <w:rPr>
          <w:rFonts w:hint="default" w:ascii="Times New Roman" w:hAnsi="Times New Roman" w:eastAsia="宋体" w:cs="Times New Roman"/>
          <w:b w:val="0"/>
          <w:bCs w:val="0"/>
          <w:color w:val="000000"/>
          <w:sz w:val="21"/>
          <w:szCs w:val="21"/>
        </w:rPr>
        <w:t>What do you think of online learning?</w:t>
      </w:r>
      <w:r>
        <w:rPr>
          <w:rFonts w:hint="eastAsia" w:hAnsi="Times New Roman" w:cs="Times New Roman"/>
          <w:b w:val="0"/>
          <w:bCs w:val="0"/>
          <w:color w:val="000000"/>
          <w:sz w:val="21"/>
          <w:szCs w:val="21"/>
          <w:lang w:val="en-US" w:eastAsia="zh-CN"/>
        </w:rPr>
        <w:t xml:space="preserve"> </w:t>
      </w:r>
    </w:p>
    <w:p>
      <w:pPr>
        <w:numPr>
          <w:ilvl w:val="0"/>
          <w:numId w:val="0"/>
        </w:numPr>
        <w:jc w:val="both"/>
        <w:rPr>
          <w:rFonts w:hint="default" w:ascii="Times New Roman" w:hAnsi="Times New Roman" w:eastAsia="宋体" w:cs="Times New Roman"/>
          <w:b w:val="0"/>
          <w:bCs w:val="0"/>
          <w:sz w:val="21"/>
          <w:szCs w:val="21"/>
        </w:rPr>
      </w:pPr>
      <w:r>
        <w:rPr>
          <w:rFonts w:hint="eastAsia" w:hAnsi="Times New Roman" w:cs="Times New Roman"/>
          <w:b w:val="0"/>
          <w:bCs w:val="0"/>
          <w:sz w:val="21"/>
          <w:szCs w:val="21"/>
          <w:lang w:val="en-US" w:eastAsia="zh-CN"/>
        </w:rPr>
        <w:t xml:space="preserve">    _____</w:t>
      </w:r>
      <w:r>
        <w:rPr>
          <w:rFonts w:hint="default" w:ascii="Times New Roman" w:hAnsi="Times New Roman" w:eastAsia="宋体" w:cs="Times New Roman"/>
          <w:b/>
          <w:bCs/>
          <w:color w:val="FF0000"/>
          <w:sz w:val="21"/>
          <w:szCs w:val="21"/>
          <w:highlight w:val="yellow"/>
        </w:rPr>
        <w:t>it just offers a way of learning. It doesn't take the place of any other ways</w:t>
      </w:r>
      <w:r>
        <w:rPr>
          <w:rFonts w:hint="eastAsia" w:hAnsi="Times New Roman" w:cs="Times New Roman"/>
          <w:b/>
          <w:bCs/>
          <w:color w:val="FF0000"/>
          <w:sz w:val="21"/>
          <w:szCs w:val="21"/>
          <w:highlight w:val="yellow"/>
          <w:lang w:val="en-US" w:eastAsia="zh-CN"/>
        </w:rPr>
        <w:t xml:space="preserve">  </w:t>
      </w:r>
      <w:r>
        <w:rPr>
          <w:rFonts w:hint="eastAsia" w:hAnsi="Times New Roman" w:cs="Times New Roman"/>
          <w:b w:val="0"/>
          <w:bCs w:val="0"/>
          <w:sz w:val="21"/>
          <w:szCs w:val="21"/>
          <w:lang w:val="en-US" w:eastAsia="zh-CN"/>
        </w:rPr>
        <w:t>_______</w:t>
      </w:r>
      <w:r>
        <w:rPr>
          <w:rFonts w:hint="default" w:ascii="Times New Roman" w:hAnsi="Times New Roman" w:eastAsia="宋体" w:cs="Times New Roman"/>
          <w:b w:val="0"/>
          <w:bCs w:val="0"/>
          <w:color w:val="000000"/>
          <w:sz w:val="21"/>
          <w:szCs w:val="21"/>
        </w:rPr>
        <w:t>_</w:t>
      </w:r>
      <w:r>
        <w:rPr>
          <w:rFonts w:hint="eastAsia" w:hAnsi="Times New Roman" w:cs="Times New Roman"/>
          <w:b w:val="0"/>
          <w:bCs w:val="0"/>
          <w:color w:val="000000"/>
          <w:sz w:val="21"/>
          <w:szCs w:val="21"/>
          <w:lang w:val="en-US" w:eastAsia="zh-CN"/>
        </w:rPr>
        <w:t>.</w:t>
      </w:r>
    </w:p>
    <w:p>
      <w:pPr>
        <w:keepNext w:val="0"/>
        <w:keepLines w:val="0"/>
        <w:pageBreakBefore w:val="0"/>
        <w:widowControl/>
        <w:kinsoku/>
        <w:wordWrap/>
        <w:overflowPunct/>
        <w:topLinePunct w:val="0"/>
        <w:autoSpaceDE/>
        <w:autoSpaceDN/>
        <w:bidi w:val="0"/>
        <w:adjustRightInd/>
        <w:snapToGrid/>
        <w:spacing w:before="0" w:after="0" w:line="360" w:lineRule="exact"/>
        <w:ind w:left="0" w:leftChars="0" w:right="0" w:rightChars="0" w:firstLine="0" w:firstLineChars="0"/>
        <w:jc w:val="both"/>
        <w:textAlignment w:val="auto"/>
        <w:outlineLvl w:val="9"/>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sz w:val="21"/>
          <w:szCs w:val="21"/>
        </w:rPr>
        <w:t>Ⅷ.补全对话（共5小题，计5分）</w:t>
      </w:r>
    </w:p>
    <w:p>
      <w:pPr>
        <w:keepNext w:val="0"/>
        <w:keepLines w:val="0"/>
        <w:pageBreakBefore w:val="0"/>
        <w:widowControl/>
        <w:kinsoku/>
        <w:wordWrap/>
        <w:overflowPunct/>
        <w:topLinePunct w:val="0"/>
        <w:autoSpaceDE/>
        <w:autoSpaceDN/>
        <w:bidi w:val="0"/>
        <w:adjustRightInd/>
        <w:snapToGrid/>
        <w:spacing w:before="0" w:after="0" w:line="360" w:lineRule="exact"/>
        <w:ind w:left="0" w:leftChars="0" w:right="0" w:rightChars="0" w:firstLine="0" w:firstLineChars="0"/>
        <w:jc w:val="both"/>
        <w:textAlignment w:val="auto"/>
        <w:outlineLvl w:val="9"/>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sz w:val="21"/>
          <w:szCs w:val="21"/>
        </w:rPr>
        <w:t xml:space="preserve">根据下面对话中的情境，在每个空白处填人一个适当的语句，使对话恢复完整。 </w:t>
      </w:r>
    </w:p>
    <w:p>
      <w:pPr>
        <w:keepNext w:val="0"/>
        <w:keepLines w:val="0"/>
        <w:pageBreakBefore w:val="0"/>
        <w:widowControl/>
        <w:kinsoku/>
        <w:wordWrap/>
        <w:overflowPunct/>
        <w:topLinePunct w:val="0"/>
        <w:autoSpaceDE/>
        <w:autoSpaceDN/>
        <w:bidi w:val="0"/>
        <w:adjustRightInd/>
        <w:snapToGrid/>
        <w:spacing w:before="0" w:after="0" w:line="360" w:lineRule="exact"/>
        <w:ind w:left="0" w:leftChars="0" w:right="0" w:rightChars="0" w:firstLine="0" w:firstLineChars="0"/>
        <w:jc w:val="both"/>
        <w:textAlignment w:val="auto"/>
        <w:outlineLvl w:val="9"/>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sz w:val="21"/>
          <w:szCs w:val="21"/>
        </w:rPr>
        <w:t>A: Excuse me, My mobile phone is out of power. I'm afraid I'm lost.76</w:t>
      </w:r>
      <w:r>
        <w:rPr>
          <w:rFonts w:hint="eastAsia" w:hAnsi="Times New Roman" w:cs="Times New Roman"/>
          <w:b w:val="0"/>
          <w:bCs w:val="0"/>
          <w:color w:val="000000"/>
          <w:sz w:val="21"/>
          <w:szCs w:val="21"/>
          <w:lang w:val="en-US" w:eastAsia="zh-CN"/>
        </w:rPr>
        <w:t>._</w:t>
      </w:r>
      <w:r>
        <w:rPr>
          <w:rFonts w:hint="eastAsia" w:hAnsi="Times New Roman" w:cs="Times New Roman"/>
          <w:b/>
          <w:bCs/>
          <w:color w:val="FF0000"/>
          <w:sz w:val="21"/>
          <w:szCs w:val="21"/>
          <w:highlight w:val="yellow"/>
          <w:lang w:val="en-US" w:eastAsia="zh-CN"/>
        </w:rPr>
        <w:t xml:space="preserve">Can you tell me where the train station is  </w:t>
      </w:r>
      <w:r>
        <w:rPr>
          <w:rFonts w:hint="eastAsia" w:hAnsi="Times New Roman" w:cs="Times New Roman"/>
          <w:b w:val="0"/>
          <w:bCs w:val="0"/>
          <w:sz w:val="21"/>
          <w:szCs w:val="21"/>
          <w:lang w:val="en-US" w:eastAsia="zh-CN"/>
        </w:rPr>
        <w:t>_</w:t>
      </w:r>
      <w:r>
        <w:rPr>
          <w:rFonts w:hint="eastAsia" w:hAnsi="Times New Roman" w:cs="Times New Roman"/>
          <w:b w:val="0"/>
          <w:bCs w:val="0"/>
          <w:color w:val="000000"/>
          <w:sz w:val="21"/>
          <w:szCs w:val="21"/>
          <w:lang w:val="en-US" w:eastAsia="zh-CN"/>
        </w:rPr>
        <w:t>_?</w:t>
      </w:r>
    </w:p>
    <w:p>
      <w:pPr>
        <w:keepNext w:val="0"/>
        <w:keepLines w:val="0"/>
        <w:pageBreakBefore w:val="0"/>
        <w:widowControl/>
        <w:kinsoku/>
        <w:wordWrap/>
        <w:overflowPunct/>
        <w:topLinePunct w:val="0"/>
        <w:autoSpaceDE/>
        <w:autoSpaceDN/>
        <w:bidi w:val="0"/>
        <w:adjustRightInd/>
        <w:snapToGrid/>
        <w:spacing w:before="0" w:after="0" w:line="360" w:lineRule="exact"/>
        <w:ind w:left="0" w:leftChars="0" w:right="0" w:rightChars="0" w:firstLine="0" w:firstLineChars="0"/>
        <w:jc w:val="both"/>
        <w:textAlignment w:val="auto"/>
        <w:outlineLvl w:val="9"/>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sz w:val="21"/>
          <w:szCs w:val="21"/>
        </w:rPr>
        <w:t>B: The train station?</w:t>
      </w:r>
    </w:p>
    <w:p>
      <w:pPr>
        <w:jc w:val="both"/>
      </w:pPr>
      <w:r>
        <w:rPr>
          <w:b w:val="0"/>
          <w:color w:val="000000"/>
        </w:rPr>
        <w:t>A: Yes. I'm leaving for Xi'an by train.</w:t>
      </w:r>
    </w:p>
    <w:p>
      <w:pPr>
        <w:ind w:firstLine="0"/>
        <w:jc w:val="both"/>
      </w:pPr>
      <w:r>
        <w:rPr>
          <w:b w:val="0"/>
          <w:color w:val="000000"/>
        </w:rPr>
        <w:t>B: Go along this street and turn left at the second crossing. And then go straight along the road until the end. You will see the train station on your right.</w:t>
      </w:r>
    </w:p>
    <w:p>
      <w:pPr>
        <w:tabs>
          <w:tab w:val="left" w:pos="555"/>
          <w:tab w:val="left" w:pos="626"/>
        </w:tabs>
      </w:pPr>
      <w:r>
        <w:rPr>
          <w:b w:val="0"/>
          <w:color w:val="000000"/>
        </w:rPr>
        <w:t>A: Sorry! I</w:t>
      </w:r>
      <w:r>
        <w:rPr>
          <w:b w:val="0"/>
          <w:color w:val="000000"/>
          <w:highlight w:val="cyan"/>
        </w:rPr>
        <w:t xml:space="preserve"> can't follow</w:t>
      </w:r>
      <w:r>
        <w:rPr>
          <w:b w:val="0"/>
          <w:color w:val="000000"/>
        </w:rPr>
        <w:t xml:space="preserve"> you. 77. </w:t>
      </w:r>
      <w:r>
        <w:rPr>
          <w:rFonts w:hint="eastAsia"/>
          <w:b w:val="0"/>
          <w:color w:val="000000"/>
          <w:lang w:val="en-US" w:eastAsia="zh-CN"/>
        </w:rPr>
        <w:t>__</w:t>
      </w:r>
      <w:r>
        <w:rPr>
          <w:rFonts w:hint="eastAsia" w:hAnsi="Times New Roman" w:cs="Times New Roman"/>
          <w:b/>
          <w:bCs/>
          <w:color w:val="FF0000"/>
          <w:sz w:val="21"/>
          <w:szCs w:val="21"/>
          <w:highlight w:val="yellow"/>
          <w:lang w:val="en-US" w:eastAsia="zh-CN"/>
        </w:rPr>
        <w:t>Can you speak slowly</w:t>
      </w:r>
      <w:r>
        <w:rPr>
          <w:rFonts w:hint="eastAsia"/>
          <w:b w:val="0"/>
          <w:color w:val="000000"/>
          <w:lang w:val="en-US" w:eastAsia="zh-CN"/>
        </w:rPr>
        <w:t>__________________?</w:t>
      </w:r>
      <w:r>
        <w:tab/>
      </w:r>
    </w:p>
    <w:p>
      <w:pPr>
        <w:tabs>
          <w:tab w:val="left" w:pos="555"/>
          <w:tab w:val="left" w:pos="626"/>
        </w:tabs>
      </w:pPr>
      <w:r>
        <w:rPr>
          <w:b w:val="0"/>
          <w:color w:val="000000"/>
        </w:rPr>
        <w:t>B: Sure. And I'll draw a map to you.</w:t>
      </w:r>
    </w:p>
    <w:p>
      <w:pPr>
        <w:tabs>
          <w:tab w:val="left" w:pos="649"/>
          <w:tab w:val="right" w:pos="8325"/>
        </w:tabs>
      </w:pPr>
      <w:r>
        <w:rPr>
          <w:b w:val="0"/>
          <w:color w:val="000000"/>
        </w:rPr>
        <w:t>A: It's nice of you,thanks.78.</w:t>
      </w:r>
      <w:r>
        <w:rPr>
          <w:rFonts w:hint="eastAsia"/>
          <w:b w:val="0"/>
          <w:color w:val="000000"/>
          <w:lang w:val="en-US" w:eastAsia="zh-CN"/>
        </w:rPr>
        <w:t>____</w:t>
      </w:r>
      <w:r>
        <w:rPr>
          <w:rFonts w:hint="eastAsia" w:hAnsi="Times New Roman" w:cs="Times New Roman"/>
          <w:b/>
          <w:bCs/>
          <w:color w:val="FF0000"/>
          <w:sz w:val="21"/>
          <w:szCs w:val="21"/>
          <w:highlight w:val="yellow"/>
          <w:lang w:val="en-US" w:eastAsia="zh-CN"/>
        </w:rPr>
        <w:t xml:space="preserve"> Is it far </w:t>
      </w:r>
      <w:r>
        <w:rPr>
          <w:rFonts w:hint="eastAsia"/>
          <w:b w:val="0"/>
          <w:color w:val="000000"/>
          <w:lang w:val="en-US" w:eastAsia="zh-CN"/>
        </w:rPr>
        <w:t>_______________</w:t>
      </w:r>
      <w:r>
        <w:rPr>
          <w:b w:val="0"/>
          <w:color w:val="000000"/>
        </w:rPr>
        <w:t>？</w:t>
      </w:r>
    </w:p>
    <w:p>
      <w:pPr>
        <w:ind w:left="0" w:firstLine="0"/>
        <w:jc w:val="both"/>
      </w:pPr>
      <w:r>
        <w:rPr>
          <w:b w:val="0"/>
          <w:color w:val="000000"/>
        </w:rPr>
        <w:t>B: Yes, it is a little far. And about 30 minutes' walk. I think you had better take a bus.</w:t>
      </w:r>
    </w:p>
    <w:p>
      <w:pPr>
        <w:ind w:left="0" w:firstLine="66"/>
        <w:jc w:val="both"/>
      </w:pPr>
      <w:r>
        <w:rPr>
          <w:b w:val="0"/>
          <w:color w:val="000000"/>
        </w:rPr>
        <w:t xml:space="preserve">A: 79. _ </w:t>
      </w:r>
      <w:r>
        <w:rPr>
          <w:rFonts w:hint="eastAsia"/>
          <w:b w:val="0"/>
          <w:color w:val="000000"/>
          <w:lang w:val="en-US" w:eastAsia="zh-CN"/>
        </w:rPr>
        <w:t>______</w:t>
      </w:r>
      <w:r>
        <w:rPr>
          <w:rFonts w:hint="eastAsia" w:hAnsi="Times New Roman" w:cs="Times New Roman"/>
          <w:b/>
          <w:bCs/>
          <w:color w:val="FF0000"/>
          <w:sz w:val="21"/>
          <w:szCs w:val="21"/>
          <w:highlight w:val="yellow"/>
          <w:lang w:val="en-US" w:eastAsia="zh-CN"/>
        </w:rPr>
        <w:t xml:space="preserve">Which bus can I take  </w:t>
      </w:r>
      <w:r>
        <w:rPr>
          <w:rFonts w:hint="eastAsia"/>
          <w:b w:val="0"/>
          <w:color w:val="000000"/>
          <w:lang w:val="en-US" w:eastAsia="zh-CN"/>
        </w:rPr>
        <w:t>____________</w:t>
      </w:r>
      <w:r>
        <w:rPr>
          <w:b w:val="0"/>
          <w:color w:val="000000"/>
        </w:rPr>
        <w:t>_ ？</w:t>
      </w:r>
    </w:p>
    <w:p>
      <w:pPr>
        <w:ind w:left="0" w:firstLine="66"/>
        <w:jc w:val="both"/>
      </w:pPr>
      <w:r>
        <w:rPr>
          <w:b w:val="0"/>
          <w:color w:val="000000"/>
        </w:rPr>
        <w:t>B: The No. 104 Bus. The bus stop is over there. You can't miss it.</w:t>
      </w:r>
    </w:p>
    <w:p>
      <w:pPr>
        <w:spacing w:before="86"/>
        <w:ind w:left="0" w:firstLine="66"/>
        <w:jc w:val="both"/>
      </w:pPr>
      <w:r>
        <w:rPr>
          <w:b w:val="0"/>
          <w:color w:val="000000"/>
        </w:rPr>
        <w:t>A:80. _</w:t>
      </w:r>
      <w:r>
        <w:rPr>
          <w:rFonts w:hint="eastAsia"/>
          <w:b w:val="0"/>
          <w:color w:val="000000"/>
          <w:lang w:val="en-US" w:eastAsia="zh-CN"/>
        </w:rPr>
        <w:t>_____</w:t>
      </w:r>
      <w:r>
        <w:rPr>
          <w:rFonts w:hint="eastAsia" w:hAnsi="Times New Roman" w:cs="Times New Roman"/>
          <w:b/>
          <w:bCs/>
          <w:color w:val="FF0000"/>
          <w:sz w:val="21"/>
          <w:szCs w:val="21"/>
          <w:highlight w:val="yellow"/>
          <w:lang w:val="en-US" w:eastAsia="zh-CN"/>
        </w:rPr>
        <w:t>Thank you</w:t>
      </w:r>
      <w:r>
        <w:rPr>
          <w:rFonts w:hint="eastAsia"/>
          <w:b w:val="0"/>
          <w:color w:val="000000"/>
          <w:lang w:val="en-US" w:eastAsia="zh-CN"/>
        </w:rPr>
        <w:t>_______________</w:t>
      </w:r>
      <w:r>
        <w:rPr>
          <w:b w:val="0"/>
          <w:color w:val="000000"/>
        </w:rPr>
        <w:t>_</w:t>
      </w:r>
      <w:r>
        <w:rPr>
          <w:rFonts w:hint="eastAsia"/>
          <w:b w:val="0"/>
          <w:color w:val="000000"/>
          <w:lang w:val="en-US" w:eastAsia="zh-CN"/>
        </w:rPr>
        <w:t>.</w:t>
      </w:r>
    </w:p>
    <w:p>
      <w:pPr>
        <w:ind w:left="0" w:firstLine="66"/>
        <w:jc w:val="both"/>
        <w:rPr>
          <w:b w:val="0"/>
          <w:color w:val="000000"/>
        </w:rPr>
      </w:pPr>
      <w:r>
        <w:rPr>
          <w:b w:val="0"/>
          <w:color w:val="000000"/>
        </w:rPr>
        <w:t>B: My pleasure.</w:t>
      </w:r>
    </w:p>
    <w:p>
      <w:pPr>
        <w:ind w:left="0" w:firstLine="66"/>
        <w:jc w:val="both"/>
        <w:rPr>
          <w:b w:val="0"/>
          <w:color w:val="000000"/>
        </w:rPr>
      </w:pPr>
    </w:p>
    <w:p>
      <w:pPr>
        <w:keepNext w:val="0"/>
        <w:keepLines w:val="0"/>
        <w:pageBreakBefore w:val="0"/>
        <w:widowControl/>
        <w:kinsoku/>
        <w:wordWrap/>
        <w:overflowPunct/>
        <w:topLinePunct w:val="0"/>
        <w:autoSpaceDE/>
        <w:autoSpaceDN/>
        <w:bidi w:val="0"/>
        <w:adjustRightInd/>
        <w:snapToGrid/>
        <w:spacing w:before="0" w:after="0" w:line="360" w:lineRule="exact"/>
        <w:ind w:left="0" w:leftChars="0" w:right="0" w:rightChars="0"/>
        <w:jc w:val="both"/>
        <w:textAlignment w:val="auto"/>
        <w:outlineLvl w:val="9"/>
        <w:rPr>
          <w:rFonts w:hint="eastAsia"/>
          <w:b w:val="0"/>
          <w:color w:val="000000"/>
          <w:lang w:eastAsia="zh-CN"/>
        </w:rPr>
      </w:pPr>
      <w:r>
        <w:rPr>
          <w:rFonts w:hint="eastAsia"/>
          <w:b/>
          <w:color w:val="000000"/>
          <w:lang w:val="en-US" w:eastAsia="zh-CN"/>
        </w:rPr>
        <w:t>I</w:t>
      </w:r>
      <w:r>
        <w:rPr>
          <w:b/>
          <w:color w:val="000000"/>
        </w:rPr>
        <w:t>X.书面表达</w:t>
      </w:r>
      <w:r>
        <w:rPr>
          <w:rFonts w:hint="eastAsia"/>
          <w:b/>
          <w:color w:val="000000"/>
          <w:lang w:eastAsia="zh-CN"/>
        </w:rPr>
        <w:t>参考答案</w:t>
      </w:r>
    </w:p>
    <w:p>
      <w:pPr>
        <w:jc w:val="center"/>
        <w:rPr>
          <w:b w:val="0"/>
          <w:color w:val="000000"/>
        </w:rPr>
      </w:pPr>
      <w:r>
        <w:rPr>
          <w:b w:val="0"/>
          <w:color w:val="000000"/>
        </w:rPr>
        <w:t>Changes In Our Life</w:t>
      </w:r>
    </w:p>
    <w:p>
      <w:pPr>
        <w:jc w:val="center"/>
        <w:rPr>
          <w:b w:val="0"/>
          <w:color w:val="000000"/>
        </w:rPr>
      </w:pPr>
    </w:p>
    <w:p>
      <w:pPr>
        <w:ind w:firstLine="400"/>
        <w:jc w:val="both"/>
        <w:rPr>
          <w:rFonts w:hint="eastAsia"/>
          <w:b w:val="0"/>
          <w:color w:val="000000"/>
          <w:u w:val="single"/>
          <w:lang w:val="en-US" w:eastAsia="zh-CN"/>
        </w:rPr>
      </w:pPr>
      <w:r>
        <w:rPr>
          <w:b w:val="0"/>
          <w:color w:val="000000"/>
          <w:sz w:val="21"/>
          <w:szCs w:val="21"/>
        </w:rPr>
        <w:t>COVID-19 pandemic has made a great difference to our life.</w:t>
      </w:r>
      <w:r>
        <w:rPr>
          <w:rFonts w:hint="eastAsia"/>
          <w:b w:val="0"/>
          <w:color w:val="000000"/>
          <w:sz w:val="21"/>
          <w:szCs w:val="21"/>
          <w:lang w:val="en-US" w:eastAsia="zh-CN"/>
        </w:rPr>
        <w:t xml:space="preserve"> </w:t>
      </w:r>
      <w:r>
        <w:rPr>
          <w:rFonts w:hint="eastAsia"/>
          <w:b w:val="0"/>
          <w:color w:val="000000"/>
          <w:sz w:val="21"/>
          <w:szCs w:val="21"/>
          <w:u w:val="single"/>
          <w:lang w:val="en-US" w:eastAsia="zh-CN"/>
        </w:rPr>
        <w:t>In the past we used to go out without wearing masks, but now we must wear them. In the past we used to shake hands each other, but now we should avoid body contact. In the past, we used to travel around the world during the vacations, but now we would rather stay at home</w:t>
      </w:r>
      <w:r>
        <w:rPr>
          <w:rFonts w:hint="eastAsia"/>
          <w:b w:val="0"/>
          <w:color w:val="000000"/>
          <w:u w:val="single"/>
          <w:lang w:val="en-US" w:eastAsia="zh-CN"/>
        </w:rPr>
        <w:t>.</w:t>
      </w:r>
    </w:p>
    <w:p>
      <w:pPr>
        <w:ind w:firstLine="400"/>
        <w:jc w:val="both"/>
        <w:rPr>
          <w:rFonts w:hint="eastAsia"/>
          <w:b w:val="0"/>
          <w:color w:val="000000"/>
          <w:u w:val="single"/>
          <w:lang w:val="en-US" w:eastAsia="zh-CN"/>
        </w:rPr>
      </w:pPr>
      <w:r>
        <w:rPr>
          <w:b w:val="0"/>
          <w:color w:val="000000"/>
          <w:sz w:val="21"/>
          <w:szCs w:val="21"/>
          <w:u w:val="single"/>
        </w:rPr>
        <w:t>COVID-19 pandemic</w:t>
      </w:r>
      <w:r>
        <w:rPr>
          <w:rFonts w:hint="eastAsia"/>
          <w:b w:val="0"/>
          <w:color w:val="000000"/>
          <w:sz w:val="21"/>
          <w:szCs w:val="21"/>
          <w:u w:val="single"/>
          <w:lang w:val="en-US" w:eastAsia="zh-CN"/>
        </w:rPr>
        <w:t xml:space="preserve"> has been everywhere, we should follow our government advice, we should try our best to avoid going somewhere.</w:t>
      </w:r>
    </w:p>
    <w:p>
      <w:pPr>
        <w:ind w:firstLine="400"/>
        <w:jc w:val="both"/>
        <w:rPr>
          <w:rFonts w:hint="eastAsia"/>
          <w:b w:val="0"/>
          <w:color w:val="000000"/>
          <w:lang w:val="en-US" w:eastAsia="zh-CN"/>
        </w:rPr>
      </w:pPr>
    </w:p>
    <w:p>
      <w:pPr>
        <w:ind w:firstLine="400"/>
        <w:jc w:val="both"/>
        <w:rPr>
          <w:rFonts w:hint="eastAsia"/>
          <w:b w:val="0"/>
          <w:color w:val="000000"/>
          <w:lang w:val="en-US" w:eastAsia="zh-CN"/>
        </w:rPr>
      </w:pPr>
    </w:p>
    <w:p>
      <w:pPr>
        <w:keepNext w:val="0"/>
        <w:keepLines w:val="0"/>
        <w:pageBreakBefore w:val="0"/>
        <w:widowControl/>
        <w:kinsoku/>
        <w:wordWrap/>
        <w:overflowPunct/>
        <w:topLinePunct w:val="0"/>
        <w:autoSpaceDE/>
        <w:autoSpaceDN/>
        <w:bidi w:val="0"/>
        <w:adjustRightInd/>
        <w:snapToGrid/>
        <w:spacing w:before="0" w:after="0" w:line="360" w:lineRule="exact"/>
        <w:ind w:left="0" w:leftChars="0" w:right="0" w:rightChars="0" w:firstLine="0" w:firstLineChars="0"/>
        <w:jc w:val="both"/>
        <w:textAlignment w:val="auto"/>
        <w:outlineLvl w:val="9"/>
        <w:rPr>
          <w:rFonts w:hint="default" w:ascii="Times New Roman" w:hAnsi="Times New Roman" w:eastAsia="宋体" w:cs="Times New Roman"/>
          <w:b w:val="0"/>
          <w:bCs w:val="0"/>
          <w:color w:val="000000"/>
          <w:sz w:val="21"/>
          <w:szCs w:val="21"/>
        </w:rPr>
      </w:pPr>
    </w:p>
    <w:p>
      <w:pPr>
        <w:ind w:left="0" w:firstLine="0"/>
        <w:jc w:val="both"/>
        <w:rPr>
          <w:rFonts w:hint="default" w:ascii="Times New Roman" w:hAnsi="Times New Roman" w:eastAsia="宋体" w:cs="Times New Roman"/>
          <w:b w:val="0"/>
          <w:bCs w:val="0"/>
          <w:color w:val="000000"/>
          <w:sz w:val="21"/>
          <w:szCs w:val="21"/>
        </w:rPr>
      </w:pPr>
    </w:p>
    <w:p>
      <w:pPr>
        <w:jc w:val="both"/>
        <w:rPr>
          <w:sz w:val="21"/>
          <w:szCs w:val="21"/>
        </w:rPr>
        <w:sectPr>
          <w:headerReference r:id="rId3" w:type="default"/>
          <w:footerReference r:id="rId4" w:type="default"/>
          <w:pgSz w:w="12240" w:h="15840"/>
          <w:pgMar w:top="1440" w:right="1080" w:bottom="1440" w:left="1080" w:header="720" w:footer="720" w:gutter="0"/>
          <w:cols w:space="720" w:num="1"/>
          <w:docGrid w:linePitch="360" w:charSpace="0"/>
        </w:sectPr>
      </w:pPr>
      <w:r>
        <w:rPr>
          <w:rFonts w:hint="eastAsia" w:ascii="Times New Roman" w:hAnsi="Times New Roman" w:eastAsia="宋体" w:cs="Times New Roman"/>
          <w:sz w:val="21"/>
          <w:szCs w:val="21"/>
          <w:vertAlign w:val="baseline"/>
          <w:lang w:eastAsia="zh-CN"/>
        </w:rPr>
        <w:drawing>
          <wp:anchor distT="0" distB="0" distL="114300" distR="114300" simplePos="0" relativeHeight="251660288" behindDoc="0" locked="0" layoutInCell="1" allowOverlap="1">
            <wp:simplePos x="0" y="0"/>
            <wp:positionH relativeFrom="column">
              <wp:posOffset>572135</wp:posOffset>
            </wp:positionH>
            <wp:positionV relativeFrom="paragraph">
              <wp:posOffset>6514465</wp:posOffset>
            </wp:positionV>
            <wp:extent cx="5266055" cy="6214110"/>
            <wp:effectExtent l="0" t="0" r="10795" b="15240"/>
            <wp:wrapNone/>
            <wp:docPr id="4" name="图片 4" descr="70b2b4d6dc60b332bb0fc2be8d154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70b2b4d6dc60b332bb0fc2be8d154c2"/>
                    <pic:cNvPicPr>
                      <a:picLocks noChangeAspect="1"/>
                    </pic:cNvPicPr>
                  </pic:nvPicPr>
                  <pic:blipFill>
                    <a:blip r:embed="rId8"/>
                    <a:srcRect t="8153" b="8392"/>
                    <a:stretch>
                      <a:fillRect/>
                    </a:stretch>
                  </pic:blipFill>
                  <pic:spPr>
                    <a:xfrm>
                      <a:off x="0" y="0"/>
                      <a:ext cx="5266055" cy="6214110"/>
                    </a:xfrm>
                    <a:prstGeom prst="rect">
                      <a:avLst/>
                    </a:prstGeom>
                  </pic:spPr>
                </pic:pic>
              </a:graphicData>
            </a:graphic>
          </wp:anchor>
        </w:drawing>
      </w:r>
      <w:r>
        <w:rPr>
          <w:rFonts w:hint="eastAsia" w:ascii="Times New Roman" w:hAnsi="Times New Roman" w:eastAsia="宋体" w:cs="Times New Roman"/>
          <w:sz w:val="21"/>
          <w:szCs w:val="21"/>
          <w:vertAlign w:val="baseline"/>
          <w:lang w:eastAsia="zh-CN"/>
        </w:rPr>
        <w:drawing>
          <wp:anchor distT="0" distB="0" distL="114300" distR="114300" simplePos="0" relativeHeight="251659264" behindDoc="0" locked="0" layoutInCell="1" allowOverlap="1">
            <wp:simplePos x="0" y="0"/>
            <wp:positionH relativeFrom="column">
              <wp:posOffset>572135</wp:posOffset>
            </wp:positionH>
            <wp:positionV relativeFrom="paragraph">
              <wp:posOffset>6514465</wp:posOffset>
            </wp:positionV>
            <wp:extent cx="5266055" cy="6214110"/>
            <wp:effectExtent l="0" t="0" r="10795" b="15240"/>
            <wp:wrapNone/>
            <wp:docPr id="1" name="图片 1" descr="70b2b4d6dc60b332bb0fc2be8d154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0b2b4d6dc60b332bb0fc2be8d154c2"/>
                    <pic:cNvPicPr>
                      <a:picLocks noChangeAspect="1"/>
                    </pic:cNvPicPr>
                  </pic:nvPicPr>
                  <pic:blipFill>
                    <a:blip r:embed="rId8"/>
                    <a:srcRect t="8153" b="8392"/>
                    <a:stretch>
                      <a:fillRect/>
                    </a:stretch>
                  </pic:blipFill>
                  <pic:spPr>
                    <a:xfrm>
                      <a:off x="0" y="0"/>
                      <a:ext cx="5266055" cy="6214110"/>
                    </a:xfrm>
                    <a:prstGeom prst="rect">
                      <a:avLst/>
                    </a:prstGeom>
                  </pic:spPr>
                </pic:pic>
              </a:graphicData>
            </a:graphic>
          </wp:anchor>
        </w:drawing>
      </w:r>
    </w:p>
    <w:p>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Gothic">
    <w:panose1 w:val="020B0609070205080204"/>
    <w:charset w:val="80"/>
    <w:family w:val="auto"/>
    <w:pitch w:val="default"/>
    <w:sig w:usb0="E00002FF" w:usb1="6AC7FDFB" w:usb2="00000012" w:usb3="00000000" w:csb0="4002009F" w:csb1="DFD70000"/>
  </w:font>
  <w:font w:name="Courier">
    <w:altName w:val="Courier New"/>
    <w:panose1 w:val="02000500000000000000"/>
    <w:charset w:val="00"/>
    <w:family w:val="auto"/>
    <w:pitch w:val="default"/>
    <w:sig w:usb0="00000000" w:usb1="00000000" w:usb2="00000000" w:usb3="00000000" w:csb0="00000001" w:csb1="00000000"/>
  </w:font>
  <w:font w:name="MS Mincho">
    <w:panose1 w:val="02020609040205080304"/>
    <w:charset w:val="80"/>
    <w:family w:val="auto"/>
    <w:pitch w:val="default"/>
    <w:sig w:usb0="E00002FF" w:usb1="6AC7FDFB" w:usb2="00000012" w:usb3="00000000" w:csb0="4002009F" w:csb1="DFD7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widowControl w:val="0"/>
      <w:tabs>
        <w:tab w:val="center" w:pos="4153"/>
        <w:tab w:val="right" w:pos="8306"/>
      </w:tabs>
      <w:snapToGrid w:val="0"/>
      <w:spacing w:line="240" w:lineRule="auto"/>
      <w:rPr>
        <w:rFonts w:hAnsi="Times New Roman" w:cs="Times New Roman"/>
        <w:color w:val="auto"/>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hAnsi="Times New Roman"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widowControl w:val="0"/>
      <w:pBdr>
        <w:bottom w:val="none" w:color="auto" w:sz="0" w:space="1"/>
      </w:pBdr>
      <w:snapToGrid w:val="0"/>
      <w:spacing w:line="240" w:lineRule="auto"/>
      <w:jc w:val="both"/>
      <w:rPr>
        <w:rFonts w:hAnsi="Times New Roman" w:cs="Times New Roman"/>
        <w:color w:val="auto"/>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2"/>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abstractNum w:abstractNumId="6">
    <w:nsid w:val="6341893B"/>
    <w:multiLevelType w:val="singleLevel"/>
    <w:tmpl w:val="6341893B"/>
    <w:lvl w:ilvl="0" w:tentative="0">
      <w:start w:val="21"/>
      <w:numFmt w:val="decimal"/>
      <w:suff w:val="nothing"/>
      <w:lvlText w:val="%1."/>
      <w:lvlJc w:val="left"/>
    </w:lvl>
  </w:abstractNum>
  <w:abstractNum w:abstractNumId="7">
    <w:nsid w:val="63418DDA"/>
    <w:multiLevelType w:val="singleLevel"/>
    <w:tmpl w:val="63418DDA"/>
    <w:lvl w:ilvl="0" w:tentative="0">
      <w:start w:val="47"/>
      <w:numFmt w:val="decimal"/>
      <w:suff w:val="nothing"/>
      <w:lvlText w:val="%1."/>
      <w:lvlJc w:val="left"/>
    </w:lvl>
  </w:abstractNum>
  <w:abstractNum w:abstractNumId="8">
    <w:nsid w:val="6341929E"/>
    <w:multiLevelType w:val="singleLevel"/>
    <w:tmpl w:val="6341929E"/>
    <w:lvl w:ilvl="0" w:tentative="0">
      <w:start w:val="75"/>
      <w:numFmt w:val="decimal"/>
      <w:suff w:val="space"/>
      <w:lvlText w:val="%1."/>
      <w:lvlJc w:val="left"/>
    </w:lvl>
  </w:abstractNum>
  <w:num w:numId="1">
    <w:abstractNumId w:val="1"/>
  </w:num>
  <w:num w:numId="2">
    <w:abstractNumId w:val="4"/>
  </w:num>
  <w:num w:numId="3">
    <w:abstractNumId w:val="5"/>
  </w:num>
  <w:num w:numId="4">
    <w:abstractNumId w:val="2"/>
  </w:num>
  <w:num w:numId="5">
    <w:abstractNumId w:val="0"/>
  </w:num>
  <w:num w:numId="6">
    <w:abstractNumId w:val="3"/>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nforcement="0"/>
  <w:defaultTabStop w:val="720"/>
  <w:displayHorizontalDrawingGridEvery w:val="0"/>
  <w:displayVerticalDrawingGridEvery w:val="2"/>
  <w:characterSpacingControl w:val="doNotCompress"/>
  <w:hdrShapeDefaults>
    <o:shapelayout v:ext="edit">
      <o:idmap v:ext="edit" data="2"/>
    </o:shapelayout>
  </w:hdrShapeDefaults>
  <w:compat>
    <w:balanceSingleByteDoubleByteWidth/>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15074B"/>
    <w:rsid w:val="0029639D"/>
    <w:rsid w:val="00326F90"/>
    <w:rsid w:val="004151FC"/>
    <w:rsid w:val="00AA1D8D"/>
    <w:rsid w:val="00B47730"/>
    <w:rsid w:val="00C02FC6"/>
    <w:rsid w:val="00CB0664"/>
    <w:rsid w:val="00FC693F"/>
    <w:rsid w:val="0191218D"/>
    <w:rsid w:val="01CB2442"/>
    <w:rsid w:val="050B759D"/>
    <w:rsid w:val="05C6436B"/>
    <w:rsid w:val="06D72C2F"/>
    <w:rsid w:val="0C47215E"/>
    <w:rsid w:val="0CE76F2D"/>
    <w:rsid w:val="0EAD7E5E"/>
    <w:rsid w:val="107A787A"/>
    <w:rsid w:val="10B504E7"/>
    <w:rsid w:val="16B83F35"/>
    <w:rsid w:val="1885318F"/>
    <w:rsid w:val="18AB5EFD"/>
    <w:rsid w:val="18AE349A"/>
    <w:rsid w:val="1C351642"/>
    <w:rsid w:val="1FD773F4"/>
    <w:rsid w:val="21991B58"/>
    <w:rsid w:val="231A2CAC"/>
    <w:rsid w:val="2464710A"/>
    <w:rsid w:val="2710361A"/>
    <w:rsid w:val="2AC20B97"/>
    <w:rsid w:val="2DCF666C"/>
    <w:rsid w:val="2E1F21D3"/>
    <w:rsid w:val="343A729B"/>
    <w:rsid w:val="351F104D"/>
    <w:rsid w:val="35DF5A05"/>
    <w:rsid w:val="36BA0941"/>
    <w:rsid w:val="3C4612FB"/>
    <w:rsid w:val="3E240AC8"/>
    <w:rsid w:val="3E630BC0"/>
    <w:rsid w:val="3E872EF0"/>
    <w:rsid w:val="3FA7438F"/>
    <w:rsid w:val="42CF5A69"/>
    <w:rsid w:val="44112E74"/>
    <w:rsid w:val="495541AD"/>
    <w:rsid w:val="4B7D4D22"/>
    <w:rsid w:val="4DE1520E"/>
    <w:rsid w:val="53AA1C4C"/>
    <w:rsid w:val="54B504FF"/>
    <w:rsid w:val="55281693"/>
    <w:rsid w:val="58A20F53"/>
    <w:rsid w:val="59CB1BA1"/>
    <w:rsid w:val="5B314960"/>
    <w:rsid w:val="5B8E539B"/>
    <w:rsid w:val="60570CF5"/>
    <w:rsid w:val="616E033F"/>
    <w:rsid w:val="6251617C"/>
    <w:rsid w:val="660F37A7"/>
    <w:rsid w:val="67DB15F2"/>
    <w:rsid w:val="6AF8468F"/>
    <w:rsid w:val="6C130EE4"/>
    <w:rsid w:val="6FCF358F"/>
    <w:rsid w:val="7706230D"/>
    <w:rsid w:val="785E31C6"/>
    <w:rsid w:val="7A4C456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before="0" w:after="0" w:line="276" w:lineRule="auto"/>
    </w:pPr>
    <w:rPr>
      <w:rFonts w:ascii="Times New Roman" w:hAnsi="宋体" w:eastAsia="宋体" w:cstheme="minorBidi"/>
      <w:color w:val="000000"/>
      <w:sz w:val="20"/>
      <w:szCs w:val="22"/>
      <w:lang w:val="en-US" w:eastAsia="en-US" w:bidi="ar-SA"/>
    </w:rPr>
  </w:style>
  <w:style w:type="paragraph" w:styleId="2">
    <w:name w:val="heading 1"/>
    <w:basedOn w:val="1"/>
    <w:next w:val="1"/>
    <w:link w:val="13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40"/>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4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151"/>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152"/>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153"/>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154"/>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155"/>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156"/>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33">
    <w:name w:val="Default Paragraph Font"/>
    <w:unhideWhenUsed/>
    <w:qFormat/>
    <w:uiPriority w:val="1"/>
  </w:style>
  <w:style w:type="table" w:default="1" w:styleId="36">
    <w:name w:val="Normal Table"/>
    <w:unhideWhenUsed/>
    <w:qFormat/>
    <w:uiPriority w:val="99"/>
    <w:tblPr>
      <w:tblLayout w:type="fixed"/>
      <w:tblCellMar>
        <w:top w:w="0" w:type="dxa"/>
        <w:left w:w="108" w:type="dxa"/>
        <w:bottom w:w="0" w:type="dxa"/>
        <w:right w:w="108" w:type="dxa"/>
      </w:tblCellMar>
    </w:tblPr>
  </w:style>
  <w:style w:type="paragraph" w:styleId="11">
    <w:name w:val="List 3"/>
    <w:basedOn w:val="1"/>
    <w:unhideWhenUsed/>
    <w:qFormat/>
    <w:uiPriority w:val="99"/>
    <w:pPr>
      <w:ind w:left="1080" w:hanging="360"/>
      <w:contextualSpacing/>
    </w:pPr>
  </w:style>
  <w:style w:type="paragraph" w:styleId="12">
    <w:name w:val="List Number 2"/>
    <w:basedOn w:val="1"/>
    <w:unhideWhenUsed/>
    <w:qFormat/>
    <w:uiPriority w:val="99"/>
    <w:pPr>
      <w:numPr>
        <w:ilvl w:val="0"/>
        <w:numId w:val="1"/>
      </w:numPr>
      <w:contextualSpacing/>
    </w:pPr>
  </w:style>
  <w:style w:type="paragraph" w:styleId="13">
    <w:name w:val="macro"/>
    <w:link w:val="148"/>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4">
    <w:name w:val="List Number"/>
    <w:basedOn w:val="1"/>
    <w:unhideWhenUsed/>
    <w:qFormat/>
    <w:uiPriority w:val="99"/>
    <w:pPr>
      <w:numPr>
        <w:ilvl w:val="0"/>
        <w:numId w:val="2"/>
      </w:numPr>
      <w:contextualSpacing/>
    </w:pPr>
  </w:style>
  <w:style w:type="paragraph" w:styleId="15">
    <w:name w:val="caption"/>
    <w:basedOn w:val="1"/>
    <w:next w:val="1"/>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7"/>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5"/>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7"/>
    <w:unhideWhenUsed/>
    <w:qFormat/>
    <w:uiPriority w:val="99"/>
    <w:pPr>
      <w:tabs>
        <w:tab w:val="center" w:pos="4680"/>
        <w:tab w:val="right" w:pos="9360"/>
      </w:tabs>
      <w:spacing w:after="0" w:line="240" w:lineRule="auto"/>
    </w:pPr>
  </w:style>
  <w:style w:type="paragraph" w:styleId="25">
    <w:name w:val="header"/>
    <w:basedOn w:val="1"/>
    <w:link w:val="136"/>
    <w:unhideWhenUsed/>
    <w:qFormat/>
    <w:uiPriority w:val="99"/>
    <w:pPr>
      <w:tabs>
        <w:tab w:val="center" w:pos="4680"/>
        <w:tab w:val="right" w:pos="9360"/>
      </w:tabs>
      <w:spacing w:after="0" w:line="240" w:lineRule="auto"/>
    </w:pPr>
  </w:style>
  <w:style w:type="paragraph" w:styleId="26">
    <w:name w:val="Subtitle"/>
    <w:basedOn w:val="1"/>
    <w:next w:val="1"/>
    <w:link w:val="143"/>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6"/>
    <w:unhideWhenUsed/>
    <w:qFormat/>
    <w:uiPriority w:val="99"/>
    <w:pPr>
      <w:spacing w:after="120" w:line="480" w:lineRule="auto"/>
    </w:pPr>
  </w:style>
  <w:style w:type="paragraph" w:styleId="29">
    <w:name w:val="List Continue 2"/>
    <w:basedOn w:val="1"/>
    <w:unhideWhenUsed/>
    <w:qFormat/>
    <w:uiPriority w:val="99"/>
    <w:pPr>
      <w:spacing w:after="120"/>
      <w:ind w:left="720"/>
      <w:contextualSpacing/>
    </w:pPr>
  </w:style>
  <w:style w:type="paragraph" w:styleId="30">
    <w:name w:val="Normal (Web)"/>
    <w:basedOn w:val="1"/>
    <w:unhideWhenUsed/>
    <w:qFormat/>
    <w:uiPriority w:val="99"/>
    <w:rPr>
      <w:sz w:val="24"/>
    </w:rPr>
  </w:style>
  <w:style w:type="paragraph" w:styleId="31">
    <w:name w:val="List Continue 3"/>
    <w:basedOn w:val="1"/>
    <w:unhideWhenUsed/>
    <w:qFormat/>
    <w:uiPriority w:val="99"/>
    <w:pPr>
      <w:spacing w:after="120"/>
      <w:ind w:left="1080"/>
      <w:contextualSpacing/>
    </w:pPr>
  </w:style>
  <w:style w:type="paragraph" w:styleId="32">
    <w:name w:val="Title"/>
    <w:basedOn w:val="1"/>
    <w:next w:val="1"/>
    <w:link w:val="142"/>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character" w:styleId="34">
    <w:name w:val="Strong"/>
    <w:basedOn w:val="33"/>
    <w:qFormat/>
    <w:uiPriority w:val="22"/>
    <w:rPr>
      <w:b/>
      <w:bCs/>
    </w:rPr>
  </w:style>
  <w:style w:type="character" w:styleId="35">
    <w:name w:val="Emphasis"/>
    <w:basedOn w:val="33"/>
    <w:qFormat/>
    <w:uiPriority w:val="20"/>
    <w:rPr>
      <w:i/>
      <w:iCs/>
    </w:rPr>
  </w:style>
  <w:style w:type="table" w:styleId="37">
    <w:name w:val="Table Grid"/>
    <w:basedOn w:val="36"/>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38">
    <w:name w:val="Light Shading"/>
    <w:basedOn w:val="36"/>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left w:val="nil"/>
          <w:right w:val="nil"/>
          <w:insideH w:val="nil"/>
          <w:insideV w:val="nil"/>
        </w:tcBorders>
        <w:shd w:val="clear" w:color="auto" w:fill="BFBFBF" w:themeFill="text1" w:themeFillTint="3F"/>
      </w:tcPr>
    </w:tblStylePr>
  </w:style>
  <w:style w:type="table" w:styleId="39">
    <w:name w:val="Light Shading Accent 1"/>
    <w:basedOn w:val="36"/>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left w:val="nil"/>
          <w:right w:val="nil"/>
          <w:insideH w:val="nil"/>
          <w:insideV w:val="nil"/>
        </w:tcBorders>
        <w:shd w:val="clear" w:color="auto" w:fill="D3DFEE" w:themeFill="accent1" w:themeFillTint="3F"/>
      </w:tcPr>
    </w:tblStylePr>
  </w:style>
  <w:style w:type="table" w:styleId="40">
    <w:name w:val="Light Shading Accent 2"/>
    <w:basedOn w:val="36"/>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left w:val="nil"/>
          <w:right w:val="nil"/>
          <w:insideH w:val="nil"/>
          <w:insideV w:val="nil"/>
        </w:tcBorders>
        <w:shd w:val="clear" w:color="auto" w:fill="EFD3D3" w:themeFill="accent2" w:themeFillTint="3F"/>
      </w:tcPr>
    </w:tblStylePr>
  </w:style>
  <w:style w:type="table" w:styleId="41">
    <w:name w:val="Light Shading Accent 3"/>
    <w:basedOn w:val="36"/>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table" w:styleId="42">
    <w:name w:val="Light Shading Accent 4"/>
    <w:basedOn w:val="36"/>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left w:val="nil"/>
          <w:right w:val="nil"/>
          <w:insideH w:val="nil"/>
          <w:insideV w:val="nil"/>
        </w:tcBorders>
        <w:shd w:val="clear" w:color="auto" w:fill="DFD8E8" w:themeFill="accent4" w:themeFillTint="3F"/>
      </w:tcPr>
    </w:tblStylePr>
  </w:style>
  <w:style w:type="table" w:styleId="43">
    <w:name w:val="Light Shading Accent 5"/>
    <w:basedOn w:val="36"/>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left w:val="nil"/>
          <w:right w:val="nil"/>
          <w:insideH w:val="nil"/>
          <w:insideV w:val="nil"/>
        </w:tcBorders>
        <w:shd w:val="clear" w:color="auto" w:fill="D2EAF0" w:themeFill="accent5" w:themeFillTint="3F"/>
      </w:tcPr>
    </w:tblStylePr>
  </w:style>
  <w:style w:type="table" w:styleId="44">
    <w:name w:val="Light Shading Accent 6"/>
    <w:basedOn w:val="36"/>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left w:val="nil"/>
          <w:right w:val="nil"/>
          <w:insideH w:val="nil"/>
          <w:insideV w:val="nil"/>
        </w:tcBorders>
        <w:shd w:val="clear" w:color="auto" w:fill="FDE5D1" w:themeFill="accent6" w:themeFillTint="3F"/>
      </w:tcPr>
    </w:tblStylePr>
  </w:style>
  <w:style w:type="table" w:styleId="45">
    <w:name w:val="Light List"/>
    <w:basedOn w:val="36"/>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000000" w:themeFill="text1"/>
      </w:tcPr>
    </w:tblStylePr>
    <w:tblStylePr w:type="lastRow">
      <w:pPr>
        <w:spacing w:before="0" w:after="0" w:line="240" w:lineRule="auto"/>
      </w:pPr>
      <w:rPr>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6">
    <w:name w:val="Light List Accent 1"/>
    <w:basedOn w:val="36"/>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F81BD" w:themeFill="accent1"/>
      </w:tcPr>
    </w:tblStylePr>
    <w:tblStylePr w:type="lastRow">
      <w:pPr>
        <w:spacing w:before="0" w:after="0" w:line="240" w:lineRule="auto"/>
      </w:pPr>
      <w:rPr>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7">
    <w:name w:val="Light List Accent 2"/>
    <w:basedOn w:val="36"/>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C0504D" w:themeFill="accent2"/>
      </w:tcPr>
    </w:tblStylePr>
    <w:tblStylePr w:type="lastRow">
      <w:pPr>
        <w:spacing w:before="0" w:after="0" w:line="240" w:lineRule="auto"/>
      </w:pPr>
      <w:rPr>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8">
    <w:name w:val="Light List Accent 3"/>
    <w:basedOn w:val="36"/>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9BBB59" w:themeFill="accent3"/>
      </w:tcPr>
    </w:tblStylePr>
    <w:tblStylePr w:type="lastRow">
      <w:pPr>
        <w:spacing w:before="0" w:after="0" w:line="240" w:lineRule="auto"/>
      </w:pPr>
      <w:rPr>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9">
    <w:name w:val="Light List Accent 4"/>
    <w:basedOn w:val="36"/>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8064A2" w:themeFill="accent4"/>
      </w:tcPr>
    </w:tblStylePr>
    <w:tblStylePr w:type="lastRow">
      <w:pPr>
        <w:spacing w:before="0" w:after="0" w:line="240" w:lineRule="auto"/>
      </w:pPr>
      <w:rPr>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50">
    <w:name w:val="Light List Accent 5"/>
    <w:basedOn w:val="36"/>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BACC6" w:themeFill="accent5"/>
      </w:tcPr>
    </w:tblStylePr>
    <w:tblStylePr w:type="lastRow">
      <w:pPr>
        <w:spacing w:before="0" w:after="0" w:line="240" w:lineRule="auto"/>
      </w:pPr>
      <w:rPr>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51">
    <w:name w:val="Light List Accent 6"/>
    <w:basedOn w:val="36"/>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F79646" w:themeFill="accent6"/>
      </w:tcPr>
    </w:tblStylePr>
    <w:tblStylePr w:type="lastRow">
      <w:pPr>
        <w:spacing w:before="0" w:after="0" w:line="240" w:lineRule="auto"/>
      </w:pPr>
      <w:rPr>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52">
    <w:name w:val="Light Grid"/>
    <w:basedOn w:val="36"/>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3">
    <w:name w:val="Light Grid Accent 1"/>
    <w:basedOn w:val="36"/>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4">
    <w:name w:val="Light Grid Accent 2"/>
    <w:basedOn w:val="36"/>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5">
    <w:name w:val="Light Grid Accent 3"/>
    <w:basedOn w:val="36"/>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6">
    <w:name w:val="Light Grid Accent 4"/>
    <w:basedOn w:val="36"/>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7">
    <w:name w:val="Light Grid Accent 5"/>
    <w:basedOn w:val="36"/>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8">
    <w:name w:val="Light Grid Accent 6"/>
    <w:basedOn w:val="36"/>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9">
    <w:name w:val="Medium Shading 1"/>
    <w:basedOn w:val="36"/>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blLayout w:type="fixed"/>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BFBFBF" w:themeFill="text1" w:themeFillTint="3F"/>
      </w:tcPr>
    </w:tblStylePr>
    <w:tblStylePr w:type="band1Horz">
      <w:tblPr>
        <w:tblLayout w:type="fixed"/>
      </w:tblPr>
      <w:tcPr>
        <w:tcBorders>
          <w:insideH w:val="nil"/>
          <w:insideV w:val="nil"/>
        </w:tcBorders>
        <w:shd w:val="clear" w:color="auto" w:fill="BFBFBF" w:themeFill="text1" w:themeFillTint="3F"/>
      </w:tcPr>
    </w:tblStylePr>
    <w:tblStylePr w:type="band2Horz">
      <w:tblPr>
        <w:tblLayout w:type="fixed"/>
      </w:tblPr>
      <w:tcPr>
        <w:tcBorders>
          <w:insideH w:val="nil"/>
          <w:insideV w:val="nil"/>
        </w:tcBorders>
      </w:tcPr>
    </w:tblStylePr>
  </w:style>
  <w:style w:type="table" w:styleId="60">
    <w:name w:val="Medium Shading 1 Accent 1"/>
    <w:basedOn w:val="36"/>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blLayout w:type="fixed"/>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3DFEE" w:themeFill="accent1" w:themeFillTint="3F"/>
      </w:tcPr>
    </w:tblStylePr>
    <w:tblStylePr w:type="band1Horz">
      <w:tblPr>
        <w:tblLayout w:type="fixed"/>
      </w:tblPr>
      <w:tcPr>
        <w:tcBorders>
          <w:insideH w:val="nil"/>
          <w:insideV w:val="nil"/>
        </w:tcBorders>
        <w:shd w:val="clear" w:color="auto" w:fill="D3DFEE" w:themeFill="accent1" w:themeFillTint="3F"/>
      </w:tcPr>
    </w:tblStylePr>
    <w:tblStylePr w:type="band2Horz">
      <w:tblPr>
        <w:tblLayout w:type="fixed"/>
      </w:tblPr>
      <w:tcPr>
        <w:tcBorders>
          <w:insideH w:val="nil"/>
          <w:insideV w:val="nil"/>
        </w:tcBorders>
      </w:tcPr>
    </w:tblStylePr>
  </w:style>
  <w:style w:type="table" w:styleId="61">
    <w:name w:val="Medium Shading 1 Accent 2"/>
    <w:basedOn w:val="36"/>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blLayout w:type="fixed"/>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FD3D3" w:themeFill="accent2" w:themeFillTint="3F"/>
      </w:tcPr>
    </w:tblStylePr>
    <w:tblStylePr w:type="band1Horz">
      <w:tblPr>
        <w:tblLayout w:type="fixed"/>
      </w:tblPr>
      <w:tcPr>
        <w:tcBorders>
          <w:insideH w:val="nil"/>
          <w:insideV w:val="nil"/>
        </w:tcBorders>
        <w:shd w:val="clear" w:color="auto" w:fill="EFD3D3" w:themeFill="accent2" w:themeFillTint="3F"/>
      </w:tcPr>
    </w:tblStylePr>
    <w:tblStylePr w:type="band2Horz">
      <w:tblPr>
        <w:tblLayout w:type="fixed"/>
      </w:tblPr>
      <w:tcPr>
        <w:tcBorders>
          <w:insideH w:val="nil"/>
          <w:insideV w:val="nil"/>
        </w:tcBorders>
      </w:tcPr>
    </w:tblStylePr>
  </w:style>
  <w:style w:type="table" w:styleId="62">
    <w:name w:val="Medium Shading 1 Accent 3"/>
    <w:basedOn w:val="36"/>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blLayout w:type="fixed"/>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6EED5" w:themeFill="accent3" w:themeFillTint="3F"/>
      </w:tcPr>
    </w:tblStylePr>
    <w:tblStylePr w:type="band1Horz">
      <w:tblPr>
        <w:tblLayout w:type="fixed"/>
      </w:tblPr>
      <w:tcPr>
        <w:tcBorders>
          <w:insideH w:val="nil"/>
          <w:insideV w:val="nil"/>
        </w:tcBorders>
        <w:shd w:val="clear" w:color="auto" w:fill="E6EED5" w:themeFill="accent3" w:themeFillTint="3F"/>
      </w:tcPr>
    </w:tblStylePr>
    <w:tblStylePr w:type="band2Horz">
      <w:tblPr>
        <w:tblLayout w:type="fixed"/>
      </w:tblPr>
      <w:tcPr>
        <w:tcBorders>
          <w:insideH w:val="nil"/>
          <w:insideV w:val="nil"/>
        </w:tcBorders>
      </w:tcPr>
    </w:tblStylePr>
  </w:style>
  <w:style w:type="table" w:styleId="63">
    <w:name w:val="Medium Shading 1 Accent 4"/>
    <w:basedOn w:val="36"/>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blLayout w:type="fixed"/>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FD8E8" w:themeFill="accent4" w:themeFillTint="3F"/>
      </w:tcPr>
    </w:tblStylePr>
    <w:tblStylePr w:type="band1Horz">
      <w:tblPr>
        <w:tblLayout w:type="fixed"/>
      </w:tblPr>
      <w:tcPr>
        <w:tcBorders>
          <w:insideH w:val="nil"/>
          <w:insideV w:val="nil"/>
        </w:tcBorders>
        <w:shd w:val="clear" w:color="auto" w:fill="DFD8E8" w:themeFill="accent4" w:themeFillTint="3F"/>
      </w:tcPr>
    </w:tblStylePr>
    <w:tblStylePr w:type="band2Horz">
      <w:tblPr>
        <w:tblLayout w:type="fixed"/>
      </w:tblPr>
      <w:tcPr>
        <w:tcBorders>
          <w:insideH w:val="nil"/>
          <w:insideV w:val="nil"/>
        </w:tcBorders>
      </w:tcPr>
    </w:tblStylePr>
  </w:style>
  <w:style w:type="table" w:styleId="64">
    <w:name w:val="Medium Shading 1 Accent 5"/>
    <w:basedOn w:val="36"/>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blLayout w:type="fixed"/>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2EAF0" w:themeFill="accent5" w:themeFillTint="3F"/>
      </w:tcPr>
    </w:tblStylePr>
    <w:tblStylePr w:type="band1Horz">
      <w:tblPr>
        <w:tblLayout w:type="fixed"/>
      </w:tblPr>
      <w:tcPr>
        <w:tcBorders>
          <w:insideH w:val="nil"/>
          <w:insideV w:val="nil"/>
        </w:tcBorders>
        <w:shd w:val="clear" w:color="auto" w:fill="D2EAF0" w:themeFill="accent5" w:themeFillTint="3F"/>
      </w:tcPr>
    </w:tblStylePr>
    <w:tblStylePr w:type="band2Horz">
      <w:tblPr>
        <w:tblLayout w:type="fixed"/>
      </w:tblPr>
      <w:tcPr>
        <w:tcBorders>
          <w:insideH w:val="nil"/>
          <w:insideV w:val="nil"/>
        </w:tcBorders>
      </w:tcPr>
    </w:tblStylePr>
  </w:style>
  <w:style w:type="table" w:styleId="65">
    <w:name w:val="Medium Shading 1 Accent 6"/>
    <w:basedOn w:val="36"/>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blLayout w:type="fixed"/>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FDE5D1" w:themeFill="accent6" w:themeFillTint="3F"/>
      </w:tcPr>
    </w:tblStylePr>
    <w:tblStylePr w:type="band1Horz">
      <w:tblPr>
        <w:tblLayout w:type="fixed"/>
      </w:tblPr>
      <w:tcPr>
        <w:tcBorders>
          <w:insideH w:val="nil"/>
          <w:insideV w:val="nil"/>
        </w:tcBorders>
        <w:shd w:val="clear" w:color="auto" w:fill="FDE5D1" w:themeFill="accent6" w:themeFillTint="3F"/>
      </w:tcPr>
    </w:tblStylePr>
    <w:tblStylePr w:type="band2Horz">
      <w:tblPr>
        <w:tblLayout w:type="fixed"/>
      </w:tblPr>
      <w:tcPr>
        <w:tcBorders>
          <w:insideH w:val="nil"/>
          <w:insideV w:val="nil"/>
        </w:tcBorders>
      </w:tcPr>
    </w:tblStylePr>
  </w:style>
  <w:style w:type="table" w:styleId="66">
    <w:name w:val="Medium Shading 2"/>
    <w:basedOn w:val="36"/>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000000" w:themeFill="tex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7">
    <w:name w:val="Medium Shading 2 Accent 1"/>
    <w:basedOn w:val="36"/>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F81BD" w:themeFill="accen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8">
    <w:name w:val="Medium Shading 2 Accent 2"/>
    <w:basedOn w:val="36"/>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C0504D" w:themeFill="accent2"/>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9">
    <w:name w:val="Medium Shading 2 Accent 3"/>
    <w:basedOn w:val="36"/>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9BBB59" w:themeFill="accent3"/>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70">
    <w:name w:val="Medium Shading 2 Accent 4"/>
    <w:basedOn w:val="36"/>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8064A2" w:themeFill="accent4"/>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71">
    <w:name w:val="Medium Shading 2 Accent 5"/>
    <w:basedOn w:val="36"/>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BACC6" w:themeFill="accent5"/>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72">
    <w:name w:val="Medium Shading 2 Accent 6"/>
    <w:basedOn w:val="36"/>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F79646" w:themeFill="accent6"/>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73">
    <w:name w:val="Medium List 1"/>
    <w:basedOn w:val="36"/>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blLayout w:type="fixed"/>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blLayout w:type="fixed"/>
      </w:tblPr>
      <w:tcPr>
        <w:tcBorders>
          <w:top w:val="single" w:color="000000" w:themeColor="text1" w:sz="8" w:space="0"/>
          <w:bottom w:val="single" w:color="000000" w:themeColor="text1" w:sz="8" w:space="0"/>
        </w:tcBorders>
      </w:tcPr>
    </w:tblStylePr>
    <w:tblStylePr w:type="band1Vert">
      <w:tblPr>
        <w:tblLayout w:type="fixed"/>
      </w:tblPr>
      <w:tcPr>
        <w:shd w:val="clear" w:color="auto" w:fill="BFBFBF" w:themeFill="text1" w:themeFillTint="3F"/>
      </w:tcPr>
    </w:tblStylePr>
    <w:tblStylePr w:type="band1Horz">
      <w:tblPr>
        <w:tblLayout w:type="fixed"/>
      </w:tblPr>
      <w:tcPr>
        <w:shd w:val="clear" w:color="auto" w:fill="BFBFBF" w:themeFill="text1" w:themeFillTint="3F"/>
      </w:tcPr>
    </w:tblStylePr>
  </w:style>
  <w:style w:type="table" w:styleId="74">
    <w:name w:val="Medium List 1 Accent 1"/>
    <w:basedOn w:val="36"/>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blLayout w:type="fixed"/>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blLayout w:type="fixed"/>
      </w:tblPr>
      <w:tcPr>
        <w:tcBorders>
          <w:top w:val="single" w:color="4F81BD" w:themeColor="accent1" w:sz="8" w:space="0"/>
          <w:bottom w:val="single" w:color="4F81BD" w:themeColor="accent1" w:sz="8" w:space="0"/>
        </w:tcBorders>
      </w:tcPr>
    </w:tblStylePr>
    <w:tblStylePr w:type="band1Vert">
      <w:tblPr>
        <w:tblLayout w:type="fixed"/>
      </w:tblPr>
      <w:tcPr>
        <w:shd w:val="clear" w:color="auto" w:fill="D3DFEE" w:themeFill="accent1" w:themeFillTint="3F"/>
      </w:tcPr>
    </w:tblStylePr>
    <w:tblStylePr w:type="band1Horz">
      <w:tblPr>
        <w:tblLayout w:type="fixed"/>
      </w:tblPr>
      <w:tcPr>
        <w:shd w:val="clear" w:color="auto" w:fill="D3DFEE" w:themeFill="accent1" w:themeFillTint="3F"/>
      </w:tcPr>
    </w:tblStylePr>
  </w:style>
  <w:style w:type="table" w:styleId="75">
    <w:name w:val="Medium List 1 Accent 2"/>
    <w:basedOn w:val="36"/>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blLayout w:type="fixed"/>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blLayout w:type="fixed"/>
      </w:tblPr>
      <w:tcPr>
        <w:tcBorders>
          <w:top w:val="single" w:color="C0504D" w:themeColor="accent2" w:sz="8" w:space="0"/>
          <w:bottom w:val="single" w:color="C0504D" w:themeColor="accent2" w:sz="8" w:space="0"/>
        </w:tcBorders>
      </w:tcPr>
    </w:tblStylePr>
    <w:tblStylePr w:type="band1Vert">
      <w:tblPr>
        <w:tblLayout w:type="fixed"/>
      </w:tblPr>
      <w:tcPr>
        <w:shd w:val="clear" w:color="auto" w:fill="EFD3D3" w:themeFill="accent2" w:themeFillTint="3F"/>
      </w:tcPr>
    </w:tblStylePr>
    <w:tblStylePr w:type="band1Horz">
      <w:tblPr>
        <w:tblLayout w:type="fixed"/>
      </w:tblPr>
      <w:tcPr>
        <w:shd w:val="clear" w:color="auto" w:fill="EFD3D3" w:themeFill="accent2" w:themeFillTint="3F"/>
      </w:tcPr>
    </w:tblStylePr>
  </w:style>
  <w:style w:type="table" w:styleId="76">
    <w:name w:val="Medium List 1 Accent 3"/>
    <w:basedOn w:val="36"/>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blLayout w:type="fixed"/>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blLayout w:type="fixed"/>
      </w:tblPr>
      <w:tcPr>
        <w:tcBorders>
          <w:top w:val="single" w:color="9BBB59" w:themeColor="accent3" w:sz="8" w:space="0"/>
          <w:bottom w:val="single" w:color="9BBB59" w:themeColor="accent3" w:sz="8" w:space="0"/>
        </w:tcBorders>
      </w:tcPr>
    </w:tblStylePr>
    <w:tblStylePr w:type="band1Vert">
      <w:tblPr>
        <w:tblLayout w:type="fixed"/>
      </w:tblPr>
      <w:tcPr>
        <w:shd w:val="clear" w:color="auto" w:fill="E6EED5" w:themeFill="accent3" w:themeFillTint="3F"/>
      </w:tcPr>
    </w:tblStylePr>
    <w:tblStylePr w:type="band1Horz">
      <w:tblPr>
        <w:tblLayout w:type="fixed"/>
      </w:tblPr>
      <w:tcPr>
        <w:shd w:val="clear" w:color="auto" w:fill="E6EED5" w:themeFill="accent3" w:themeFillTint="3F"/>
      </w:tcPr>
    </w:tblStylePr>
  </w:style>
  <w:style w:type="table" w:styleId="77">
    <w:name w:val="Medium List 1 Accent 4"/>
    <w:basedOn w:val="36"/>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blLayout w:type="fixed"/>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blLayout w:type="fixed"/>
      </w:tblPr>
      <w:tcPr>
        <w:tcBorders>
          <w:top w:val="single" w:color="8064A2" w:themeColor="accent4" w:sz="8" w:space="0"/>
          <w:bottom w:val="single" w:color="8064A2" w:themeColor="accent4" w:sz="8" w:space="0"/>
        </w:tcBorders>
      </w:tcPr>
    </w:tblStylePr>
    <w:tblStylePr w:type="band1Vert">
      <w:tblPr>
        <w:tblLayout w:type="fixed"/>
      </w:tblPr>
      <w:tcPr>
        <w:shd w:val="clear" w:color="auto" w:fill="DFD8E8" w:themeFill="accent4" w:themeFillTint="3F"/>
      </w:tcPr>
    </w:tblStylePr>
    <w:tblStylePr w:type="band1Horz">
      <w:tblPr>
        <w:tblLayout w:type="fixed"/>
      </w:tblPr>
      <w:tcPr>
        <w:shd w:val="clear" w:color="auto" w:fill="DFD8E8" w:themeFill="accent4" w:themeFillTint="3F"/>
      </w:tcPr>
    </w:tblStylePr>
  </w:style>
  <w:style w:type="table" w:styleId="78">
    <w:name w:val="Medium List 1 Accent 5"/>
    <w:basedOn w:val="36"/>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blLayout w:type="fixed"/>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blLayout w:type="fixed"/>
      </w:tblPr>
      <w:tcPr>
        <w:tcBorders>
          <w:top w:val="single" w:color="4BACC6" w:themeColor="accent5" w:sz="8" w:space="0"/>
          <w:bottom w:val="single" w:color="4BACC6" w:themeColor="accent5" w:sz="8" w:space="0"/>
        </w:tcBorders>
      </w:tcPr>
    </w:tblStylePr>
    <w:tblStylePr w:type="band1Vert">
      <w:tblPr>
        <w:tblLayout w:type="fixed"/>
      </w:tblPr>
      <w:tcPr>
        <w:shd w:val="clear" w:color="auto" w:fill="D2EAF0" w:themeFill="accent5" w:themeFillTint="3F"/>
      </w:tcPr>
    </w:tblStylePr>
    <w:tblStylePr w:type="band1Horz">
      <w:tblPr>
        <w:tblLayout w:type="fixed"/>
      </w:tblPr>
      <w:tcPr>
        <w:shd w:val="clear" w:color="auto" w:fill="D2EAF0" w:themeFill="accent5" w:themeFillTint="3F"/>
      </w:tcPr>
    </w:tblStylePr>
  </w:style>
  <w:style w:type="table" w:styleId="79">
    <w:name w:val="Medium List 1 Accent 6"/>
    <w:basedOn w:val="36"/>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blLayout w:type="fixed"/>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blLayout w:type="fixed"/>
      </w:tblPr>
      <w:tcPr>
        <w:tcBorders>
          <w:top w:val="single" w:color="F79646" w:themeColor="accent6" w:sz="8" w:space="0"/>
          <w:bottom w:val="single" w:color="F79646" w:themeColor="accent6" w:sz="8" w:space="0"/>
        </w:tcBorders>
      </w:tcPr>
    </w:tblStylePr>
    <w:tblStylePr w:type="band1Vert">
      <w:tblPr>
        <w:tblLayout w:type="fixed"/>
      </w:tblPr>
      <w:tcPr>
        <w:shd w:val="clear" w:color="auto" w:fill="FDE5D1" w:themeFill="accent6" w:themeFillTint="3F"/>
      </w:tcPr>
    </w:tblStylePr>
    <w:tblStylePr w:type="band1Horz">
      <w:tblPr>
        <w:tblLayout w:type="fixed"/>
      </w:tblPr>
      <w:tcPr>
        <w:shd w:val="clear" w:color="auto" w:fill="FDE5D1" w:themeFill="accent6" w:themeFillTint="3F"/>
      </w:tcPr>
    </w:tblStylePr>
  </w:style>
  <w:style w:type="table" w:styleId="80">
    <w:name w:val="Medium List 2"/>
    <w:basedOn w:val="36"/>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blLayout w:type="fixed"/>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blLayout w:type="fixed"/>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top w:val="nil"/>
          <w:bottom w:val="nil"/>
          <w:insideH w:val="nil"/>
          <w:insideV w:val="nil"/>
        </w:tcBorders>
        <w:shd w:val="clear" w:color="auto" w:fill="BFBFBF" w:themeFill="tex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1">
    <w:name w:val="Medium List 2 Accent 1"/>
    <w:basedOn w:val="36"/>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blLayout w:type="fixed"/>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blLayout w:type="fixed"/>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top w:val="nil"/>
          <w:bottom w:val="nil"/>
          <w:insideH w:val="nil"/>
          <w:insideV w:val="nil"/>
        </w:tcBorders>
        <w:shd w:val="clear" w:color="auto" w:fill="D3DFEE" w:themeFill="accen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2">
    <w:name w:val="Medium List 2 Accent 2"/>
    <w:basedOn w:val="36"/>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blLayout w:type="fixed"/>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blLayout w:type="fixed"/>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top w:val="nil"/>
          <w:bottom w:val="nil"/>
          <w:insideH w:val="nil"/>
          <w:insideV w:val="nil"/>
        </w:tcBorders>
        <w:shd w:val="clear" w:color="auto" w:fill="EFD3D3" w:themeFill="accent2"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3">
    <w:name w:val="Medium List 2 Accent 3"/>
    <w:basedOn w:val="36"/>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blLayout w:type="fixed"/>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blLayout w:type="fixed"/>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top w:val="nil"/>
          <w:bottom w:val="nil"/>
          <w:insideH w:val="nil"/>
          <w:insideV w:val="nil"/>
        </w:tcBorders>
        <w:shd w:val="clear" w:color="auto" w:fill="E6EED5" w:themeFill="accent3"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4">
    <w:name w:val="Medium List 2 Accent 4"/>
    <w:basedOn w:val="36"/>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blLayout w:type="fixed"/>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blLayout w:type="fixed"/>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top w:val="nil"/>
          <w:bottom w:val="nil"/>
          <w:insideH w:val="nil"/>
          <w:insideV w:val="nil"/>
        </w:tcBorders>
        <w:shd w:val="clear" w:color="auto" w:fill="DFD8E8" w:themeFill="accent4"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5">
    <w:name w:val="Medium List 2 Accent 5"/>
    <w:basedOn w:val="36"/>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blLayout w:type="fixed"/>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blLayout w:type="fixed"/>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top w:val="nil"/>
          <w:bottom w:val="nil"/>
          <w:insideH w:val="nil"/>
          <w:insideV w:val="nil"/>
        </w:tcBorders>
        <w:shd w:val="clear" w:color="auto" w:fill="D2EAF0" w:themeFill="accent5"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6">
    <w:name w:val="Medium List 2 Accent 6"/>
    <w:basedOn w:val="36"/>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blLayout w:type="fixed"/>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blLayout w:type="fixed"/>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top w:val="nil"/>
          <w:bottom w:val="nil"/>
          <w:insideH w:val="nil"/>
          <w:insideV w:val="nil"/>
        </w:tcBorders>
        <w:shd w:val="clear" w:color="auto" w:fill="FDE5D1" w:themeFill="accent6"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7">
    <w:name w:val="Medium Grid 1"/>
    <w:basedOn w:val="36"/>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blLayout w:type="fixed"/>
      </w:tblPr>
      <w:tcPr>
        <w:tcBorders>
          <w:top w:val="single" w:color="3F3F3F" w:themeColor="text1" w:themeTint="BF" w:sz="18" w:space="0"/>
        </w:tcBorders>
      </w:tcPr>
    </w:tblStylePr>
    <w:tblStylePr w:type="firstCol">
      <w:rPr>
        <w:b/>
        <w:bCs/>
      </w:rPr>
    </w:tblStylePr>
    <w:tblStylePr w:type="lastCol">
      <w:rPr>
        <w:b/>
        <w:bCs/>
      </w:r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88">
    <w:name w:val="Medium Grid 1 Accent 1"/>
    <w:basedOn w:val="36"/>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blLayout w:type="fixed"/>
      </w:tblPr>
      <w:tcPr>
        <w:tcBorders>
          <w:top w:val="single" w:color="7BA0CD" w:themeColor="accent1" w:themeTint="BF" w:sz="18" w:space="0"/>
        </w:tcBorders>
      </w:tcPr>
    </w:tblStylePr>
    <w:tblStylePr w:type="firstCol">
      <w:rPr>
        <w:b/>
        <w:bCs/>
      </w:rPr>
    </w:tblStylePr>
    <w:tblStylePr w:type="lastCol">
      <w:rPr>
        <w:b/>
        <w:bCs/>
      </w:r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89">
    <w:name w:val="Medium Grid 1 Accent 2"/>
    <w:basedOn w:val="36"/>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blLayout w:type="fixed"/>
      </w:tblPr>
      <w:tcPr>
        <w:tcBorders>
          <w:top w:val="single" w:color="CF7B79" w:themeColor="accent2" w:themeTint="BF" w:sz="18" w:space="0"/>
        </w:tcBorders>
      </w:tcPr>
    </w:tblStylePr>
    <w:tblStylePr w:type="firstCol">
      <w:rPr>
        <w:b/>
        <w:bCs/>
      </w:rPr>
    </w:tblStylePr>
    <w:tblStylePr w:type="lastCol">
      <w:rPr>
        <w:b/>
        <w:bCs/>
      </w:r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90">
    <w:name w:val="Medium Grid 1 Accent 3"/>
    <w:basedOn w:val="36"/>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blLayout w:type="fixed"/>
      </w:tblPr>
      <w:tcPr>
        <w:tcBorders>
          <w:top w:val="single" w:color="B4CC82" w:themeColor="accent3" w:themeTint="BF" w:sz="18" w:space="0"/>
        </w:tcBorders>
      </w:tcPr>
    </w:tblStylePr>
    <w:tblStylePr w:type="firstCol">
      <w:rPr>
        <w:b/>
        <w:bCs/>
      </w:rPr>
    </w:tblStylePr>
    <w:tblStylePr w:type="lastCol">
      <w:rPr>
        <w:b/>
        <w:bCs/>
      </w:r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91">
    <w:name w:val="Medium Grid 1 Accent 4"/>
    <w:basedOn w:val="36"/>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blLayout w:type="fixed"/>
      </w:tblPr>
      <w:tcPr>
        <w:tcBorders>
          <w:top w:val="single" w:color="9F8AB9" w:themeColor="accent4" w:themeTint="BF" w:sz="18" w:space="0"/>
        </w:tcBorders>
      </w:tcPr>
    </w:tblStylePr>
    <w:tblStylePr w:type="firstCol">
      <w:rPr>
        <w:b/>
        <w:bCs/>
      </w:rPr>
    </w:tblStylePr>
    <w:tblStylePr w:type="lastCol">
      <w:rPr>
        <w:b/>
        <w:bCs/>
      </w:r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92">
    <w:name w:val="Medium Grid 1 Accent 5"/>
    <w:basedOn w:val="36"/>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blLayout w:type="fixed"/>
      </w:tblPr>
      <w:tcPr>
        <w:tcBorders>
          <w:top w:val="single" w:color="78C0D4" w:themeColor="accent5" w:themeTint="BF" w:sz="18" w:space="0"/>
        </w:tcBorders>
      </w:tcPr>
    </w:tblStylePr>
    <w:tblStylePr w:type="firstCol">
      <w:rPr>
        <w:b/>
        <w:bCs/>
      </w:rPr>
    </w:tblStylePr>
    <w:tblStylePr w:type="lastCol">
      <w:rPr>
        <w:b/>
        <w:bCs/>
      </w:r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93">
    <w:name w:val="Medium Grid 1 Accent 6"/>
    <w:basedOn w:val="36"/>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blLayout w:type="fixed"/>
      </w:tblPr>
      <w:tcPr>
        <w:tcBorders>
          <w:top w:val="single" w:color="F9B074" w:themeColor="accent6" w:themeTint="BF" w:sz="18" w:space="0"/>
        </w:tcBorders>
      </w:tcPr>
    </w:tblStylePr>
    <w:tblStylePr w:type="firstCol">
      <w:rPr>
        <w:b/>
        <w:bCs/>
      </w:rPr>
    </w:tblStylePr>
    <w:tblStylePr w:type="lastCol">
      <w:rPr>
        <w:b/>
        <w:bCs/>
      </w:r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table" w:styleId="94">
    <w:name w:val="Medium Grid 2"/>
    <w:basedOn w:val="36"/>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blLayout w:type="fixed"/>
      </w:tblPr>
      <w:tcPr>
        <w:shd w:val="clear" w:color="auto" w:fill="E5E5E5" w:themeFill="tex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CCCCCC" w:themeFill="text1" w:themeFillTint="33"/>
      </w:tcPr>
    </w:tblStylePr>
    <w:tblStylePr w:type="band1Vert">
      <w:tblPr>
        <w:tblLayout w:type="fixed"/>
      </w:tblPr>
      <w:tcPr>
        <w:shd w:val="clear" w:color="auto" w:fill="7F7F7F" w:themeFill="text1" w:themeFillTint="7F"/>
      </w:tcPr>
    </w:tblStylePr>
    <w:tblStylePr w:type="band1Horz">
      <w:tblPr>
        <w:tblLayout w:type="fixed"/>
      </w:tblPr>
      <w:tcPr>
        <w:tcBorders>
          <w:insideH w:val="single" w:sz="6" w:space="0"/>
          <w:insideV w:val="single" w:sz="6" w:space="0"/>
        </w:tcBorders>
        <w:shd w:val="clear" w:color="auto" w:fill="7F7F7F" w:themeFill="text1" w:themeFillTint="7F"/>
      </w:tcPr>
    </w:tblStylePr>
    <w:tblStylePr w:type="nwCell">
      <w:tblPr>
        <w:tblLayout w:type="fixed"/>
      </w:tblPr>
      <w:tcPr>
        <w:shd w:val="clear" w:color="auto" w:fill="FFFFFF" w:themeFill="background1"/>
      </w:tcPr>
    </w:tblStylePr>
  </w:style>
  <w:style w:type="table" w:styleId="95">
    <w:name w:val="Medium Grid 2 Accent 1"/>
    <w:basedOn w:val="36"/>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blLayout w:type="fixed"/>
      </w:tblPr>
      <w:tcPr>
        <w:shd w:val="clear" w:color="auto" w:fill="EDF2F8" w:themeFill="accen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BE5F1" w:themeFill="accent1" w:themeFillTint="33"/>
      </w:tcPr>
    </w:tblStylePr>
    <w:tblStylePr w:type="band1Vert">
      <w:tblPr>
        <w:tblLayout w:type="fixed"/>
      </w:tblPr>
      <w:tcPr>
        <w:shd w:val="clear" w:color="auto" w:fill="A7C0DE" w:themeFill="accent1" w:themeFillTint="7F"/>
      </w:tcPr>
    </w:tblStylePr>
    <w:tblStylePr w:type="band1Horz">
      <w:tblPr>
        <w:tblLayout w:type="fixed"/>
      </w:tblPr>
      <w:tcPr>
        <w:tcBorders>
          <w:insideH w:val="single" w:sz="6" w:space="0"/>
          <w:insideV w:val="single" w:sz="6" w:space="0"/>
        </w:tcBorders>
        <w:shd w:val="clear" w:color="auto" w:fill="A7C0DE" w:themeFill="accent1" w:themeFillTint="7F"/>
      </w:tcPr>
    </w:tblStylePr>
    <w:tblStylePr w:type="nwCell">
      <w:tblPr>
        <w:tblLayout w:type="fixed"/>
      </w:tblPr>
      <w:tcPr>
        <w:shd w:val="clear" w:color="auto" w:fill="FFFFFF" w:themeFill="background1"/>
      </w:tcPr>
    </w:tblStylePr>
  </w:style>
  <w:style w:type="table" w:styleId="96">
    <w:name w:val="Medium Grid 2 Accent 2"/>
    <w:basedOn w:val="36"/>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blLayout w:type="fixed"/>
      </w:tblPr>
      <w:tcPr>
        <w:shd w:val="clear" w:color="auto" w:fill="F8EDED" w:themeFill="accent2"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2DBDB" w:themeFill="accent2" w:themeFillTint="33"/>
      </w:tcPr>
    </w:tblStylePr>
    <w:tblStylePr w:type="band1Vert">
      <w:tblPr>
        <w:tblLayout w:type="fixed"/>
      </w:tblPr>
      <w:tcPr>
        <w:shd w:val="clear" w:color="auto" w:fill="DFA7A6" w:themeFill="accent2" w:themeFillTint="7F"/>
      </w:tcPr>
    </w:tblStylePr>
    <w:tblStylePr w:type="band1Horz">
      <w:tblPr>
        <w:tblLayout w:type="fixed"/>
      </w:tblPr>
      <w:tcPr>
        <w:tcBorders>
          <w:insideH w:val="single" w:sz="6" w:space="0"/>
          <w:insideV w:val="single" w:sz="6" w:space="0"/>
        </w:tcBorders>
        <w:shd w:val="clear" w:color="auto" w:fill="DFA7A6" w:themeFill="accent2" w:themeFillTint="7F"/>
      </w:tcPr>
    </w:tblStylePr>
    <w:tblStylePr w:type="nwCell">
      <w:tblPr>
        <w:tblLayout w:type="fixed"/>
      </w:tblPr>
      <w:tcPr>
        <w:shd w:val="clear" w:color="auto" w:fill="FFFFFF" w:themeFill="background1"/>
      </w:tcPr>
    </w:tblStylePr>
  </w:style>
  <w:style w:type="table" w:styleId="97">
    <w:name w:val="Medium Grid 2 Accent 3"/>
    <w:basedOn w:val="36"/>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blLayout w:type="fixed"/>
      </w:tblPr>
      <w:tcPr>
        <w:shd w:val="clear" w:color="auto" w:fill="F5F8EE" w:themeFill="accent3"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AF1DD" w:themeFill="accent3" w:themeFillTint="33"/>
      </w:tcPr>
    </w:tblStylePr>
    <w:tblStylePr w:type="band1Vert">
      <w:tblPr>
        <w:tblLayout w:type="fixed"/>
      </w:tblPr>
      <w:tcPr>
        <w:shd w:val="clear" w:color="auto" w:fill="CDDDAC" w:themeFill="accent3" w:themeFillTint="7F"/>
      </w:tcPr>
    </w:tblStylePr>
    <w:tblStylePr w:type="band1Horz">
      <w:tblPr>
        <w:tblLayout w:type="fixed"/>
      </w:tblPr>
      <w:tcPr>
        <w:tcBorders>
          <w:insideH w:val="single" w:sz="6" w:space="0"/>
          <w:insideV w:val="single" w:sz="6" w:space="0"/>
        </w:tcBorders>
        <w:shd w:val="clear" w:color="auto" w:fill="CDDDAC" w:themeFill="accent3" w:themeFillTint="7F"/>
      </w:tcPr>
    </w:tblStylePr>
    <w:tblStylePr w:type="nwCell">
      <w:tblPr>
        <w:tblLayout w:type="fixed"/>
      </w:tblPr>
      <w:tcPr>
        <w:shd w:val="clear" w:color="auto" w:fill="FFFFFF" w:themeFill="background1"/>
      </w:tcPr>
    </w:tblStylePr>
  </w:style>
  <w:style w:type="table" w:styleId="98">
    <w:name w:val="Medium Grid 2 Accent 4"/>
    <w:basedOn w:val="36"/>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blLayout w:type="fixed"/>
      </w:tblPr>
      <w:tcPr>
        <w:shd w:val="clear" w:color="auto" w:fill="F2EFF5" w:themeFill="accent4"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5DFEC" w:themeFill="accent4" w:themeFillTint="33"/>
      </w:tcPr>
    </w:tblStylePr>
    <w:tblStylePr w:type="band1Vert">
      <w:tblPr>
        <w:tblLayout w:type="fixed"/>
      </w:tblPr>
      <w:tcPr>
        <w:shd w:val="clear" w:color="auto" w:fill="BFB1D0" w:themeFill="accent4" w:themeFillTint="7F"/>
      </w:tcPr>
    </w:tblStylePr>
    <w:tblStylePr w:type="band1Horz">
      <w:tblPr>
        <w:tblLayout w:type="fixed"/>
      </w:tblPr>
      <w:tcPr>
        <w:tcBorders>
          <w:insideH w:val="single" w:sz="6" w:space="0"/>
          <w:insideV w:val="single" w:sz="6" w:space="0"/>
        </w:tcBorders>
        <w:shd w:val="clear" w:color="auto" w:fill="BFB1D0" w:themeFill="accent4" w:themeFillTint="7F"/>
      </w:tcPr>
    </w:tblStylePr>
    <w:tblStylePr w:type="nwCell">
      <w:tblPr>
        <w:tblLayout w:type="fixed"/>
      </w:tblPr>
      <w:tcPr>
        <w:shd w:val="clear" w:color="auto" w:fill="FFFFFF" w:themeFill="background1"/>
      </w:tcPr>
    </w:tblStylePr>
  </w:style>
  <w:style w:type="table" w:styleId="99">
    <w:name w:val="Medium Grid 2 Accent 5"/>
    <w:basedOn w:val="36"/>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blLayout w:type="fixed"/>
      </w:tblPr>
      <w:tcPr>
        <w:shd w:val="clear" w:color="auto" w:fill="EDF6F9" w:themeFill="accent5"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AEEF3" w:themeFill="accent5" w:themeFillTint="33"/>
      </w:tcPr>
    </w:tblStylePr>
    <w:tblStylePr w:type="band1Vert">
      <w:tblPr>
        <w:tblLayout w:type="fixed"/>
      </w:tblPr>
      <w:tcPr>
        <w:shd w:val="clear" w:color="auto" w:fill="A5D5E2" w:themeFill="accent5" w:themeFillTint="7F"/>
      </w:tcPr>
    </w:tblStylePr>
    <w:tblStylePr w:type="band1Horz">
      <w:tblPr>
        <w:tblLayout w:type="fixed"/>
      </w:tblPr>
      <w:tcPr>
        <w:tcBorders>
          <w:insideH w:val="single" w:sz="6" w:space="0"/>
          <w:insideV w:val="single" w:sz="6" w:space="0"/>
        </w:tcBorders>
        <w:shd w:val="clear" w:color="auto" w:fill="A5D5E2" w:themeFill="accent5" w:themeFillTint="7F"/>
      </w:tcPr>
    </w:tblStylePr>
    <w:tblStylePr w:type="nwCell">
      <w:tblPr>
        <w:tblLayout w:type="fixed"/>
      </w:tblPr>
      <w:tcPr>
        <w:shd w:val="clear" w:color="auto" w:fill="FFFFFF" w:themeFill="background1"/>
      </w:tcPr>
    </w:tblStylePr>
  </w:style>
  <w:style w:type="table" w:styleId="100">
    <w:name w:val="Medium Grid 2 Accent 6"/>
    <w:basedOn w:val="36"/>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blLayout w:type="fixed"/>
      </w:tblPr>
      <w:tcPr>
        <w:shd w:val="clear" w:color="auto" w:fill="FEF4EC" w:themeFill="accent6"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DE9D9" w:themeFill="accent6" w:themeFillTint="33"/>
      </w:tcPr>
    </w:tblStylePr>
    <w:tblStylePr w:type="band1Vert">
      <w:tblPr>
        <w:tblLayout w:type="fixed"/>
      </w:tblPr>
      <w:tcPr>
        <w:shd w:val="clear" w:color="auto" w:fill="FBCAA2" w:themeFill="accent6" w:themeFillTint="7F"/>
      </w:tcPr>
    </w:tblStylePr>
    <w:tblStylePr w:type="band1Horz">
      <w:tblPr>
        <w:tblLayout w:type="fixed"/>
      </w:tblPr>
      <w:tcPr>
        <w:tcBorders>
          <w:insideH w:val="single" w:sz="6" w:space="0"/>
          <w:insideV w:val="single" w:sz="6" w:space="0"/>
        </w:tcBorders>
        <w:shd w:val="clear" w:color="auto" w:fill="FBCAA2" w:themeFill="accent6" w:themeFillTint="7F"/>
      </w:tcPr>
    </w:tblStylePr>
    <w:tblStylePr w:type="nwCell">
      <w:tblPr>
        <w:tblLayout w:type="fixed"/>
      </w:tblPr>
      <w:tcPr>
        <w:shd w:val="clear" w:color="auto" w:fill="FFFFFF" w:themeFill="background1"/>
      </w:tcPr>
    </w:tblStylePr>
  </w:style>
  <w:style w:type="table" w:styleId="101">
    <w:name w:val="Medium Grid 3"/>
    <w:basedOn w:val="36"/>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02">
    <w:name w:val="Medium Grid 3 Accent 1"/>
    <w:basedOn w:val="36"/>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3">
    <w:name w:val="Medium Grid 3 Accent 2"/>
    <w:basedOn w:val="36"/>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4">
    <w:name w:val="Medium Grid 3 Accent 3"/>
    <w:basedOn w:val="36"/>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5">
    <w:name w:val="Medium Grid 3 Accent 4"/>
    <w:basedOn w:val="36"/>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6">
    <w:name w:val="Medium Grid 3 Accent 5"/>
    <w:basedOn w:val="36"/>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7">
    <w:name w:val="Medium Grid 3 Accent 6"/>
    <w:basedOn w:val="36"/>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8">
    <w:name w:val="Dark List"/>
    <w:basedOn w:val="36"/>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000000" w:themeFill="tex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blLayout w:type="fixed"/>
      </w:tblPr>
      <w:tcPr>
        <w:tcBorders>
          <w:top w:val="nil"/>
          <w:left w:val="nil"/>
          <w:bottom w:val="nil"/>
          <w:right w:val="nil"/>
          <w:insideH w:val="nil"/>
          <w:insideV w:val="nil"/>
        </w:tcBorders>
        <w:shd w:val="clear" w:color="auto" w:fill="000000" w:themeFill="text1" w:themeFillShade="BF"/>
      </w:tcPr>
    </w:tblStylePr>
    <w:tblStylePr w:type="band1Horz">
      <w:tblPr>
        <w:tblLayout w:type="fixed"/>
      </w:tblPr>
      <w:tcPr>
        <w:tcBorders>
          <w:top w:val="nil"/>
          <w:left w:val="nil"/>
          <w:bottom w:val="nil"/>
          <w:right w:val="nil"/>
          <w:insideH w:val="nil"/>
          <w:insideV w:val="nil"/>
        </w:tcBorders>
        <w:shd w:val="clear" w:color="auto" w:fill="000000" w:themeFill="text1" w:themeFillShade="BF"/>
      </w:tcPr>
    </w:tblStylePr>
  </w:style>
  <w:style w:type="table" w:styleId="109">
    <w:name w:val="Dark List Accent 1"/>
    <w:basedOn w:val="36"/>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4F81BD" w:themeFill="accen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blLayout w:type="fixed"/>
      </w:tblPr>
      <w:tcPr>
        <w:tcBorders>
          <w:top w:val="nil"/>
          <w:left w:val="nil"/>
          <w:bottom w:val="nil"/>
          <w:right w:val="nil"/>
          <w:insideH w:val="nil"/>
          <w:insideV w:val="nil"/>
        </w:tcBorders>
        <w:shd w:val="clear" w:color="auto" w:fill="366091" w:themeFill="accent1" w:themeFillShade="BF"/>
      </w:tcPr>
    </w:tblStylePr>
    <w:tblStylePr w:type="band1Horz">
      <w:tblPr>
        <w:tblLayout w:type="fixed"/>
      </w:tblPr>
      <w:tcPr>
        <w:tcBorders>
          <w:top w:val="nil"/>
          <w:left w:val="nil"/>
          <w:bottom w:val="nil"/>
          <w:right w:val="nil"/>
          <w:insideH w:val="nil"/>
          <w:insideV w:val="nil"/>
        </w:tcBorders>
        <w:shd w:val="clear" w:color="auto" w:fill="366091" w:themeFill="accent1" w:themeFillShade="BF"/>
      </w:tcPr>
    </w:tblStylePr>
  </w:style>
  <w:style w:type="table" w:styleId="110">
    <w:name w:val="Dark List Accent 2"/>
    <w:basedOn w:val="36"/>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C0504D" w:themeFill="accent2"/>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blLayout w:type="fixed"/>
      </w:tblPr>
      <w:tcPr>
        <w:tcBorders>
          <w:top w:val="nil"/>
          <w:left w:val="nil"/>
          <w:bottom w:val="nil"/>
          <w:right w:val="nil"/>
          <w:insideH w:val="nil"/>
          <w:insideV w:val="nil"/>
        </w:tcBorders>
        <w:shd w:val="clear" w:color="auto" w:fill="943734" w:themeFill="accent2" w:themeFillShade="BF"/>
      </w:tcPr>
    </w:tblStylePr>
    <w:tblStylePr w:type="band1Horz">
      <w:tblPr>
        <w:tblLayout w:type="fixed"/>
      </w:tblPr>
      <w:tcPr>
        <w:tcBorders>
          <w:top w:val="nil"/>
          <w:left w:val="nil"/>
          <w:bottom w:val="nil"/>
          <w:right w:val="nil"/>
          <w:insideH w:val="nil"/>
          <w:insideV w:val="nil"/>
        </w:tcBorders>
        <w:shd w:val="clear" w:color="auto" w:fill="943734" w:themeFill="accent2" w:themeFillShade="BF"/>
      </w:tcPr>
    </w:tblStylePr>
  </w:style>
  <w:style w:type="table" w:styleId="111">
    <w:name w:val="Dark List Accent 3"/>
    <w:basedOn w:val="36"/>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9BBB59" w:themeFill="accent3"/>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blLayout w:type="fixed"/>
      </w:tblPr>
      <w:tcPr>
        <w:tcBorders>
          <w:top w:val="nil"/>
          <w:left w:val="nil"/>
          <w:bottom w:val="nil"/>
          <w:right w:val="nil"/>
          <w:insideH w:val="nil"/>
          <w:insideV w:val="nil"/>
        </w:tcBorders>
        <w:shd w:val="clear" w:color="auto" w:fill="76923C" w:themeFill="accent3" w:themeFillShade="BF"/>
      </w:tcPr>
    </w:tblStylePr>
    <w:tblStylePr w:type="band1Horz">
      <w:tblPr>
        <w:tblLayout w:type="fixed"/>
      </w:tblPr>
      <w:tcPr>
        <w:tcBorders>
          <w:top w:val="nil"/>
          <w:left w:val="nil"/>
          <w:bottom w:val="nil"/>
          <w:right w:val="nil"/>
          <w:insideH w:val="nil"/>
          <w:insideV w:val="nil"/>
        </w:tcBorders>
        <w:shd w:val="clear" w:color="auto" w:fill="76923C" w:themeFill="accent3" w:themeFillShade="BF"/>
      </w:tcPr>
    </w:tblStylePr>
  </w:style>
  <w:style w:type="table" w:styleId="112">
    <w:name w:val="Dark List Accent 4"/>
    <w:basedOn w:val="36"/>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8064A2" w:themeFill="accent4"/>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blLayout w:type="fixed"/>
      </w:tblPr>
      <w:tcPr>
        <w:tcBorders>
          <w:top w:val="nil"/>
          <w:left w:val="nil"/>
          <w:bottom w:val="nil"/>
          <w:right w:val="nil"/>
          <w:insideH w:val="nil"/>
          <w:insideV w:val="nil"/>
        </w:tcBorders>
        <w:shd w:val="clear" w:color="auto" w:fill="5F497A" w:themeFill="accent4" w:themeFillShade="BF"/>
      </w:tcPr>
    </w:tblStylePr>
    <w:tblStylePr w:type="band1Horz">
      <w:tblPr>
        <w:tblLayout w:type="fixed"/>
      </w:tblPr>
      <w:tcPr>
        <w:tcBorders>
          <w:top w:val="nil"/>
          <w:left w:val="nil"/>
          <w:bottom w:val="nil"/>
          <w:right w:val="nil"/>
          <w:insideH w:val="nil"/>
          <w:insideV w:val="nil"/>
        </w:tcBorders>
        <w:shd w:val="clear" w:color="auto" w:fill="5F497A" w:themeFill="accent4" w:themeFillShade="BF"/>
      </w:tcPr>
    </w:tblStylePr>
  </w:style>
  <w:style w:type="table" w:styleId="113">
    <w:name w:val="Dark List Accent 5"/>
    <w:basedOn w:val="36"/>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4BACC6" w:themeFill="accent5"/>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blLayout w:type="fixed"/>
      </w:tblPr>
      <w:tcPr>
        <w:tcBorders>
          <w:top w:val="nil"/>
          <w:left w:val="nil"/>
          <w:bottom w:val="nil"/>
          <w:right w:val="nil"/>
          <w:insideH w:val="nil"/>
          <w:insideV w:val="nil"/>
        </w:tcBorders>
        <w:shd w:val="clear" w:color="auto" w:fill="31849B" w:themeFill="accent5" w:themeFillShade="BF"/>
      </w:tcPr>
    </w:tblStylePr>
    <w:tblStylePr w:type="band1Horz">
      <w:tblPr>
        <w:tblLayout w:type="fixed"/>
      </w:tblPr>
      <w:tcPr>
        <w:tcBorders>
          <w:top w:val="nil"/>
          <w:left w:val="nil"/>
          <w:bottom w:val="nil"/>
          <w:right w:val="nil"/>
          <w:insideH w:val="nil"/>
          <w:insideV w:val="nil"/>
        </w:tcBorders>
        <w:shd w:val="clear" w:color="auto" w:fill="31849B" w:themeFill="accent5" w:themeFillShade="BF"/>
      </w:tcPr>
    </w:tblStylePr>
  </w:style>
  <w:style w:type="table" w:styleId="114">
    <w:name w:val="Dark List Accent 6"/>
    <w:basedOn w:val="36"/>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F79646" w:themeFill="accent6"/>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blLayout w:type="fixed"/>
      </w:tblPr>
      <w:tcPr>
        <w:tcBorders>
          <w:top w:val="nil"/>
          <w:left w:val="nil"/>
          <w:bottom w:val="nil"/>
          <w:right w:val="nil"/>
          <w:insideH w:val="nil"/>
          <w:insideV w:val="nil"/>
        </w:tcBorders>
        <w:shd w:val="clear" w:color="auto" w:fill="E36C09" w:themeFill="accent6" w:themeFillShade="BF"/>
      </w:tcPr>
    </w:tblStylePr>
    <w:tblStylePr w:type="band1Horz">
      <w:tblPr>
        <w:tblLayout w:type="fixed"/>
      </w:tblPr>
      <w:tcPr>
        <w:tcBorders>
          <w:top w:val="nil"/>
          <w:left w:val="nil"/>
          <w:bottom w:val="nil"/>
          <w:right w:val="nil"/>
          <w:insideH w:val="nil"/>
          <w:insideV w:val="nil"/>
        </w:tcBorders>
        <w:shd w:val="clear" w:color="auto" w:fill="E36C09" w:themeFill="accent6" w:themeFillShade="BF"/>
      </w:tcPr>
    </w:tblStylePr>
  </w:style>
  <w:style w:type="table" w:styleId="115">
    <w:name w:val="Colorful Shading"/>
    <w:basedOn w:val="36"/>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5E5E5" w:themeFill="tex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000000" w:themeFill="text1" w:themeFillShade="BF"/>
      </w:tcPr>
    </w:tblStylePr>
    <w:tblStylePr w:type="band1Vert">
      <w:tblPr>
        <w:tblLayout w:type="fixed"/>
      </w:tblPr>
      <w:tcPr>
        <w:shd w:val="clear" w:color="auto" w:fill="999999" w:themeFill="text1" w:themeFillTint="66"/>
      </w:tcPr>
    </w:tblStylePr>
    <w:tblStylePr w:type="band1Horz">
      <w:tblPr>
        <w:tblLayout w:type="fixed"/>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1"/>
    <w:basedOn w:val="36"/>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DF2F8" w:themeFill="accen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B4D74" w:themeFill="accent1" w:themeFillShade="99"/>
      </w:tcPr>
    </w:tblStylePr>
    <w:tblStylePr w:type="band1Vert">
      <w:tblPr>
        <w:tblLayout w:type="fixed"/>
      </w:tblPr>
      <w:tcPr>
        <w:shd w:val="clear" w:color="auto" w:fill="B8CCE4" w:themeFill="accent1" w:themeFillTint="66"/>
      </w:tcPr>
    </w:tblStylePr>
    <w:tblStylePr w:type="band1Horz">
      <w:tblPr>
        <w:tblLayout w:type="fixed"/>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2"/>
    <w:basedOn w:val="36"/>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8EDED" w:themeFill="accent2"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772C2A" w:themeFill="accent2" w:themeFillShade="99"/>
      </w:tcPr>
    </w:tblStylePr>
    <w:tblStylePr w:type="band1Vert">
      <w:tblPr>
        <w:tblLayout w:type="fixed"/>
      </w:tblPr>
      <w:tcPr>
        <w:shd w:val="clear" w:color="auto" w:fill="E5B8B7" w:themeFill="accent2" w:themeFillTint="66"/>
      </w:tcPr>
    </w:tblStylePr>
    <w:tblStylePr w:type="band1Horz">
      <w:tblPr>
        <w:tblLayout w:type="fixed"/>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Shading Accent 3"/>
    <w:basedOn w:val="36"/>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5F8EE" w:themeFill="accent3" w:themeFillTint="19"/>
    </w:tcPr>
    <w:tblStylePr w:type="firstRow">
      <w:rPr>
        <w:b/>
        <w:bCs/>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5E7530" w:themeFill="accent3" w:themeFillShade="99"/>
      </w:tcPr>
    </w:tblStylePr>
    <w:tblStylePr w:type="band1Vert">
      <w:tblPr>
        <w:tblLayout w:type="fixed"/>
      </w:tblPr>
      <w:tcPr>
        <w:shd w:val="clear" w:color="auto" w:fill="D6E3BC" w:themeFill="accent3" w:themeFillTint="66"/>
      </w:tcPr>
    </w:tblStylePr>
    <w:tblStylePr w:type="band1Horz">
      <w:tblPr>
        <w:tblLayout w:type="fixed"/>
      </w:tblPr>
      <w:tcPr>
        <w:shd w:val="clear" w:color="auto" w:fill="CDDDAC" w:themeFill="accent3" w:themeFillTint="7F"/>
      </w:tcPr>
    </w:tblStylePr>
  </w:style>
  <w:style w:type="table" w:styleId="119">
    <w:name w:val="Colorful Shading Accent 4"/>
    <w:basedOn w:val="36"/>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2EFF5" w:themeFill="accent4" w:themeFillTint="19"/>
    </w:tcPr>
    <w:tblStylePr w:type="firstRow">
      <w:rPr>
        <w:b/>
        <w:bCs/>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4C3A62" w:themeFill="accent4" w:themeFillShade="99"/>
      </w:tcPr>
    </w:tblStylePr>
    <w:tblStylePr w:type="band1Vert">
      <w:tblPr>
        <w:tblLayout w:type="fixed"/>
      </w:tblPr>
      <w:tcPr>
        <w:shd w:val="clear" w:color="auto" w:fill="CCC0D9" w:themeFill="accent4" w:themeFillTint="66"/>
      </w:tcPr>
    </w:tblStylePr>
    <w:tblStylePr w:type="band1Horz">
      <w:tblPr>
        <w:tblLayout w:type="fixed"/>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0">
    <w:name w:val="Colorful Shading Accent 5"/>
    <w:basedOn w:val="36"/>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DF6F9" w:themeFill="accent5" w:themeFillTint="19"/>
    </w:tcPr>
    <w:tblStylePr w:type="firstRow">
      <w:rPr>
        <w:b/>
        <w:bCs/>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76A7C" w:themeFill="accent5" w:themeFillShade="99"/>
      </w:tcPr>
    </w:tblStylePr>
    <w:tblStylePr w:type="band1Vert">
      <w:tblPr>
        <w:tblLayout w:type="fixed"/>
      </w:tblPr>
      <w:tcPr>
        <w:shd w:val="clear" w:color="auto" w:fill="B6DDE8" w:themeFill="accent5" w:themeFillTint="66"/>
      </w:tcPr>
    </w:tblStylePr>
    <w:tblStylePr w:type="band1Horz">
      <w:tblPr>
        <w:tblLayout w:type="fixed"/>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1">
    <w:name w:val="Colorful Shading Accent 6"/>
    <w:basedOn w:val="36"/>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EF4EC" w:themeFill="accent6" w:themeFillTint="19"/>
    </w:tcPr>
    <w:tblStylePr w:type="firstRow">
      <w:rPr>
        <w:b/>
        <w:bCs/>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B65607" w:themeFill="accent6" w:themeFillShade="99"/>
      </w:tcPr>
    </w:tblStylePr>
    <w:tblStylePr w:type="band1Vert">
      <w:tblPr>
        <w:tblLayout w:type="fixed"/>
      </w:tblPr>
      <w:tcPr>
        <w:shd w:val="clear" w:color="auto" w:fill="FBD4B4" w:themeFill="accent6" w:themeFillTint="66"/>
      </w:tcPr>
    </w:tblStylePr>
    <w:tblStylePr w:type="band1Horz">
      <w:tblPr>
        <w:tblLayout w:type="fixed"/>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2">
    <w:name w:val="Colorful List"/>
    <w:basedOn w:val="36"/>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BFBFBF" w:themeFill="text1" w:themeFillTint="3F"/>
      </w:tcPr>
    </w:tblStylePr>
    <w:tblStylePr w:type="band1Horz">
      <w:tblPr>
        <w:tblLayout w:type="fixed"/>
      </w:tblPr>
      <w:tcPr>
        <w:shd w:val="clear" w:color="auto" w:fill="CCCCCC" w:themeFill="text1" w:themeFillTint="33"/>
      </w:tcPr>
    </w:tblStylePr>
  </w:style>
  <w:style w:type="table" w:styleId="123">
    <w:name w:val="Colorful List Accent 1"/>
    <w:basedOn w:val="36"/>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3DFEE" w:themeFill="accent1" w:themeFillTint="3F"/>
      </w:tcPr>
    </w:tblStylePr>
    <w:tblStylePr w:type="band1Horz">
      <w:tblPr>
        <w:tblLayout w:type="fixed"/>
      </w:tblPr>
      <w:tcPr>
        <w:shd w:val="clear" w:color="auto" w:fill="DBE5F1" w:themeFill="accent1" w:themeFillTint="33"/>
      </w:tcPr>
    </w:tblStylePr>
  </w:style>
  <w:style w:type="table" w:styleId="124">
    <w:name w:val="Colorful List Accent 2"/>
    <w:basedOn w:val="36"/>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FD3D3" w:themeFill="accent2" w:themeFillTint="3F"/>
      </w:tcPr>
    </w:tblStylePr>
    <w:tblStylePr w:type="band1Horz">
      <w:tblPr>
        <w:tblLayout w:type="fixed"/>
      </w:tblPr>
      <w:tcPr>
        <w:shd w:val="clear" w:color="auto" w:fill="F2DBDB" w:themeFill="accent2" w:themeFillTint="33"/>
      </w:tcPr>
    </w:tblStylePr>
  </w:style>
  <w:style w:type="table" w:styleId="125">
    <w:name w:val="Colorful List Accent 3"/>
    <w:basedOn w:val="36"/>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6EED5" w:themeFill="accent3" w:themeFillTint="3F"/>
      </w:tcPr>
    </w:tblStylePr>
    <w:tblStylePr w:type="band1Horz">
      <w:tblPr>
        <w:tblLayout w:type="fixed"/>
      </w:tblPr>
      <w:tcPr>
        <w:shd w:val="clear" w:color="auto" w:fill="EAF1DD" w:themeFill="accent3" w:themeFillTint="33"/>
      </w:tcPr>
    </w:tblStylePr>
  </w:style>
  <w:style w:type="table" w:styleId="126">
    <w:name w:val="Colorful List Accent 4"/>
    <w:basedOn w:val="36"/>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FD8E8" w:themeFill="accent4" w:themeFillTint="3F"/>
      </w:tcPr>
    </w:tblStylePr>
    <w:tblStylePr w:type="band1Horz">
      <w:tblPr>
        <w:tblLayout w:type="fixed"/>
      </w:tblPr>
      <w:tcPr>
        <w:shd w:val="clear" w:color="auto" w:fill="E5DFEC" w:themeFill="accent4" w:themeFillTint="33"/>
      </w:tcPr>
    </w:tblStylePr>
  </w:style>
  <w:style w:type="table" w:styleId="127">
    <w:name w:val="Colorful List Accent 5"/>
    <w:basedOn w:val="36"/>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2EAF0" w:themeFill="accent5" w:themeFillTint="3F"/>
      </w:tcPr>
    </w:tblStylePr>
    <w:tblStylePr w:type="band1Horz">
      <w:tblPr>
        <w:tblLayout w:type="fixed"/>
      </w:tblPr>
      <w:tcPr>
        <w:shd w:val="clear" w:color="auto" w:fill="DAEEF3" w:themeFill="accent5" w:themeFillTint="33"/>
      </w:tcPr>
    </w:tblStylePr>
  </w:style>
  <w:style w:type="table" w:styleId="128">
    <w:name w:val="Colorful List Accent 6"/>
    <w:basedOn w:val="36"/>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FDE5D1" w:themeFill="accent6" w:themeFillTint="3F"/>
      </w:tcPr>
    </w:tblStylePr>
    <w:tblStylePr w:type="band1Horz">
      <w:tblPr>
        <w:tblLayout w:type="fixed"/>
      </w:tblPr>
      <w:tcPr>
        <w:shd w:val="clear" w:color="auto" w:fill="FDE9D9" w:themeFill="accent6" w:themeFillTint="33"/>
      </w:tcPr>
    </w:tblStylePr>
  </w:style>
  <w:style w:type="table" w:styleId="129">
    <w:name w:val="Colorful Grid"/>
    <w:basedOn w:val="36"/>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CCCCCC" w:themeFill="text1" w:themeFillTint="33"/>
    </w:tcPr>
    <w:tblStylePr w:type="firstRow">
      <w:rPr>
        <w:b/>
        <w:bCs/>
      </w:rPr>
      <w:tblPr>
        <w:tblLayout w:type="fixed"/>
      </w:tblPr>
      <w:tcPr>
        <w:shd w:val="clear" w:color="auto" w:fill="999999" w:themeFill="text1" w:themeFillTint="66"/>
      </w:tcPr>
    </w:tblStylePr>
    <w:tblStylePr w:type="lastRow">
      <w:rPr>
        <w:b/>
        <w:bCs/>
        <w:color w:val="000000" w:themeColor="text1"/>
        <w14:textFill>
          <w14:solidFill>
            <w14:schemeClr w14:val="tx1"/>
          </w14:solidFill>
        </w14:textFill>
      </w:rPr>
      <w:tblPr>
        <w:tblLayout w:type="fixed"/>
      </w:tblPr>
      <w:tcPr>
        <w:shd w:val="clear" w:color="auto" w:fill="999999" w:themeFill="text1" w:themeFillTint="66"/>
      </w:tcPr>
    </w:tblStylePr>
    <w:tblStylePr w:type="firstCol">
      <w:rPr>
        <w:color w:val="FFFFFF" w:themeColor="background1"/>
        <w14:textFill>
          <w14:solidFill>
            <w14:schemeClr w14:val="bg1"/>
          </w14:solidFill>
        </w14:textFill>
      </w:rPr>
      <w:tblPr>
        <w:tblLayout w:type="fixed"/>
      </w:tblPr>
      <w:tcPr>
        <w:shd w:val="clear" w:color="auto" w:fill="000000" w:themeFill="text1" w:themeFillShade="BF"/>
      </w:tcPr>
    </w:tblStylePr>
    <w:tblStylePr w:type="lastCol">
      <w:rPr>
        <w:color w:val="FFFFFF" w:themeColor="background1"/>
        <w14:textFill>
          <w14:solidFill>
            <w14:schemeClr w14:val="bg1"/>
          </w14:solidFill>
        </w14:textFill>
      </w:rPr>
      <w:tblPr>
        <w:tblLayout w:type="fixed"/>
      </w:tblPr>
      <w:tcPr>
        <w:shd w:val="clear" w:color="auto" w:fill="000000" w:themeFill="text1" w:themeFillShade="BF"/>
      </w:tc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130">
    <w:name w:val="Colorful Grid Accent 1"/>
    <w:basedOn w:val="36"/>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DBE5F1" w:themeFill="accent1" w:themeFillTint="33"/>
    </w:tcPr>
    <w:tblStylePr w:type="firstRow">
      <w:rPr>
        <w:b/>
        <w:bCs/>
      </w:rPr>
      <w:tblPr>
        <w:tblLayout w:type="fixed"/>
      </w:tblPr>
      <w:tcPr>
        <w:shd w:val="clear" w:color="auto" w:fill="B8CCE4" w:themeFill="accent1" w:themeFillTint="66"/>
      </w:tcPr>
    </w:tblStylePr>
    <w:tblStylePr w:type="lastRow">
      <w:rPr>
        <w:b/>
        <w:bCs/>
        <w:color w:val="000000" w:themeColor="text1"/>
        <w14:textFill>
          <w14:solidFill>
            <w14:schemeClr w14:val="tx1"/>
          </w14:solidFill>
        </w14:textFill>
      </w:rPr>
      <w:tblPr>
        <w:tblLayout w:type="fixed"/>
      </w:tblPr>
      <w:tcPr>
        <w:shd w:val="clear" w:color="auto" w:fill="B8CCE4" w:themeFill="accent1" w:themeFillTint="66"/>
      </w:tcPr>
    </w:tblStylePr>
    <w:tblStylePr w:type="fir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la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131">
    <w:name w:val="Colorful Grid Accent 2"/>
    <w:basedOn w:val="36"/>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F2DBDB" w:themeFill="accent2" w:themeFillTint="33"/>
    </w:tcPr>
    <w:tblStylePr w:type="firstRow">
      <w:rPr>
        <w:b/>
        <w:bCs/>
      </w:rPr>
      <w:tblPr>
        <w:tblLayout w:type="fixed"/>
      </w:tblPr>
      <w:tcPr>
        <w:shd w:val="clear" w:color="auto" w:fill="E5B8B7" w:themeFill="accent2" w:themeFillTint="66"/>
      </w:tcPr>
    </w:tblStylePr>
    <w:tblStylePr w:type="lastRow">
      <w:rPr>
        <w:b/>
        <w:bCs/>
        <w:color w:val="000000" w:themeColor="text1"/>
        <w14:textFill>
          <w14:solidFill>
            <w14:schemeClr w14:val="tx1"/>
          </w14:solidFill>
        </w14:textFill>
      </w:rPr>
      <w:tblPr>
        <w:tblLayout w:type="fixed"/>
      </w:tblPr>
      <w:tcPr>
        <w:shd w:val="clear" w:color="auto" w:fill="E5B8B7" w:themeFill="accent2" w:themeFillTint="66"/>
      </w:tcPr>
    </w:tblStylePr>
    <w:tblStylePr w:type="fir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la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132">
    <w:name w:val="Colorful Grid Accent 3"/>
    <w:basedOn w:val="36"/>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EAF1DD" w:themeFill="accent3" w:themeFillTint="33"/>
    </w:tcPr>
    <w:tblStylePr w:type="firstRow">
      <w:rPr>
        <w:b/>
        <w:bCs/>
      </w:rPr>
      <w:tblPr>
        <w:tblLayout w:type="fixed"/>
      </w:tblPr>
      <w:tcPr>
        <w:shd w:val="clear" w:color="auto" w:fill="D6E3BC" w:themeFill="accent3" w:themeFillTint="66"/>
      </w:tcPr>
    </w:tblStylePr>
    <w:tblStylePr w:type="lastRow">
      <w:rPr>
        <w:b/>
        <w:bCs/>
        <w:color w:val="000000" w:themeColor="text1"/>
        <w14:textFill>
          <w14:solidFill>
            <w14:schemeClr w14:val="tx1"/>
          </w14:solidFill>
        </w14:textFill>
      </w:rPr>
      <w:tblPr>
        <w:tblLayout w:type="fixed"/>
      </w:tblPr>
      <w:tcPr>
        <w:shd w:val="clear" w:color="auto" w:fill="D6E3BC" w:themeFill="accent3" w:themeFillTint="66"/>
      </w:tcPr>
    </w:tblStylePr>
    <w:tblStylePr w:type="fir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la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133">
    <w:name w:val="Colorful Grid Accent 4"/>
    <w:basedOn w:val="36"/>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E5DFEC" w:themeFill="accent4" w:themeFillTint="33"/>
    </w:tcPr>
    <w:tblStylePr w:type="firstRow">
      <w:rPr>
        <w:b/>
        <w:bCs/>
      </w:rPr>
      <w:tblPr>
        <w:tblLayout w:type="fixed"/>
      </w:tblPr>
      <w:tcPr>
        <w:shd w:val="clear" w:color="auto" w:fill="CCC0D9" w:themeFill="accent4" w:themeFillTint="66"/>
      </w:tcPr>
    </w:tblStylePr>
    <w:tblStylePr w:type="lastRow">
      <w:rPr>
        <w:b/>
        <w:bCs/>
        <w:color w:val="000000" w:themeColor="text1"/>
        <w14:textFill>
          <w14:solidFill>
            <w14:schemeClr w14:val="tx1"/>
          </w14:solidFill>
        </w14:textFill>
      </w:rPr>
      <w:tblPr>
        <w:tblLayout w:type="fixed"/>
      </w:tblPr>
      <w:tcPr>
        <w:shd w:val="clear" w:color="auto" w:fill="CCC0D9" w:themeFill="accent4" w:themeFillTint="66"/>
      </w:tcPr>
    </w:tblStylePr>
    <w:tblStylePr w:type="fir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la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134">
    <w:name w:val="Colorful Grid Accent 5"/>
    <w:basedOn w:val="36"/>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DAEEF3" w:themeFill="accent5" w:themeFillTint="33"/>
    </w:tcPr>
    <w:tblStylePr w:type="firstRow">
      <w:rPr>
        <w:b/>
        <w:bCs/>
      </w:rPr>
      <w:tblPr>
        <w:tblLayout w:type="fixed"/>
      </w:tblPr>
      <w:tcPr>
        <w:shd w:val="clear" w:color="auto" w:fill="B6DDE8" w:themeFill="accent5" w:themeFillTint="66"/>
      </w:tcPr>
    </w:tblStylePr>
    <w:tblStylePr w:type="lastRow">
      <w:rPr>
        <w:b/>
        <w:bCs/>
        <w:color w:val="000000" w:themeColor="text1"/>
        <w14:textFill>
          <w14:solidFill>
            <w14:schemeClr w14:val="tx1"/>
          </w14:solidFill>
        </w14:textFill>
      </w:rPr>
      <w:tblPr>
        <w:tblLayout w:type="fixed"/>
      </w:tblPr>
      <w:tcPr>
        <w:shd w:val="clear" w:color="auto" w:fill="B6DDE8" w:themeFill="accent5" w:themeFillTint="66"/>
      </w:tcPr>
    </w:tblStylePr>
    <w:tblStylePr w:type="fir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la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135">
    <w:name w:val="Colorful Grid Accent 6"/>
    <w:basedOn w:val="36"/>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FDE9D9" w:themeFill="accent6" w:themeFillTint="33"/>
    </w:tcPr>
    <w:tblStylePr w:type="firstRow">
      <w:rPr>
        <w:b/>
        <w:bCs/>
      </w:rPr>
      <w:tblPr>
        <w:tblLayout w:type="fixed"/>
      </w:tblPr>
      <w:tcPr>
        <w:shd w:val="clear" w:color="auto" w:fill="FBD4B4" w:themeFill="accent6" w:themeFillTint="66"/>
      </w:tcPr>
    </w:tblStylePr>
    <w:tblStylePr w:type="lastRow">
      <w:rPr>
        <w:b/>
        <w:bCs/>
        <w:color w:val="000000" w:themeColor="text1"/>
        <w14:textFill>
          <w14:solidFill>
            <w14:schemeClr w14:val="tx1"/>
          </w14:solidFill>
        </w14:textFill>
      </w:rPr>
      <w:tblPr>
        <w:tblLayout w:type="fixed"/>
      </w:tblPr>
      <w:tcPr>
        <w:shd w:val="clear" w:color="auto" w:fill="FBD4B4" w:themeFill="accent6" w:themeFillTint="66"/>
      </w:tcPr>
    </w:tblStylePr>
    <w:tblStylePr w:type="fir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la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character" w:customStyle="1" w:styleId="136">
    <w:name w:val="Header Char"/>
    <w:basedOn w:val="33"/>
    <w:link w:val="25"/>
    <w:qFormat/>
    <w:uiPriority w:val="99"/>
  </w:style>
  <w:style w:type="character" w:customStyle="1" w:styleId="137">
    <w:name w:val="Footer Char"/>
    <w:basedOn w:val="33"/>
    <w:link w:val="24"/>
    <w:qFormat/>
    <w:uiPriority w:val="99"/>
  </w:style>
  <w:style w:type="paragraph" w:customStyle="1" w:styleId="138">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9">
    <w:name w:val="Heading 1 Char"/>
    <w:basedOn w:val="33"/>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40">
    <w:name w:val="Heading 2 Char"/>
    <w:basedOn w:val="33"/>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1">
    <w:name w:val="Heading 3 Char"/>
    <w:basedOn w:val="33"/>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2">
    <w:name w:val="Title Char"/>
    <w:basedOn w:val="33"/>
    <w:link w:val="32"/>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3">
    <w:name w:val="Subtitle Char"/>
    <w:basedOn w:val="33"/>
    <w:link w:val="2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customStyle="1" w:styleId="144">
    <w:name w:val="List Paragraph"/>
    <w:basedOn w:val="1"/>
    <w:qFormat/>
    <w:uiPriority w:val="34"/>
    <w:pPr>
      <w:ind w:left="720"/>
      <w:contextualSpacing/>
    </w:pPr>
  </w:style>
  <w:style w:type="character" w:customStyle="1" w:styleId="145">
    <w:name w:val="Body Text Char"/>
    <w:basedOn w:val="33"/>
    <w:link w:val="19"/>
    <w:qFormat/>
    <w:uiPriority w:val="99"/>
  </w:style>
  <w:style w:type="character" w:customStyle="1" w:styleId="146">
    <w:name w:val="Body Text 2 Char"/>
    <w:basedOn w:val="33"/>
    <w:link w:val="28"/>
    <w:qFormat/>
    <w:uiPriority w:val="99"/>
  </w:style>
  <w:style w:type="character" w:customStyle="1" w:styleId="147">
    <w:name w:val="Body Text 3 Char"/>
    <w:basedOn w:val="33"/>
    <w:link w:val="17"/>
    <w:qFormat/>
    <w:uiPriority w:val="99"/>
    <w:rPr>
      <w:sz w:val="16"/>
      <w:szCs w:val="16"/>
    </w:rPr>
  </w:style>
  <w:style w:type="character" w:customStyle="1" w:styleId="148">
    <w:name w:val="Macro Text Char"/>
    <w:basedOn w:val="33"/>
    <w:link w:val="13"/>
    <w:qFormat/>
    <w:uiPriority w:val="99"/>
    <w:rPr>
      <w:rFonts w:ascii="Courier" w:hAnsi="Courier"/>
      <w:sz w:val="20"/>
      <w:szCs w:val="20"/>
    </w:rPr>
  </w:style>
  <w:style w:type="paragraph" w:customStyle="1" w:styleId="149">
    <w:name w:val="Quote"/>
    <w:basedOn w:val="1"/>
    <w:next w:val="1"/>
    <w:link w:val="150"/>
    <w:qFormat/>
    <w:uiPriority w:val="29"/>
    <w:rPr>
      <w:i/>
      <w:iCs/>
      <w:color w:val="000000" w:themeColor="text1"/>
      <w14:textFill>
        <w14:solidFill>
          <w14:schemeClr w14:val="tx1"/>
        </w14:solidFill>
      </w14:textFill>
    </w:rPr>
  </w:style>
  <w:style w:type="character" w:customStyle="1" w:styleId="150">
    <w:name w:val="Quote Char"/>
    <w:basedOn w:val="33"/>
    <w:link w:val="149"/>
    <w:qFormat/>
    <w:uiPriority w:val="29"/>
    <w:rPr>
      <w:i/>
      <w:iCs/>
      <w:color w:val="000000" w:themeColor="text1"/>
      <w14:textFill>
        <w14:solidFill>
          <w14:schemeClr w14:val="tx1"/>
        </w14:solidFill>
      </w14:textFill>
    </w:rPr>
  </w:style>
  <w:style w:type="character" w:customStyle="1" w:styleId="151">
    <w:name w:val="Heading 4 Char"/>
    <w:basedOn w:val="33"/>
    <w:link w:val="5"/>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2">
    <w:name w:val="Heading 5 Char"/>
    <w:basedOn w:val="33"/>
    <w:link w:val="6"/>
    <w:semiHidden/>
    <w:qFormat/>
    <w:uiPriority w:val="9"/>
    <w:rPr>
      <w:rFonts w:asciiTheme="majorHAnsi" w:hAnsiTheme="majorHAnsi" w:eastAsiaTheme="majorEastAsia" w:cstheme="majorBidi"/>
      <w:color w:val="254061" w:themeColor="accent1" w:themeShade="80"/>
    </w:rPr>
  </w:style>
  <w:style w:type="character" w:customStyle="1" w:styleId="153">
    <w:name w:val="Heading 6 Char"/>
    <w:basedOn w:val="33"/>
    <w:link w:val="7"/>
    <w:semiHidden/>
    <w:qFormat/>
    <w:uiPriority w:val="9"/>
    <w:rPr>
      <w:rFonts w:asciiTheme="majorHAnsi" w:hAnsiTheme="majorHAnsi" w:eastAsiaTheme="majorEastAsia" w:cstheme="majorBidi"/>
      <w:i/>
      <w:iCs/>
      <w:color w:val="254061" w:themeColor="accent1" w:themeShade="80"/>
    </w:rPr>
  </w:style>
  <w:style w:type="character" w:customStyle="1" w:styleId="154">
    <w:name w:val="Heading 7 Char"/>
    <w:basedOn w:val="33"/>
    <w:link w:val="8"/>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5">
    <w:name w:val="Heading 8 Char"/>
    <w:basedOn w:val="33"/>
    <w:link w:val="9"/>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6">
    <w:name w:val="Heading 9 Char"/>
    <w:basedOn w:val="33"/>
    <w:link w:val="10"/>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customStyle="1" w:styleId="157">
    <w:name w:val="Intense Quote"/>
    <w:basedOn w:val="1"/>
    <w:next w:val="1"/>
    <w:link w:val="158"/>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8">
    <w:name w:val="Intense Quote Char"/>
    <w:basedOn w:val="33"/>
    <w:link w:val="157"/>
    <w:qFormat/>
    <w:uiPriority w:val="30"/>
    <w:rPr>
      <w:b/>
      <w:bCs/>
      <w:i/>
      <w:iCs/>
      <w:color w:val="4F81BD" w:themeColor="accent1"/>
      <w14:textFill>
        <w14:solidFill>
          <w14:schemeClr w14:val="accent1"/>
        </w14:solidFill>
      </w14:textFill>
    </w:rPr>
  </w:style>
  <w:style w:type="character" w:customStyle="1" w:styleId="159">
    <w:name w:val="Subtle Emphasis"/>
    <w:basedOn w:val="33"/>
    <w:qFormat/>
    <w:uiPriority w:val="19"/>
    <w:rPr>
      <w:i/>
      <w:iCs/>
      <w:color w:val="808080" w:themeColor="text1" w:themeTint="80"/>
      <w14:textFill>
        <w14:solidFill>
          <w14:schemeClr w14:val="tx1">
            <w14:lumMod w14:val="50000"/>
            <w14:lumOff w14:val="50000"/>
          </w14:schemeClr>
        </w14:solidFill>
      </w14:textFill>
    </w:rPr>
  </w:style>
  <w:style w:type="character" w:customStyle="1" w:styleId="160">
    <w:name w:val="Intense Emphasis"/>
    <w:basedOn w:val="33"/>
    <w:qFormat/>
    <w:uiPriority w:val="21"/>
    <w:rPr>
      <w:b/>
      <w:bCs/>
      <w:i/>
      <w:iCs/>
      <w:color w:val="4F81BD" w:themeColor="accent1"/>
      <w14:textFill>
        <w14:solidFill>
          <w14:schemeClr w14:val="accent1"/>
        </w14:solidFill>
      </w14:textFill>
    </w:rPr>
  </w:style>
  <w:style w:type="character" w:customStyle="1" w:styleId="161">
    <w:name w:val="Subtle Reference"/>
    <w:basedOn w:val="33"/>
    <w:qFormat/>
    <w:uiPriority w:val="31"/>
    <w:rPr>
      <w:smallCaps/>
      <w:color w:val="C0504D" w:themeColor="accent2"/>
      <w:u w:val="single"/>
      <w14:textFill>
        <w14:solidFill>
          <w14:schemeClr w14:val="accent2"/>
        </w14:solidFill>
      </w14:textFill>
    </w:rPr>
  </w:style>
  <w:style w:type="character" w:customStyle="1" w:styleId="162">
    <w:name w:val="Intense Reference"/>
    <w:basedOn w:val="33"/>
    <w:qFormat/>
    <w:uiPriority w:val="32"/>
    <w:rPr>
      <w:b/>
      <w:bCs/>
      <w:smallCaps/>
      <w:color w:val="C0504D" w:themeColor="accent2"/>
      <w:spacing w:val="5"/>
      <w:u w:val="single"/>
      <w14:textFill>
        <w14:solidFill>
          <w14:schemeClr w14:val="accent2"/>
        </w14:solidFill>
      </w14:textFill>
    </w:rPr>
  </w:style>
  <w:style w:type="character" w:customStyle="1" w:styleId="163">
    <w:name w:val="Book Title"/>
    <w:basedOn w:val="33"/>
    <w:qFormat/>
    <w:uiPriority w:val="33"/>
    <w:rPr>
      <w:b/>
      <w:bCs/>
      <w:smallCaps/>
      <w:spacing w:val="5"/>
    </w:rPr>
  </w:style>
  <w:style w:type="paragraph" w:customStyle="1" w:styleId="164">
    <w:name w:val="TOC Heading"/>
    <w:basedOn w:val="2"/>
    <w:next w:val="1"/>
    <w:unhideWhenUsed/>
    <w:qFormat/>
    <w:uiPriority w:val="39"/>
    <w:pPr>
      <w:outlineLvl w:val="9"/>
    </w:pPr>
  </w:style>
  <w:style w:type="paragraph" w:customStyle="1" w:styleId="165">
    <w:name w:val="p_10_宋体"/>
    <w:basedOn w:val="1"/>
    <w:qFormat/>
    <w:uiPriority w:val="0"/>
    <w:rPr>
      <w:rFonts w:ascii="Times New Roman" w:hAnsi="宋体" w:eastAsia="宋体"/>
      <w:color w:val="000000"/>
      <w:sz w:val="21"/>
    </w:rPr>
  </w:style>
  <w:style w:type="paragraph" w:customStyle="1" w:styleId="166">
    <w:name w:val="p_12_宋体"/>
    <w:basedOn w:val="1"/>
    <w:qFormat/>
    <w:uiPriority w:val="0"/>
    <w:rPr>
      <w:rFonts w:ascii="Times New Roman" w:hAnsi="宋体" w:eastAsia="宋体"/>
      <w:color w:val="000000"/>
      <w:sz w:val="24"/>
    </w:rPr>
  </w:style>
  <w:style w:type="paragraph" w:customStyle="1" w:styleId="167">
    <w:name w:val="p_14_宋体"/>
    <w:basedOn w:val="1"/>
    <w:qFormat/>
    <w:uiPriority w:val="0"/>
    <w:rPr>
      <w:rFonts w:ascii="Times New Roman" w:hAnsi="宋体" w:eastAsia="宋体"/>
      <w:b/>
      <w:color w:val="000000"/>
      <w:sz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Administrator</cp:lastModifiedBy>
  <dcterms:modified xsi:type="dcterms:W3CDTF">2022-10-11T10:54:36Z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