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6"/>
        <w:spacing w:before="147"/>
        <w:jc w:val="center"/>
        <w:rPr>
          <w:rFonts w:hint="eastAsia" w:ascii="Times New Roman" w:hAnsi="Times New Roman" w:eastAsia="宋体" w:cs="Times New Roman"/>
          <w:b/>
          <w:bCs/>
          <w:lang w:eastAsia="zh-CN"/>
        </w:rPr>
      </w:pPr>
      <w:r>
        <w:rPr>
          <w:rFonts w:hint="default" w:ascii="Times New Roman" w:hAnsi="Times New Roman" w:eastAsia="宋体" w:cs="Times New Roman"/>
          <w:b/>
          <w:bCs/>
          <w:lang w:eastAsia="zh-CN"/>
        </w:rPr>
        <w:drawing>
          <wp:anchor distT="0" distB="0" distL="114300" distR="114300" simplePos="0" relativeHeight="251658240" behindDoc="0" locked="0" layoutInCell="1" allowOverlap="1">
            <wp:simplePos x="0" y="0"/>
            <wp:positionH relativeFrom="page">
              <wp:posOffset>10972800</wp:posOffset>
            </wp:positionH>
            <wp:positionV relativeFrom="topMargin">
              <wp:posOffset>12547600</wp:posOffset>
            </wp:positionV>
            <wp:extent cx="317500" cy="457200"/>
            <wp:effectExtent l="0" t="0" r="635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17500" cy="457200"/>
                    </a:xfrm>
                    <a:prstGeom prst="rect">
                      <a:avLst/>
                    </a:prstGeom>
                  </pic:spPr>
                </pic:pic>
              </a:graphicData>
            </a:graphic>
          </wp:anchor>
        </w:drawing>
      </w:r>
      <w:r>
        <w:rPr>
          <w:rFonts w:hint="default" w:ascii="Times New Roman" w:hAnsi="Times New Roman" w:eastAsia="宋体" w:cs="Times New Roman"/>
          <w:b/>
          <w:bCs/>
          <w:lang w:eastAsia="zh-CN"/>
        </w:rPr>
        <w:t>西安市长庆八中2022--2023学年第一学期九年级英语第一次月考</w:t>
      </w:r>
      <w:r>
        <w:rPr>
          <w:rFonts w:hint="eastAsia" w:ascii="Times New Roman" w:hAnsi="Times New Roman" w:eastAsia="宋体" w:cs="Times New Roman"/>
          <w:b/>
          <w:bCs/>
          <w:lang w:eastAsia="zh-CN"/>
        </w:rPr>
        <w:t>试题</w:t>
      </w:r>
    </w:p>
    <w:p>
      <w:pPr>
        <w:pStyle w:val="166"/>
        <w:spacing w:before="147"/>
        <w:jc w:val="both"/>
        <w:rPr>
          <w:rFonts w:hint="default" w:ascii="Times New Roman" w:hAnsi="Times New Roman" w:eastAsia="宋体" w:cs="Times New Roman"/>
          <w:b/>
          <w:bCs/>
          <w:lang w:eastAsia="zh-CN"/>
        </w:rPr>
      </w:pPr>
      <w:r>
        <w:rPr>
          <w:rFonts w:hint="eastAsia" w:ascii="Times New Roman" w:hAnsi="Times New Roman" w:eastAsia="宋体" w:cs="Times New Roman"/>
          <w:b/>
          <w:bCs/>
          <w:lang w:eastAsia="zh-CN"/>
        </w:rPr>
        <w:t>听力略</w:t>
      </w:r>
    </w:p>
    <w:p>
      <w:pPr>
        <w:pStyle w:val="173"/>
        <w:spacing w:before="96"/>
        <w:jc w:val="center"/>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第二部分（笔试共90分）</w:t>
      </w:r>
    </w:p>
    <w:p>
      <w:pPr>
        <w:pStyle w:val="174"/>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Ⅲ.完形填空（共20小题，计20分）</w:t>
      </w:r>
    </w:p>
    <w:p>
      <w:pPr>
        <w:pStyle w:val="175"/>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第一节：阅读下面短文，按照句子结构的语法性和上下文连贯的要求，从各小题的四个选项中选出一个最佳答案，使短文连贯完整。</w:t>
      </w:r>
    </w:p>
    <w:p>
      <w:pPr>
        <w:pStyle w:val="175"/>
        <w:ind w:left="0" w:firstLine="504"/>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Every April, there is a special day in China. It is the Qingming Festival, also called Tomb-Sweeping Day. On that day, people __21__ and honor (纪念) their ancestors (祖先). The Qingming Festival is a(n)__22__ Chinese festival. It has a long history. It began over 2,000 years ago. A famous poem __23__ the Tang Dynasty poet Du Mu described the day:Rain fell heavily as Qingming came, and passers-by （行人） with lowered spirits went. Tomb-Sweeping Day has been a public __24__ in China since 2008. On this day, __25__ bring flowers, food and wine to their ancestors' tombs (墓). They put food like cakes and fruits in front of the tombs. After that, they __26__ the dirt off the tombs and remember their dead family members. __27__ do Chinese people do this? That's because people think that visiting tombs is to __28__ respect for their dead family members. However, Tomb-Sweeping Day is not only about this. During that time, the weather is becoming __29__. People are able to garden (从事园艺) and enjoy outdoor activities. Families often __30__ for outings (远足) or to fly kites at this time.</w:t>
      </w:r>
    </w:p>
    <w:p>
      <w:pPr>
        <w:pStyle w:val="175"/>
        <w:jc w:val="both"/>
        <w:rPr>
          <w:rFonts w:hint="default" w:ascii="Times New Roman" w:hAnsi="Times New Roman" w:eastAsia="宋体" w:cs="Times New Roman"/>
          <w:b w:val="0"/>
          <w:color w:val="000000"/>
          <w:sz w:val="21"/>
          <w:szCs w:val="21"/>
        </w:rPr>
      </w:pPr>
    </w:p>
    <w:p>
      <w:pPr>
        <w:pStyle w:val="175"/>
        <w:jc w:val="both"/>
        <w:rPr>
          <w:rFonts w:hint="default" w:ascii="Times New Roman" w:hAnsi="Times New Roman" w:eastAsia="宋体" w:cs="Times New Roman"/>
          <w:b w:val="0"/>
          <w:color w:val="000000"/>
          <w:sz w:val="21"/>
          <w:szCs w:val="21"/>
        </w:rPr>
      </w:pPr>
    </w:p>
    <w:tbl>
      <w:tblPr>
        <w:tblStyle w:val="36"/>
        <w:tblW w:w="989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54"/>
        <w:gridCol w:w="2754"/>
        <w:gridCol w:w="2754"/>
        <w:gridCol w:w="16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21.</w:t>
            </w:r>
            <w:r>
              <w:rPr>
                <w:rFonts w:hint="eastAsia" w:hAnsi="Times New Roman" w:eastAsia="宋体" w:cs="Times New Roman"/>
                <w:b w:val="0"/>
                <w:color w:val="000000"/>
                <w:sz w:val="21"/>
                <w:szCs w:val="21"/>
                <w:lang w:val="en-US" w:eastAsia="zh-CN"/>
              </w:rPr>
              <w:t>A</w:t>
            </w:r>
            <w:r>
              <w:rPr>
                <w:rFonts w:hint="default" w:ascii="Times New Roman" w:hAnsi="Times New Roman" w:eastAsia="宋体" w:cs="Times New Roman"/>
                <w:b w:val="0"/>
                <w:color w:val="000000"/>
                <w:sz w:val="21"/>
                <w:szCs w:val="21"/>
              </w:rPr>
              <w:t>. remember</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eastAsia" w:hAnsi="Times New Roman" w:eastAsia="宋体" w:cs="Times New Roman"/>
                <w:sz w:val="21"/>
                <w:szCs w:val="21"/>
                <w:lang w:val="en-US" w:eastAsia="zh-CN"/>
              </w:rPr>
              <w:t>B.</w:t>
            </w:r>
            <w:r>
              <w:rPr>
                <w:rFonts w:hint="default" w:ascii="Times New Roman" w:hAnsi="Times New Roman" w:eastAsia="宋体" w:cs="Times New Roman"/>
                <w:b w:val="0"/>
                <w:color w:val="000000"/>
                <w:sz w:val="21"/>
                <w:szCs w:val="21"/>
              </w:rPr>
              <w:t>meet</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C. see</w:t>
            </w:r>
          </w:p>
        </w:tc>
        <w:tc>
          <w:tcPr>
            <w:tcW w:w="1630"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D. find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22. A. popular</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 xml:space="preserve">B. </w:t>
            </w:r>
            <w:r>
              <w:rPr>
                <w:rFonts w:hint="eastAsia" w:hAnsi="Times New Roman" w:eastAsia="宋体" w:cs="Times New Roman"/>
                <w:b w:val="0"/>
                <w:color w:val="000000"/>
                <w:sz w:val="21"/>
                <w:szCs w:val="21"/>
                <w:lang w:val="en-US" w:eastAsia="zh-CN"/>
              </w:rPr>
              <w:t>f</w:t>
            </w:r>
            <w:r>
              <w:rPr>
                <w:rFonts w:hint="default" w:ascii="Times New Roman" w:hAnsi="Times New Roman" w:eastAsia="宋体" w:cs="Times New Roman"/>
                <w:b w:val="0"/>
                <w:color w:val="000000"/>
                <w:sz w:val="21"/>
                <w:szCs w:val="21"/>
              </w:rPr>
              <w:t>amous</w:t>
            </w:r>
            <w:r>
              <w:rPr>
                <w:rFonts w:hint="eastAsia" w:hAnsi="Times New Roman" w:eastAsia="宋体" w:cs="Times New Roman"/>
                <w:b w:val="0"/>
                <w:color w:val="000000"/>
                <w:sz w:val="21"/>
                <w:szCs w:val="21"/>
                <w:lang w:val="en-US" w:eastAsia="zh-CN"/>
              </w:rPr>
              <w:t xml:space="preserve">  </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eastAsia" w:hAnsi="Times New Roman" w:eastAsia="宋体" w:cs="Times New Roman"/>
                <w:b w:val="0"/>
                <w:color w:val="000000"/>
                <w:sz w:val="21"/>
                <w:szCs w:val="21"/>
                <w:lang w:val="en-US" w:eastAsia="zh-CN"/>
              </w:rPr>
              <w:t>C</w:t>
            </w:r>
            <w:r>
              <w:rPr>
                <w:rFonts w:hint="default" w:ascii="Times New Roman" w:hAnsi="Times New Roman" w:eastAsia="宋体" w:cs="Times New Roman"/>
                <w:b w:val="0"/>
                <w:color w:val="000000"/>
                <w:sz w:val="21"/>
                <w:szCs w:val="21"/>
              </w:rPr>
              <w:t>. traditional</w:t>
            </w:r>
          </w:p>
        </w:tc>
        <w:tc>
          <w:tcPr>
            <w:tcW w:w="1630"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D. unhappy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23. A. for</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B.by</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C.with</w:t>
            </w:r>
          </w:p>
        </w:tc>
        <w:tc>
          <w:tcPr>
            <w:tcW w:w="1630"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D.as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24.A. weekend</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B. weekday</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C. journey</w:t>
            </w:r>
          </w:p>
        </w:tc>
        <w:tc>
          <w:tcPr>
            <w:tcW w:w="1630" w:type="dxa"/>
          </w:tcPr>
          <w:p>
            <w:pPr>
              <w:pStyle w:val="175"/>
              <w:jc w:val="both"/>
              <w:rPr>
                <w:rFonts w:hint="default" w:ascii="Times New Roman" w:hAnsi="Times New Roman" w:eastAsia="宋体" w:cs="Times New Roman"/>
                <w:b w:val="0"/>
                <w:color w:val="000000"/>
                <w:sz w:val="21"/>
                <w:szCs w:val="21"/>
                <w:vertAlign w:val="baseline"/>
              </w:rPr>
            </w:pPr>
            <w:r>
              <w:rPr>
                <w:rFonts w:hint="eastAsia" w:hAnsi="Times New Roman" w:eastAsia="宋体" w:cs="Times New Roman"/>
                <w:sz w:val="21"/>
                <w:szCs w:val="21"/>
                <w:lang w:val="en-US" w:eastAsia="zh-CN"/>
              </w:rPr>
              <w:t>D</w:t>
            </w:r>
            <w:r>
              <w:rPr>
                <w:rFonts w:hint="default" w:ascii="Times New Roman" w:hAnsi="Times New Roman" w:eastAsia="宋体" w:cs="Times New Roman"/>
                <w:b w:val="0"/>
                <w:color w:val="000000"/>
                <w:sz w:val="21"/>
                <w:szCs w:val="21"/>
              </w:rPr>
              <w:t>. holiday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25. A. classes</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eastAsia" w:hAnsi="Times New Roman" w:eastAsia="宋体" w:cs="Times New Roman"/>
                <w:sz w:val="21"/>
                <w:szCs w:val="21"/>
                <w:lang w:val="en-US" w:eastAsia="zh-CN"/>
              </w:rPr>
              <w:t>B</w:t>
            </w:r>
            <w:r>
              <w:rPr>
                <w:rFonts w:hint="default" w:ascii="Times New Roman" w:hAnsi="Times New Roman" w:eastAsia="宋体" w:cs="Times New Roman"/>
                <w:b w:val="0"/>
                <w:color w:val="000000"/>
                <w:sz w:val="21"/>
                <w:szCs w:val="21"/>
              </w:rPr>
              <w:t>. families</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C. friends</w:t>
            </w:r>
          </w:p>
        </w:tc>
        <w:tc>
          <w:tcPr>
            <w:tcW w:w="1630" w:type="dxa"/>
          </w:tcPr>
          <w:p>
            <w:pPr>
              <w:pStyle w:val="175"/>
              <w:tabs>
                <w:tab w:val="left" w:pos="982"/>
                <w:tab w:val="left" w:pos="3109"/>
                <w:tab w:val="center" w:pos="5193"/>
                <w:tab w:val="right" w:pos="7375"/>
              </w:tabs>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D. groups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26.A. turn</w:t>
            </w:r>
          </w:p>
        </w:tc>
        <w:tc>
          <w:tcPr>
            <w:tcW w:w="2754" w:type="dxa"/>
          </w:tcPr>
          <w:p>
            <w:pPr>
              <w:pStyle w:val="175"/>
              <w:jc w:val="both"/>
              <w:rPr>
                <w:rFonts w:hint="eastAsia" w:hAnsi="Times New Roman" w:eastAsia="宋体" w:cs="Times New Roman"/>
                <w:sz w:val="21"/>
                <w:szCs w:val="21"/>
                <w:lang w:val="en-US" w:eastAsia="zh-CN"/>
              </w:rPr>
            </w:pPr>
            <w:r>
              <w:rPr>
                <w:rFonts w:hint="default" w:ascii="Times New Roman" w:hAnsi="Times New Roman" w:eastAsia="宋体" w:cs="Times New Roman"/>
                <w:b w:val="0"/>
                <w:color w:val="000000"/>
                <w:sz w:val="21"/>
                <w:szCs w:val="21"/>
              </w:rPr>
              <w:t>B.keep</w:t>
            </w:r>
          </w:p>
        </w:tc>
        <w:tc>
          <w:tcPr>
            <w:tcW w:w="2754" w:type="dxa"/>
          </w:tcPr>
          <w:p>
            <w:pPr>
              <w:pStyle w:val="175"/>
              <w:jc w:val="both"/>
              <w:rPr>
                <w:rFonts w:hint="default" w:ascii="Times New Roman" w:hAnsi="Times New Roman" w:eastAsia="宋体" w:cs="Times New Roman"/>
                <w:b w:val="0"/>
                <w:color w:val="000000"/>
                <w:sz w:val="21"/>
                <w:szCs w:val="21"/>
              </w:rPr>
            </w:pPr>
            <w:r>
              <w:rPr>
                <w:rFonts w:hint="eastAsia" w:hAnsi="Times New Roman" w:eastAsia="宋体" w:cs="Times New Roman"/>
                <w:sz w:val="21"/>
                <w:szCs w:val="21"/>
                <w:lang w:val="en-US" w:eastAsia="zh-CN"/>
              </w:rPr>
              <w:t>C</w:t>
            </w:r>
            <w:r>
              <w:rPr>
                <w:rFonts w:hint="default" w:ascii="Times New Roman" w:hAnsi="Times New Roman" w:eastAsia="宋体" w:cs="Times New Roman"/>
                <w:b w:val="0"/>
                <w:color w:val="000000"/>
                <w:sz w:val="21"/>
                <w:szCs w:val="21"/>
              </w:rPr>
              <w:t>.sweep</w:t>
            </w:r>
          </w:p>
        </w:tc>
        <w:tc>
          <w:tcPr>
            <w:tcW w:w="1630" w:type="dxa"/>
          </w:tcPr>
          <w:p>
            <w:pPr>
              <w:pStyle w:val="175"/>
              <w:tabs>
                <w:tab w:val="left" w:pos="982"/>
                <w:tab w:val="left" w:pos="3109"/>
                <w:tab w:val="center" w:pos="5193"/>
                <w:tab w:val="right" w:pos="7375"/>
              </w:tabs>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 go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27.A.Why</w:t>
            </w:r>
          </w:p>
        </w:tc>
        <w:tc>
          <w:tcPr>
            <w:tcW w:w="2754" w:type="dxa"/>
          </w:tcPr>
          <w:p>
            <w:pPr>
              <w:pStyle w:val="175"/>
              <w:jc w:val="both"/>
              <w:rPr>
                <w:rFonts w:hint="eastAsia" w:hAnsi="Times New Roman" w:eastAsia="宋体" w:cs="Times New Roman"/>
                <w:sz w:val="21"/>
                <w:szCs w:val="21"/>
                <w:lang w:val="en-US" w:eastAsia="zh-CN"/>
              </w:rPr>
            </w:pPr>
            <w:r>
              <w:rPr>
                <w:rFonts w:hint="default" w:ascii="Times New Roman" w:hAnsi="Times New Roman" w:eastAsia="宋体" w:cs="Times New Roman"/>
                <w:b w:val="0"/>
                <w:color w:val="000000"/>
                <w:sz w:val="21"/>
                <w:szCs w:val="21"/>
              </w:rPr>
              <w:t>B. When</w:t>
            </w:r>
          </w:p>
        </w:tc>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C.Where</w:t>
            </w:r>
          </w:p>
        </w:tc>
        <w:tc>
          <w:tcPr>
            <w:tcW w:w="1630" w:type="dxa"/>
          </w:tcPr>
          <w:p>
            <w:pPr>
              <w:pStyle w:val="175"/>
              <w:tabs>
                <w:tab w:val="left" w:pos="982"/>
                <w:tab w:val="left" w:pos="3109"/>
                <w:tab w:val="center" w:pos="5193"/>
                <w:tab w:val="right" w:pos="7375"/>
              </w:tabs>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D.Who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28.</w:t>
            </w:r>
            <w:r>
              <w:rPr>
                <w:rFonts w:hint="eastAsia" w:ascii="Times New Roman" w:hAnsi="Times New Roman" w:eastAsia="宋体" w:cs="Times New Roman"/>
                <w:b w:val="0"/>
                <w:color w:val="000000"/>
                <w:sz w:val="21"/>
                <w:szCs w:val="21"/>
                <w:lang w:val="en-US" w:eastAsia="zh-CN"/>
              </w:rPr>
              <w:t>A</w:t>
            </w:r>
            <w:r>
              <w:rPr>
                <w:rFonts w:hint="default" w:ascii="Times New Roman" w:hAnsi="Times New Roman" w:eastAsia="宋体" w:cs="Times New Roman"/>
                <w:b w:val="0"/>
                <w:color w:val="000000"/>
                <w:sz w:val="21"/>
                <w:szCs w:val="21"/>
              </w:rPr>
              <w:t>.bring</w:t>
            </w:r>
          </w:p>
        </w:tc>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B. show</w:t>
            </w:r>
          </w:p>
        </w:tc>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C.make</w:t>
            </w:r>
          </w:p>
        </w:tc>
        <w:tc>
          <w:tcPr>
            <w:tcW w:w="1630" w:type="dxa"/>
          </w:tcPr>
          <w:p>
            <w:pPr>
              <w:pStyle w:val="174"/>
              <w:tabs>
                <w:tab w:val="left" w:pos="970"/>
                <w:tab w:val="left" w:pos="3072"/>
                <w:tab w:val="center" w:pos="5278"/>
                <w:tab w:val="right" w:pos="7314"/>
              </w:tabs>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D.take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29. A. warmer</w:t>
            </w:r>
          </w:p>
        </w:tc>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B.colder</w:t>
            </w:r>
          </w:p>
        </w:tc>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C. cooler</w:t>
            </w:r>
          </w:p>
        </w:tc>
        <w:tc>
          <w:tcPr>
            <w:tcW w:w="1630" w:type="dxa"/>
          </w:tcPr>
          <w:p>
            <w:pPr>
              <w:pStyle w:val="175"/>
              <w:tabs>
                <w:tab w:val="left" w:pos="982"/>
                <w:tab w:val="left" w:pos="3109"/>
                <w:tab w:val="center" w:pos="5193"/>
                <w:tab w:val="right" w:pos="7375"/>
              </w:tabs>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 shorter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30.A. have fun</w:t>
            </w:r>
          </w:p>
        </w:tc>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B. work hard</w:t>
            </w:r>
          </w:p>
        </w:tc>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 xml:space="preserve">C. pull together </w:t>
            </w:r>
          </w:p>
        </w:tc>
        <w:tc>
          <w:tcPr>
            <w:tcW w:w="1630" w:type="dxa"/>
          </w:tcPr>
          <w:p>
            <w:pPr>
              <w:pStyle w:val="175"/>
              <w:tabs>
                <w:tab w:val="left" w:pos="982"/>
                <w:tab w:val="left" w:pos="3109"/>
                <w:tab w:val="center" w:pos="5193"/>
                <w:tab w:val="right" w:pos="7375"/>
              </w:tabs>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 get together</w:t>
            </w:r>
          </w:p>
        </w:tc>
      </w:tr>
    </w:tbl>
    <w:p>
      <w:pPr>
        <w:pStyle w:val="175"/>
        <w:jc w:val="both"/>
        <w:rPr>
          <w:rFonts w:hint="default" w:ascii="Times New Roman" w:hAnsi="Times New Roman" w:eastAsia="宋体" w:cs="Times New Roman"/>
          <w:b w:val="0"/>
          <w:color w:val="000000"/>
          <w:sz w:val="21"/>
          <w:szCs w:val="21"/>
        </w:rPr>
      </w:pPr>
    </w:p>
    <w:p>
      <w:pPr>
        <w:pStyle w:val="175"/>
        <w:tabs>
          <w:tab w:val="left" w:pos="994"/>
          <w:tab w:val="left" w:pos="3206"/>
          <w:tab w:val="center" w:pos="5333"/>
          <w:tab w:val="right" w:pos="7691"/>
        </w:tabs>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p>
    <w:p>
      <w:pPr>
        <w:pStyle w:val="175"/>
        <w:numPr>
          <w:ilvl w:val="0"/>
          <w:numId w:val="7"/>
        </w:numPr>
        <w:tabs>
          <w:tab w:val="left" w:pos="957"/>
          <w:tab w:val="left" w:pos="3048"/>
          <w:tab w:val="center" w:pos="5278"/>
          <w:tab w:val="right" w:pos="7667"/>
        </w:tabs>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：阅读下面短文，理解大意，然后从各小题的四个选项中选出一个最佳答案，使短文连贯完整。</w:t>
      </w:r>
    </w:p>
    <w:p>
      <w:pPr>
        <w:pStyle w:val="175"/>
        <w:numPr>
          <w:ilvl w:val="0"/>
          <w:numId w:val="0"/>
        </w:numPr>
        <w:tabs>
          <w:tab w:val="left" w:pos="957"/>
          <w:tab w:val="left" w:pos="3048"/>
          <w:tab w:val="center" w:pos="5278"/>
          <w:tab w:val="right" w:pos="7667"/>
        </w:tabs>
        <w:rPr>
          <w:rFonts w:hint="default" w:ascii="Times New Roman" w:hAnsi="Times New Roman" w:eastAsia="宋体" w:cs="Times New Roman"/>
          <w:b w:val="0"/>
          <w:color w:val="000000"/>
          <w:sz w:val="21"/>
          <w:szCs w:val="21"/>
        </w:rPr>
      </w:pPr>
    </w:p>
    <w:p>
      <w:pPr>
        <w:pStyle w:val="166"/>
        <w:ind w:firstLine="0"/>
        <w:jc w:val="both"/>
        <w:rPr>
          <w:b w:val="0"/>
          <w:color w:val="000000"/>
        </w:rPr>
      </w:pPr>
      <w:r>
        <w:rPr>
          <w:rFonts w:hint="eastAsia" w:ascii="Times New Roman"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As a university student, I decided to learn German. For some reason, I liked the language, but I was not good at learning it. The grammar __31__ me a lot and even made me crazy. My only strong point was __32__ ---I got an A+ in every word test. After two years of study, I could only communicate in __33__ German. So I decided to study in Germany to complete my degree (学位) . It was the __34__ learning experience I have ever had. The moment I arrived in Germany, I felt like I was starting from the very beginning. The German I had learned in university wasn't __35__ for everyday conversation. My book knowledge often failed me when I wanted to ask for</w:t>
      </w:r>
      <w:r>
        <w:rPr>
          <w:rFonts w:hint="eastAsia" w:hAnsi="Times New Roman" w:eastAsia="宋体" w:cs="Times New Roman"/>
          <w:b w:val="0"/>
          <w:color w:val="000000"/>
          <w:sz w:val="21"/>
          <w:szCs w:val="21"/>
          <w:lang w:val="en-US" w:eastAsia="zh-CN"/>
        </w:rPr>
        <w:t xml:space="preserve"> </w:t>
      </w:r>
      <w:r>
        <w:rPr>
          <w:b w:val="0"/>
          <w:color w:val="000000"/>
        </w:rPr>
        <w:t>help in a street, read my emails or talk with my classmates. I was often nervous at school, worried about __36__ the teachers would call my name or not because I could hardly understand their questions. I only relaxed a little around my eight roommates. They would speak German slowly to me and didn't seem to mind my __37__. I chose to study 3 courses （课程）, reading &amp; writing, grammar and history. They were all in German and difficult, but the history class was the __38__. The teacher spoke so quickly that all his words just flew right over my head. I didn't know __39__ at all.</w:t>
      </w:r>
    </w:p>
    <w:p>
      <w:pPr>
        <w:pStyle w:val="166"/>
        <w:ind w:firstLine="210"/>
        <w:jc w:val="both"/>
        <w:rPr>
          <w:b w:val="0"/>
          <w:color w:val="000000"/>
        </w:rPr>
      </w:pPr>
      <w:r>
        <w:rPr>
          <w:b w:val="0"/>
          <w:color w:val="000000"/>
        </w:rPr>
        <w:t>Years has passed.I still remember how it felt to struggle（挣扎） so hard at learning __40__ language. That trip was a difficult but important lesson. I think my failure（失败）in learning German taught me as much as my success.</w:t>
      </w:r>
    </w:p>
    <w:p>
      <w:pPr>
        <w:pStyle w:val="166"/>
        <w:ind w:firstLine="210"/>
        <w:jc w:val="both"/>
        <w:rPr>
          <w:b w:val="0"/>
          <w:color w:val="000000"/>
        </w:rPr>
      </w:pPr>
    </w:p>
    <w:tbl>
      <w:tblPr>
        <w:tblStyle w:val="36"/>
        <w:tblpPr w:leftFromText="180" w:rightFromText="180" w:vertAnchor="text" w:horzAnchor="page" w:tblpX="1486" w:tblpY="234"/>
        <w:tblOverlap w:val="never"/>
        <w:tblW w:w="881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03"/>
        <w:gridCol w:w="2203"/>
        <w:gridCol w:w="2203"/>
        <w:gridCol w:w="22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vertAlign w:val="baseline"/>
              </w:rPr>
            </w:pPr>
            <w:r>
              <w:rPr>
                <w:b w:val="0"/>
                <w:color w:val="000000"/>
              </w:rPr>
              <w:t>31. A. gave</w:t>
            </w:r>
          </w:p>
        </w:tc>
        <w:tc>
          <w:tcPr>
            <w:tcW w:w="2203" w:type="dxa"/>
          </w:tcPr>
          <w:p>
            <w:pPr>
              <w:pStyle w:val="166"/>
              <w:jc w:val="both"/>
              <w:rPr>
                <w:b w:val="0"/>
                <w:color w:val="000000"/>
                <w:vertAlign w:val="baseline"/>
              </w:rPr>
            </w:pPr>
            <w:r>
              <w:rPr>
                <w:b w:val="0"/>
                <w:color w:val="000000"/>
              </w:rPr>
              <w:t>B. helped</w:t>
            </w:r>
          </w:p>
        </w:tc>
        <w:tc>
          <w:tcPr>
            <w:tcW w:w="2203" w:type="dxa"/>
          </w:tcPr>
          <w:p>
            <w:pPr>
              <w:pStyle w:val="166"/>
              <w:jc w:val="both"/>
              <w:rPr>
                <w:b w:val="0"/>
                <w:color w:val="000000"/>
                <w:vertAlign w:val="baseline"/>
              </w:rPr>
            </w:pPr>
            <w:r>
              <w:rPr>
                <w:rFonts w:hint="eastAsia"/>
                <w:b w:val="0"/>
                <w:color w:val="000000"/>
                <w:lang w:val="en-US" w:eastAsia="zh-CN"/>
              </w:rPr>
              <w:t>C</w:t>
            </w:r>
            <w:r>
              <w:rPr>
                <w:b w:val="0"/>
                <w:color w:val="000000"/>
              </w:rPr>
              <w:t>.troubled</w:t>
            </w:r>
          </w:p>
        </w:tc>
        <w:tc>
          <w:tcPr>
            <w:tcW w:w="2203" w:type="dxa"/>
          </w:tcPr>
          <w:p>
            <w:pPr>
              <w:pStyle w:val="166"/>
              <w:jc w:val="both"/>
              <w:rPr>
                <w:b w:val="0"/>
                <w:color w:val="000000"/>
                <w:vertAlign w:val="baseline"/>
              </w:rPr>
            </w:pPr>
            <w:r>
              <w:rPr>
                <w:b w:val="0"/>
                <w:color w:val="000000"/>
              </w:rPr>
              <w:t>D.brought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vertAlign w:val="baseline"/>
              </w:rPr>
            </w:pPr>
            <w:r>
              <w:rPr>
                <w:b w:val="0"/>
                <w:color w:val="000000"/>
              </w:rPr>
              <w:t>32. A. listening</w:t>
            </w:r>
          </w:p>
        </w:tc>
        <w:tc>
          <w:tcPr>
            <w:tcW w:w="2203" w:type="dxa"/>
          </w:tcPr>
          <w:p>
            <w:pPr>
              <w:pStyle w:val="166"/>
              <w:jc w:val="both"/>
              <w:rPr>
                <w:b w:val="0"/>
                <w:color w:val="000000"/>
                <w:vertAlign w:val="baseline"/>
              </w:rPr>
            </w:pPr>
            <w:r>
              <w:rPr>
                <w:rFonts w:hint="eastAsia"/>
                <w:lang w:val="en-US" w:eastAsia="zh-CN"/>
              </w:rPr>
              <w:t>B</w:t>
            </w:r>
            <w:r>
              <w:rPr>
                <w:b w:val="0"/>
                <w:color w:val="000000"/>
              </w:rPr>
              <w:t>.spelling</w:t>
            </w:r>
          </w:p>
        </w:tc>
        <w:tc>
          <w:tcPr>
            <w:tcW w:w="2203" w:type="dxa"/>
          </w:tcPr>
          <w:p>
            <w:pPr>
              <w:pStyle w:val="166"/>
              <w:jc w:val="both"/>
              <w:rPr>
                <w:b w:val="0"/>
                <w:color w:val="000000"/>
                <w:vertAlign w:val="baseline"/>
              </w:rPr>
            </w:pPr>
            <w:r>
              <w:rPr>
                <w:b w:val="0"/>
                <w:color w:val="000000"/>
              </w:rPr>
              <w:t>C.speaking</w:t>
            </w:r>
          </w:p>
        </w:tc>
        <w:tc>
          <w:tcPr>
            <w:tcW w:w="2203" w:type="dxa"/>
          </w:tcPr>
          <w:p>
            <w:pPr>
              <w:pStyle w:val="166"/>
              <w:tabs>
                <w:tab w:val="left" w:pos="49"/>
                <w:tab w:val="left" w:pos="2136"/>
                <w:tab w:val="center" w:pos="4972"/>
                <w:tab w:val="right" w:pos="7439"/>
              </w:tabs>
              <w:rPr>
                <w:b w:val="0"/>
                <w:color w:val="000000"/>
                <w:vertAlign w:val="baseline"/>
              </w:rPr>
            </w:pPr>
            <w:r>
              <w:rPr>
                <w:b w:val="0"/>
                <w:color w:val="000000"/>
              </w:rPr>
              <w:t>D.writing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vertAlign w:val="baseline"/>
              </w:rPr>
            </w:pPr>
            <w:r>
              <w:rPr>
                <w:b w:val="0"/>
                <w:color w:val="000000"/>
              </w:rPr>
              <w:t>33. A. perfect</w:t>
            </w:r>
          </w:p>
        </w:tc>
        <w:tc>
          <w:tcPr>
            <w:tcW w:w="2203" w:type="dxa"/>
          </w:tcPr>
          <w:p>
            <w:pPr>
              <w:pStyle w:val="166"/>
              <w:jc w:val="both"/>
              <w:rPr>
                <w:b w:val="0"/>
                <w:color w:val="000000"/>
                <w:vertAlign w:val="baseline"/>
              </w:rPr>
            </w:pPr>
            <w:r>
              <w:rPr>
                <w:b w:val="0"/>
                <w:color w:val="000000"/>
              </w:rPr>
              <w:t>B.poor</w:t>
            </w:r>
          </w:p>
        </w:tc>
        <w:tc>
          <w:tcPr>
            <w:tcW w:w="2203" w:type="dxa"/>
          </w:tcPr>
          <w:p>
            <w:pPr>
              <w:pStyle w:val="166"/>
              <w:jc w:val="both"/>
              <w:rPr>
                <w:b w:val="0"/>
                <w:color w:val="000000"/>
                <w:vertAlign w:val="baseline"/>
              </w:rPr>
            </w:pPr>
            <w:r>
              <w:rPr>
                <w:b w:val="0"/>
                <w:color w:val="000000"/>
              </w:rPr>
              <w:t>C.beautiful</w:t>
            </w:r>
          </w:p>
        </w:tc>
        <w:tc>
          <w:tcPr>
            <w:tcW w:w="2203" w:type="dxa"/>
          </w:tcPr>
          <w:p>
            <w:pPr>
              <w:pStyle w:val="166"/>
              <w:jc w:val="both"/>
              <w:rPr>
                <w:b w:val="0"/>
                <w:color w:val="000000"/>
                <w:vertAlign w:val="baseline"/>
              </w:rPr>
            </w:pPr>
            <w:r>
              <w:rPr>
                <w:b w:val="0"/>
                <w:color w:val="000000"/>
              </w:rPr>
              <w:t>D. wonderful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vertAlign w:val="baseline"/>
              </w:rPr>
            </w:pPr>
            <w:r>
              <w:rPr>
                <w:b w:val="0"/>
                <w:color w:val="000000"/>
              </w:rPr>
              <w:t>34.</w:t>
            </w:r>
            <w:r>
              <w:rPr>
                <w:rFonts w:hint="eastAsia"/>
                <w:b w:val="0"/>
                <w:color w:val="000000"/>
                <w:lang w:val="en-US" w:eastAsia="zh-CN"/>
              </w:rPr>
              <w:t>A</w:t>
            </w:r>
            <w:r>
              <w:rPr>
                <w:b w:val="0"/>
                <w:color w:val="000000"/>
              </w:rPr>
              <w:t>. hardest</w:t>
            </w:r>
          </w:p>
        </w:tc>
        <w:tc>
          <w:tcPr>
            <w:tcW w:w="2203" w:type="dxa"/>
          </w:tcPr>
          <w:p>
            <w:pPr>
              <w:pStyle w:val="166"/>
              <w:jc w:val="both"/>
              <w:rPr>
                <w:b w:val="0"/>
                <w:color w:val="000000"/>
                <w:vertAlign w:val="baseline"/>
              </w:rPr>
            </w:pPr>
            <w:r>
              <w:rPr>
                <w:b w:val="0"/>
                <w:color w:val="000000"/>
              </w:rPr>
              <w:t>B.easiest</w:t>
            </w:r>
          </w:p>
        </w:tc>
        <w:tc>
          <w:tcPr>
            <w:tcW w:w="2203" w:type="dxa"/>
          </w:tcPr>
          <w:p>
            <w:pPr>
              <w:pStyle w:val="166"/>
              <w:jc w:val="both"/>
              <w:rPr>
                <w:b w:val="0"/>
                <w:color w:val="000000"/>
                <w:vertAlign w:val="baseline"/>
              </w:rPr>
            </w:pPr>
            <w:r>
              <w:rPr>
                <w:b w:val="0"/>
                <w:color w:val="000000"/>
              </w:rPr>
              <w:t>C.happiest</w:t>
            </w:r>
          </w:p>
        </w:tc>
        <w:tc>
          <w:tcPr>
            <w:tcW w:w="2203" w:type="dxa"/>
          </w:tcPr>
          <w:p>
            <w:pPr>
              <w:pStyle w:val="166"/>
              <w:jc w:val="both"/>
              <w:rPr>
                <w:b w:val="0"/>
                <w:color w:val="000000"/>
                <w:vertAlign w:val="baseline"/>
              </w:rPr>
            </w:pPr>
            <w:r>
              <w:rPr>
                <w:rFonts w:hint="eastAsia"/>
                <w:b w:val="0"/>
                <w:color w:val="000000"/>
                <w:lang w:val="en-US" w:eastAsia="zh-CN"/>
              </w:rPr>
              <w:t>D</w:t>
            </w:r>
            <w:r>
              <w:rPr>
                <w:b w:val="0"/>
                <w:color w:val="000000"/>
              </w:rPr>
              <w:t>.longest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vertAlign w:val="baseline"/>
              </w:rPr>
            </w:pPr>
            <w:r>
              <w:rPr>
                <w:b w:val="0"/>
                <w:color w:val="000000"/>
              </w:rPr>
              <w:t>35.</w:t>
            </w:r>
            <w:r>
              <w:rPr>
                <w:rFonts w:hint="eastAsia"/>
                <w:b w:val="0"/>
                <w:color w:val="000000"/>
                <w:lang w:val="en-US" w:eastAsia="zh-CN"/>
              </w:rPr>
              <w:t>A</w:t>
            </w:r>
            <w:r>
              <w:rPr>
                <w:b w:val="0"/>
                <w:color w:val="000000"/>
              </w:rPr>
              <w:t>. useful</w:t>
            </w:r>
          </w:p>
        </w:tc>
        <w:tc>
          <w:tcPr>
            <w:tcW w:w="2203" w:type="dxa"/>
          </w:tcPr>
          <w:p>
            <w:pPr>
              <w:pStyle w:val="166"/>
              <w:jc w:val="both"/>
              <w:rPr>
                <w:b w:val="0"/>
                <w:color w:val="000000"/>
                <w:vertAlign w:val="baseline"/>
              </w:rPr>
            </w:pPr>
            <w:r>
              <w:rPr>
                <w:b w:val="0"/>
                <w:color w:val="000000"/>
              </w:rPr>
              <w:t>B. useless</w:t>
            </w:r>
          </w:p>
        </w:tc>
        <w:tc>
          <w:tcPr>
            <w:tcW w:w="2203" w:type="dxa"/>
          </w:tcPr>
          <w:p>
            <w:pPr>
              <w:pStyle w:val="166"/>
              <w:jc w:val="both"/>
              <w:rPr>
                <w:b w:val="0"/>
                <w:color w:val="000000"/>
                <w:vertAlign w:val="baseline"/>
              </w:rPr>
            </w:pPr>
            <w:r>
              <w:rPr>
                <w:b w:val="0"/>
                <w:color w:val="000000"/>
              </w:rPr>
              <w:t>C. meaningful</w:t>
            </w:r>
          </w:p>
        </w:tc>
        <w:tc>
          <w:tcPr>
            <w:tcW w:w="2203" w:type="dxa"/>
          </w:tcPr>
          <w:p>
            <w:pPr>
              <w:pStyle w:val="166"/>
              <w:jc w:val="both"/>
              <w:rPr>
                <w:b w:val="0"/>
                <w:color w:val="000000"/>
                <w:vertAlign w:val="baseline"/>
              </w:rPr>
            </w:pPr>
            <w:r>
              <w:rPr>
                <w:b w:val="0"/>
                <w:color w:val="000000"/>
              </w:rPr>
              <w:t>D. meaningless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vertAlign w:val="baseline"/>
              </w:rPr>
            </w:pPr>
            <w:r>
              <w:rPr>
                <w:b w:val="0"/>
                <w:color w:val="000000"/>
              </w:rPr>
              <w:t>36.</w:t>
            </w:r>
            <w:r>
              <w:rPr>
                <w:rFonts w:hint="eastAsia"/>
                <w:b w:val="0"/>
                <w:color w:val="000000"/>
                <w:lang w:val="en-US" w:eastAsia="zh-CN"/>
              </w:rPr>
              <w:t>A</w:t>
            </w:r>
            <w:r>
              <w:rPr>
                <w:b w:val="0"/>
                <w:color w:val="000000"/>
              </w:rPr>
              <w:t>. when</w:t>
            </w:r>
          </w:p>
        </w:tc>
        <w:tc>
          <w:tcPr>
            <w:tcW w:w="2203" w:type="dxa"/>
          </w:tcPr>
          <w:p>
            <w:pPr>
              <w:pStyle w:val="166"/>
              <w:jc w:val="both"/>
              <w:rPr>
                <w:b w:val="0"/>
                <w:color w:val="000000"/>
                <w:vertAlign w:val="baseline"/>
              </w:rPr>
            </w:pPr>
            <w:r>
              <w:rPr>
                <w:b w:val="0"/>
                <w:color w:val="000000"/>
              </w:rPr>
              <w:t>B.how</w:t>
            </w:r>
          </w:p>
        </w:tc>
        <w:tc>
          <w:tcPr>
            <w:tcW w:w="2203" w:type="dxa"/>
          </w:tcPr>
          <w:p>
            <w:pPr>
              <w:pStyle w:val="166"/>
              <w:jc w:val="both"/>
              <w:rPr>
                <w:b w:val="0"/>
                <w:color w:val="000000"/>
                <w:vertAlign w:val="baseline"/>
              </w:rPr>
            </w:pPr>
            <w:r>
              <w:rPr>
                <w:b w:val="0"/>
                <w:color w:val="000000"/>
              </w:rPr>
              <w:t>C. where</w:t>
            </w:r>
          </w:p>
        </w:tc>
        <w:tc>
          <w:tcPr>
            <w:tcW w:w="2203" w:type="dxa"/>
          </w:tcPr>
          <w:p>
            <w:pPr>
              <w:pStyle w:val="166"/>
              <w:jc w:val="both"/>
              <w:rPr>
                <w:b w:val="0"/>
                <w:color w:val="000000"/>
                <w:vertAlign w:val="baseline"/>
              </w:rPr>
            </w:pPr>
            <w:r>
              <w:rPr>
                <w:b w:val="0"/>
                <w:color w:val="000000"/>
              </w:rPr>
              <w:t>D. whether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vertAlign w:val="baseline"/>
              </w:rPr>
            </w:pPr>
            <w:r>
              <w:rPr>
                <w:b w:val="0"/>
                <w:color w:val="000000"/>
              </w:rPr>
              <w:t>37. A. expressions</w:t>
            </w:r>
          </w:p>
        </w:tc>
        <w:tc>
          <w:tcPr>
            <w:tcW w:w="2203" w:type="dxa"/>
          </w:tcPr>
          <w:p>
            <w:pPr>
              <w:pStyle w:val="166"/>
              <w:jc w:val="both"/>
              <w:rPr>
                <w:b w:val="0"/>
                <w:color w:val="000000"/>
                <w:vertAlign w:val="baseline"/>
              </w:rPr>
            </w:pPr>
            <w:r>
              <w:rPr>
                <w:b w:val="0"/>
                <w:color w:val="000000"/>
              </w:rPr>
              <w:t>B.mistakes</w:t>
            </w:r>
          </w:p>
        </w:tc>
        <w:tc>
          <w:tcPr>
            <w:tcW w:w="2203" w:type="dxa"/>
          </w:tcPr>
          <w:p>
            <w:pPr>
              <w:pStyle w:val="166"/>
              <w:jc w:val="both"/>
              <w:rPr>
                <w:b w:val="0"/>
                <w:color w:val="000000"/>
                <w:vertAlign w:val="baseline"/>
              </w:rPr>
            </w:pPr>
            <w:r>
              <w:rPr>
                <w:b w:val="0"/>
                <w:color w:val="000000"/>
              </w:rPr>
              <w:t>C.progress</w:t>
            </w:r>
          </w:p>
        </w:tc>
        <w:tc>
          <w:tcPr>
            <w:tcW w:w="2203" w:type="dxa"/>
          </w:tcPr>
          <w:p>
            <w:pPr>
              <w:pStyle w:val="166"/>
              <w:jc w:val="both"/>
              <w:rPr>
                <w:b w:val="0"/>
                <w:color w:val="000000"/>
                <w:vertAlign w:val="baseline"/>
              </w:rPr>
            </w:pPr>
            <w:r>
              <w:rPr>
                <w:b w:val="0"/>
                <w:color w:val="000000"/>
              </w:rPr>
              <w:t>D.attention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rPr>
            </w:pPr>
            <w:r>
              <w:rPr>
                <w:b w:val="0"/>
                <w:color w:val="000000"/>
              </w:rPr>
              <w:t>38. A. better</w:t>
            </w:r>
          </w:p>
        </w:tc>
        <w:tc>
          <w:tcPr>
            <w:tcW w:w="2203" w:type="dxa"/>
          </w:tcPr>
          <w:p>
            <w:pPr>
              <w:pStyle w:val="166"/>
              <w:jc w:val="both"/>
              <w:rPr>
                <w:b w:val="0"/>
                <w:color w:val="000000"/>
              </w:rPr>
            </w:pPr>
            <w:r>
              <w:rPr>
                <w:b w:val="0"/>
                <w:color w:val="000000"/>
              </w:rPr>
              <w:t>B.best</w:t>
            </w:r>
          </w:p>
        </w:tc>
        <w:tc>
          <w:tcPr>
            <w:tcW w:w="2203" w:type="dxa"/>
          </w:tcPr>
          <w:p>
            <w:pPr>
              <w:pStyle w:val="166"/>
              <w:jc w:val="both"/>
              <w:rPr>
                <w:b w:val="0"/>
                <w:color w:val="000000"/>
              </w:rPr>
            </w:pPr>
            <w:r>
              <w:rPr>
                <w:b w:val="0"/>
                <w:color w:val="000000"/>
              </w:rPr>
              <w:t>C.worse</w:t>
            </w:r>
          </w:p>
        </w:tc>
        <w:tc>
          <w:tcPr>
            <w:tcW w:w="2203" w:type="dxa"/>
          </w:tcPr>
          <w:p>
            <w:pPr>
              <w:pStyle w:val="166"/>
              <w:jc w:val="both"/>
              <w:rPr>
                <w:b w:val="0"/>
                <w:color w:val="000000"/>
              </w:rPr>
            </w:pPr>
            <w:r>
              <w:rPr>
                <w:rFonts w:hint="eastAsia"/>
                <w:b w:val="0"/>
                <w:color w:val="000000"/>
                <w:lang w:val="en-US" w:eastAsia="zh-CN"/>
              </w:rPr>
              <w:t>D</w:t>
            </w:r>
            <w:r>
              <w:rPr>
                <w:b w:val="0"/>
                <w:color w:val="000000"/>
              </w:rPr>
              <w:t>.worst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406" w:type="dxa"/>
            <w:gridSpan w:val="2"/>
          </w:tcPr>
          <w:p>
            <w:pPr>
              <w:pStyle w:val="166"/>
              <w:numPr>
                <w:ilvl w:val="0"/>
                <w:numId w:val="8"/>
              </w:numPr>
              <w:jc w:val="both"/>
              <w:rPr>
                <w:b w:val="0"/>
                <w:color w:val="000000"/>
              </w:rPr>
            </w:pPr>
            <w:r>
              <w:rPr>
                <w:b w:val="0"/>
                <w:color w:val="000000"/>
              </w:rPr>
              <w:t xml:space="preserve">A. what was the class about </w:t>
            </w:r>
          </w:p>
          <w:p>
            <w:pPr>
              <w:pStyle w:val="166"/>
              <w:numPr>
                <w:ilvl w:val="0"/>
                <w:numId w:val="0"/>
              </w:numPr>
              <w:ind w:left="200" w:leftChars="100"/>
              <w:jc w:val="both"/>
              <w:rPr>
                <w:b w:val="0"/>
                <w:color w:val="000000"/>
              </w:rPr>
            </w:pPr>
            <w:r>
              <w:rPr>
                <w:b w:val="0"/>
                <w:color w:val="000000"/>
              </w:rPr>
              <w:t xml:space="preserve">C.how could I stop him </w:t>
            </w:r>
          </w:p>
        </w:tc>
        <w:tc>
          <w:tcPr>
            <w:tcW w:w="4406" w:type="dxa"/>
            <w:gridSpan w:val="2"/>
          </w:tcPr>
          <w:p>
            <w:pPr>
              <w:pStyle w:val="166"/>
              <w:jc w:val="both"/>
              <w:rPr>
                <w:b w:val="0"/>
                <w:color w:val="000000"/>
              </w:rPr>
            </w:pPr>
            <w:r>
              <w:rPr>
                <w:b w:val="0"/>
                <w:color w:val="000000"/>
              </w:rPr>
              <w:t>B. what the class was about</w:t>
            </w:r>
          </w:p>
          <w:p>
            <w:pPr>
              <w:pStyle w:val="166"/>
              <w:jc w:val="both"/>
              <w:rPr>
                <w:rFonts w:hint="eastAsia"/>
                <w:b w:val="0"/>
                <w:color w:val="000000"/>
                <w:lang w:val="en-US" w:eastAsia="zh-CN"/>
              </w:rPr>
            </w:pPr>
            <w:r>
              <w:rPr>
                <w:rFonts w:hint="eastAsia"/>
                <w:b w:val="0"/>
                <w:color w:val="000000"/>
                <w:lang w:val="en-US" w:eastAsia="zh-CN"/>
              </w:rPr>
              <w:t>D.</w:t>
            </w:r>
            <w:r>
              <w:rPr>
                <w:b w:val="0"/>
                <w:color w:val="000000"/>
              </w:rPr>
              <w:t>how I could stop him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rPr>
            </w:pPr>
            <w:r>
              <w:rPr>
                <w:b w:val="0"/>
                <w:color w:val="000000"/>
              </w:rPr>
              <w:t>40.</w:t>
            </w:r>
            <w:r>
              <w:rPr>
                <w:rFonts w:hint="eastAsia"/>
                <w:b w:val="0"/>
                <w:color w:val="000000"/>
                <w:lang w:val="en-US" w:eastAsia="zh-CN"/>
              </w:rPr>
              <w:t>A</w:t>
            </w:r>
            <w:r>
              <w:rPr>
                <w:b w:val="0"/>
                <w:color w:val="000000"/>
              </w:rPr>
              <w:t xml:space="preserve">. another </w:t>
            </w:r>
          </w:p>
        </w:tc>
        <w:tc>
          <w:tcPr>
            <w:tcW w:w="2203" w:type="dxa"/>
          </w:tcPr>
          <w:p>
            <w:pPr>
              <w:pStyle w:val="166"/>
              <w:ind w:left="0" w:firstLine="0"/>
              <w:jc w:val="both"/>
            </w:pPr>
            <w:r>
              <w:rPr>
                <w:b w:val="0"/>
                <w:color w:val="000000"/>
              </w:rPr>
              <w:t xml:space="preserve">B. the other </w:t>
            </w:r>
          </w:p>
          <w:p>
            <w:pPr>
              <w:pStyle w:val="166"/>
              <w:jc w:val="both"/>
              <w:rPr>
                <w:b w:val="0"/>
                <w:color w:val="000000"/>
              </w:rPr>
            </w:pPr>
          </w:p>
        </w:tc>
        <w:tc>
          <w:tcPr>
            <w:tcW w:w="2203" w:type="dxa"/>
          </w:tcPr>
          <w:p>
            <w:pPr>
              <w:pStyle w:val="166"/>
              <w:ind w:left="0" w:firstLine="0"/>
              <w:jc w:val="both"/>
            </w:pPr>
            <w:r>
              <w:rPr>
                <w:b w:val="0"/>
                <w:color w:val="000000"/>
              </w:rPr>
              <w:t xml:space="preserve">C.the others </w:t>
            </w:r>
          </w:p>
          <w:p>
            <w:pPr>
              <w:pStyle w:val="166"/>
              <w:jc w:val="both"/>
              <w:rPr>
                <w:b w:val="0"/>
                <w:color w:val="000000"/>
              </w:rPr>
            </w:pPr>
          </w:p>
        </w:tc>
        <w:tc>
          <w:tcPr>
            <w:tcW w:w="2203" w:type="dxa"/>
          </w:tcPr>
          <w:p>
            <w:pPr>
              <w:pStyle w:val="166"/>
              <w:jc w:val="both"/>
              <w:rPr>
                <w:rFonts w:hint="eastAsia"/>
                <w:b w:val="0"/>
                <w:color w:val="000000"/>
                <w:lang w:val="en-US" w:eastAsia="zh-CN"/>
              </w:rPr>
            </w:pPr>
            <w:r>
              <w:rPr>
                <w:b w:val="0"/>
                <w:color w:val="000000"/>
              </w:rPr>
              <w:t>D.others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rPr>
            </w:pPr>
          </w:p>
        </w:tc>
        <w:tc>
          <w:tcPr>
            <w:tcW w:w="2203" w:type="dxa"/>
          </w:tcPr>
          <w:p>
            <w:pPr>
              <w:pStyle w:val="166"/>
              <w:jc w:val="both"/>
              <w:rPr>
                <w:b w:val="0"/>
                <w:color w:val="000000"/>
              </w:rPr>
            </w:pPr>
          </w:p>
        </w:tc>
        <w:tc>
          <w:tcPr>
            <w:tcW w:w="2203" w:type="dxa"/>
          </w:tcPr>
          <w:p>
            <w:pPr>
              <w:pStyle w:val="166"/>
              <w:jc w:val="both"/>
              <w:rPr>
                <w:b w:val="0"/>
                <w:color w:val="000000"/>
              </w:rPr>
            </w:pPr>
          </w:p>
        </w:tc>
        <w:tc>
          <w:tcPr>
            <w:tcW w:w="2203" w:type="dxa"/>
          </w:tcPr>
          <w:p>
            <w:pPr>
              <w:pStyle w:val="166"/>
              <w:jc w:val="both"/>
              <w:rPr>
                <w:rFonts w:hint="eastAsia"/>
                <w:b w:val="0"/>
                <w:color w:val="000000"/>
                <w:lang w:val="en-US" w:eastAsia="zh-CN"/>
              </w:rPr>
            </w:pPr>
          </w:p>
        </w:tc>
      </w:tr>
    </w:tbl>
    <w:p>
      <w:pPr>
        <w:pStyle w:val="166"/>
        <w:ind w:firstLine="210"/>
        <w:jc w:val="both"/>
        <w:rPr>
          <w:b w:val="0"/>
          <w:color w:val="000000"/>
        </w:rPr>
      </w:pPr>
    </w:p>
    <w:p>
      <w:pPr>
        <w:pStyle w:val="166"/>
        <w:ind w:firstLine="210"/>
        <w:jc w:val="both"/>
        <w:rPr>
          <w:b w:val="0"/>
          <w:color w:val="000000"/>
        </w:rPr>
      </w:pPr>
    </w:p>
    <w:p>
      <w:pPr>
        <w:pStyle w:val="166"/>
        <w:ind w:firstLine="210"/>
        <w:jc w:val="both"/>
        <w:rPr>
          <w:b w:val="0"/>
          <w:color w:val="000000"/>
        </w:rPr>
      </w:pPr>
    </w:p>
    <w:p>
      <w:pPr>
        <w:pStyle w:val="166"/>
        <w:ind w:firstLine="210"/>
        <w:jc w:val="both"/>
        <w:rPr>
          <w:b w:val="0"/>
          <w:color w:val="000000"/>
        </w:rPr>
      </w:pPr>
    </w:p>
    <w:p>
      <w:pPr>
        <w:pStyle w:val="166"/>
        <w:ind w:firstLine="210"/>
        <w:jc w:val="both"/>
        <w:rPr>
          <w:b w:val="0"/>
          <w:color w:val="000000"/>
        </w:rPr>
      </w:pPr>
    </w:p>
    <w:p>
      <w:pPr>
        <w:pStyle w:val="166"/>
        <w:ind w:firstLine="210"/>
        <w:jc w:val="both"/>
        <w:rPr>
          <w:b w:val="0"/>
          <w:color w:val="000000"/>
        </w:rPr>
      </w:pPr>
    </w:p>
    <w:p>
      <w:pPr>
        <w:pStyle w:val="166"/>
        <w:ind w:firstLine="210"/>
        <w:jc w:val="both"/>
        <w:rPr>
          <w:b w:val="0"/>
          <w:color w:val="000000"/>
        </w:rPr>
      </w:pPr>
    </w:p>
    <w:p>
      <w:pPr>
        <w:pStyle w:val="166"/>
        <w:ind w:firstLine="210"/>
        <w:jc w:val="both"/>
        <w:rPr>
          <w:b w:val="0"/>
          <w:color w:val="000000"/>
        </w:rPr>
      </w:pPr>
    </w:p>
    <w:p>
      <w:pPr>
        <w:pStyle w:val="166"/>
        <w:tabs>
          <w:tab w:val="left" w:pos="61"/>
          <w:tab w:val="center" w:pos="2891"/>
          <w:tab w:val="center" w:pos="4886"/>
          <w:tab w:val="right" w:pos="7525"/>
        </w:tabs>
      </w:pPr>
      <w:r>
        <w:tab/>
      </w:r>
      <w:r>
        <w:tab/>
      </w:r>
      <w:r>
        <w:tab/>
      </w:r>
      <w:r>
        <w:tab/>
      </w:r>
    </w:p>
    <w:p>
      <w:pPr>
        <w:pStyle w:val="166"/>
        <w:tabs>
          <w:tab w:val="left" w:pos="36"/>
          <w:tab w:val="left" w:pos="61"/>
          <w:tab w:val="left" w:pos="2308"/>
          <w:tab w:val="center" w:pos="2909"/>
          <w:tab w:val="center" w:pos="4935"/>
          <w:tab w:val="center" w:pos="4972"/>
          <w:tab w:val="right" w:pos="7734"/>
        </w:tabs>
      </w:pPr>
      <w:r>
        <w:tab/>
      </w:r>
      <w:r>
        <w:tab/>
      </w:r>
      <w:r>
        <w:rPr>
          <w:b w:val="0"/>
          <w:color w:val="000000"/>
        </w:rPr>
        <w:t xml:space="preserve"> </w:t>
      </w:r>
    </w:p>
    <w:p>
      <w:pPr>
        <w:pStyle w:val="166"/>
        <w:tabs>
          <w:tab w:val="left" w:pos="61"/>
          <w:tab w:val="center" w:pos="2958"/>
          <w:tab w:val="center" w:pos="5027"/>
          <w:tab w:val="right" w:pos="7845"/>
        </w:tabs>
      </w:pPr>
      <w:r>
        <w:tab/>
      </w:r>
      <w:r>
        <w:tab/>
      </w:r>
      <w:r>
        <w:tab/>
      </w:r>
      <w:r>
        <w:tab/>
      </w:r>
      <w:r>
        <w:tab/>
      </w:r>
      <w:r>
        <w:tab/>
      </w:r>
    </w:p>
    <w:p>
      <w:pPr>
        <w:pStyle w:val="166"/>
        <w:tabs>
          <w:tab w:val="left" w:pos="49"/>
          <w:tab w:val="center" w:pos="3032"/>
          <w:tab w:val="center" w:pos="4800"/>
          <w:tab w:val="right" w:pos="7145"/>
        </w:tabs>
      </w:pPr>
      <w:r>
        <w:tab/>
      </w:r>
      <w:r>
        <w:tab/>
      </w:r>
      <w:r>
        <w:tab/>
      </w:r>
    </w:p>
    <w:p>
      <w:pPr>
        <w:pStyle w:val="166"/>
        <w:numPr>
          <w:ilvl w:val="0"/>
          <w:numId w:val="0"/>
        </w:numPr>
        <w:jc w:val="both"/>
        <w:rPr>
          <w:b w:val="0"/>
          <w:color w:val="000000"/>
        </w:rPr>
      </w:pPr>
    </w:p>
    <w:p>
      <w:pPr>
        <w:pStyle w:val="166"/>
        <w:numPr>
          <w:ilvl w:val="0"/>
          <w:numId w:val="0"/>
        </w:numPr>
        <w:jc w:val="both"/>
      </w:pPr>
    </w:p>
    <w:p>
      <w:pPr>
        <w:pStyle w:val="166"/>
        <w:ind w:left="0" w:firstLine="74"/>
        <w:jc w:val="both"/>
        <w:rPr>
          <w:b w:val="0"/>
          <w:color w:val="000000"/>
        </w:rPr>
      </w:pPr>
    </w:p>
    <w:p>
      <w:pPr>
        <w:pStyle w:val="166"/>
        <w:ind w:left="0" w:firstLine="74"/>
        <w:jc w:val="both"/>
      </w:pPr>
      <w:r>
        <w:rPr>
          <w:b w:val="0"/>
          <w:color w:val="000000"/>
        </w:rPr>
        <w:t>Ⅳ.阅读理解（共15小题，计20分）</w:t>
      </w:r>
    </w:p>
    <w:p>
      <w:pPr>
        <w:pStyle w:val="166"/>
        <w:ind w:left="0" w:firstLine="544"/>
        <w:jc w:val="both"/>
      </w:pPr>
      <w:r>
        <w:rPr>
          <w:b w:val="0"/>
          <w:color w:val="000000"/>
        </w:rPr>
        <w:t>第一节：阅读下面A、B、C三篇短文，从所给的四个选项中选出能回答所提问题或完成所给句子的一个最佳答案。（共10小题，计15分）</w:t>
      </w:r>
    </w:p>
    <w:p>
      <w:pPr>
        <w:pStyle w:val="166"/>
        <w:spacing w:before="0"/>
        <w:jc w:val="center"/>
      </w:pPr>
      <w:r>
        <w:rPr>
          <w:b w:val="0"/>
          <w:color w:val="000000"/>
        </w:rPr>
        <w:t>A</w:t>
      </w:r>
    </w:p>
    <w:p>
      <w:pPr>
        <w:pStyle w:val="166"/>
        <w:ind w:left="0" w:firstLine="544"/>
        <w:jc w:val="both"/>
      </w:pPr>
      <w:r>
        <w:rPr>
          <w:b w:val="0"/>
          <w:color w:val="000000"/>
        </w:rPr>
        <w:t>Dear Nicole,</w:t>
      </w:r>
    </w:p>
    <w:p>
      <w:pPr>
        <w:pStyle w:val="166"/>
        <w:ind w:left="0" w:firstLine="544"/>
        <w:jc w:val="both"/>
      </w:pPr>
      <w:r>
        <w:rPr>
          <w:b w:val="0"/>
          <w:color w:val="000000"/>
        </w:rPr>
        <w:t>How are you? Do you enjoy your summer vacation?</w:t>
      </w:r>
    </w:p>
    <w:p>
      <w:pPr>
        <w:pStyle w:val="166"/>
        <w:ind w:left="0" w:firstLine="544"/>
        <w:jc w:val="both"/>
      </w:pPr>
      <w:r>
        <w:rPr>
          <w:b w:val="0"/>
          <w:color w:val="000000"/>
        </w:rPr>
        <w:t>It's been two weeks since I returned to Scotland, but I'm still thinking of the exciting life with you in Xi'an. In Scotland, life is totally different. I miss the delicious food in Xi'an so much.</w:t>
      </w:r>
    </w:p>
    <w:p>
      <w:pPr>
        <w:pStyle w:val="166"/>
        <w:ind w:left="0" w:firstLine="544"/>
        <w:jc w:val="both"/>
      </w:pPr>
      <w:r>
        <w:rPr>
          <w:b w:val="0"/>
          <w:color w:val="000000"/>
        </w:rPr>
        <w:t>The weather has been bad these days. Yesterday I got a cold and didn't go to school today. I had to have a rest at home and took some medicine. I must get well soon because 1 will have tests on science and geography next week.I must prepare for the tests this time so that I won't fail again.</w:t>
      </w:r>
    </w:p>
    <w:p>
      <w:pPr>
        <w:pStyle w:val="166"/>
        <w:ind w:left="0" w:firstLine="544"/>
        <w:jc w:val="both"/>
      </w:pPr>
      <w:r>
        <w:rPr>
          <w:b w:val="0"/>
          <w:color w:val="000000"/>
        </w:rPr>
        <w:t>I remember you like our local black tea but it is quite expensive in Xi'an. I bought you some last weekend and have sent it to you.It's much cheaper in Scotland than that in Xi'an.</w:t>
      </w:r>
    </w:p>
    <w:p>
      <w:pPr>
        <w:pStyle w:val="166"/>
        <w:spacing w:before="0"/>
        <w:ind w:left="0" w:firstLine="544"/>
        <w:jc w:val="both"/>
      </w:pPr>
      <w:r>
        <w:rPr>
          <w:b w:val="0"/>
          <w:color w:val="000000"/>
        </w:rPr>
        <w:t>It's already the end of August. It's time for you to pack your schoolbag and get ready for the new school term. So take good care.</w:t>
      </w:r>
    </w:p>
    <w:p>
      <w:pPr>
        <w:pStyle w:val="166"/>
        <w:jc w:val="right"/>
      </w:pPr>
      <w:r>
        <w:rPr>
          <w:b w:val="0"/>
          <w:color w:val="000000"/>
        </w:rPr>
        <w:t>With love</w:t>
      </w:r>
    </w:p>
    <w:p>
      <w:pPr>
        <w:pStyle w:val="166"/>
        <w:spacing w:before="83"/>
        <w:jc w:val="right"/>
      </w:pPr>
      <w:r>
        <w:rPr>
          <w:b w:val="0"/>
          <w:color w:val="000000"/>
        </w:rPr>
        <w:t>Judy</w:t>
      </w:r>
    </w:p>
    <w:p>
      <w:pPr>
        <w:pStyle w:val="166"/>
        <w:spacing w:before="0"/>
        <w:ind w:left="0" w:firstLine="0"/>
        <w:jc w:val="both"/>
      </w:pPr>
      <w:r>
        <w:rPr>
          <w:b/>
          <w:color w:val="000000"/>
        </w:rPr>
        <w:t>41. Judy thinks that life in Xi'an is</w:t>
      </w:r>
      <w:r>
        <w:rPr>
          <w:rFonts w:hint="eastAsia"/>
          <w:b/>
          <w:color w:val="000000"/>
          <w:lang w:val="en-US" w:eastAsia="zh-CN"/>
        </w:rPr>
        <w:t>______.</w:t>
      </w:r>
    </w:p>
    <w:p>
      <w:pPr>
        <w:pStyle w:val="166"/>
        <w:ind w:left="0" w:firstLine="544"/>
        <w:jc w:val="both"/>
        <w:rPr>
          <w:b w:val="0"/>
          <w:color w:val="000000"/>
        </w:rPr>
      </w:pPr>
      <w:r>
        <w:rPr>
          <w:b w:val="0"/>
          <w:color w:val="000000"/>
        </w:rPr>
        <w:t xml:space="preserve">A. boring B.exciting </w:t>
      </w:r>
      <w:r>
        <w:rPr>
          <w:rFonts w:hint="eastAsia"/>
          <w:b w:val="0"/>
          <w:color w:val="000000"/>
          <w:lang w:val="en-US" w:eastAsia="zh-CN"/>
        </w:rPr>
        <w:t xml:space="preserve">  </w:t>
      </w:r>
      <w:r>
        <w:rPr>
          <w:b w:val="0"/>
          <w:color w:val="000000"/>
        </w:rPr>
        <w:t xml:space="preserve">C.useful </w:t>
      </w:r>
      <w:r>
        <w:rPr>
          <w:rFonts w:hint="eastAsia"/>
          <w:b w:val="0"/>
          <w:color w:val="000000"/>
          <w:lang w:val="en-US" w:eastAsia="zh-CN"/>
        </w:rPr>
        <w:t xml:space="preserve">   </w:t>
      </w:r>
      <w:r>
        <w:rPr>
          <w:b w:val="0"/>
          <w:color w:val="000000"/>
        </w:rPr>
        <w:t>D.hard</w:t>
      </w:r>
    </w:p>
    <w:p>
      <w:pPr>
        <w:pStyle w:val="175"/>
        <w:ind w:left="0" w:firstLine="0"/>
        <w:jc w:val="both"/>
        <w:rPr>
          <w:rFonts w:hint="default" w:ascii="Times New Roman" w:hAnsi="Times New Roman" w:cs="Times New Roman"/>
          <w:b w:val="0"/>
          <w:bCs/>
        </w:rPr>
      </w:pPr>
      <w:r>
        <w:rPr>
          <w:rFonts w:hint="default" w:ascii="Times New Roman" w:hAnsi="Times New Roman" w:cs="Times New Roman"/>
          <w:b w:val="0"/>
          <w:bCs/>
          <w:color w:val="000000"/>
        </w:rPr>
        <w:t>42.What will Judy do next week?</w:t>
      </w:r>
    </w:p>
    <w:p>
      <w:pPr>
        <w:pStyle w:val="175"/>
        <w:tabs>
          <w:tab w:val="left" w:pos="1523"/>
          <w:tab w:val="center" w:pos="6279"/>
        </w:tabs>
        <w:rPr>
          <w:rFonts w:hint="default" w:ascii="Times New Roman" w:hAnsi="Times New Roman" w:cs="Times New Roman"/>
          <w:b w:val="0"/>
          <w:bCs/>
        </w:rPr>
      </w:pPr>
      <w:r>
        <w:rPr>
          <w:rFonts w:hint="eastAsia" w:hAnsi="Times New Roman" w:cs="Times New Roman"/>
          <w:b w:val="0"/>
          <w:bCs/>
          <w:color w:val="000000"/>
          <w:lang w:val="en-US" w:eastAsia="zh-CN"/>
        </w:rPr>
        <w:t xml:space="preserve">        </w:t>
      </w:r>
      <w:r>
        <w:rPr>
          <w:rFonts w:hint="default" w:ascii="Times New Roman" w:hAnsi="Times New Roman" w:cs="Times New Roman"/>
          <w:b w:val="0"/>
          <w:bCs/>
          <w:color w:val="000000"/>
        </w:rPr>
        <w:t>A. She will see a doctor.</w:t>
      </w:r>
      <w:r>
        <w:rPr>
          <w:rFonts w:hint="default" w:ascii="Times New Roman" w:hAnsi="Times New Roman" w:cs="Times New Roman"/>
          <w:b w:val="0"/>
          <w:bCs/>
        </w:rPr>
        <w:tab/>
      </w:r>
      <w:r>
        <w:rPr>
          <w:rFonts w:hint="default" w:ascii="Times New Roman" w:hAnsi="Times New Roman" w:cs="Times New Roman"/>
          <w:b w:val="0"/>
          <w:bCs/>
          <w:color w:val="000000"/>
        </w:rPr>
        <w:t>B. She will have a rest at home.</w:t>
      </w:r>
    </w:p>
    <w:p>
      <w:pPr>
        <w:pStyle w:val="175"/>
        <w:ind w:left="0" w:firstLine="401"/>
        <w:jc w:val="both"/>
        <w:rPr>
          <w:rFonts w:hint="default" w:ascii="Times New Roman" w:hAnsi="Times New Roman" w:cs="Times New Roman"/>
          <w:b w:val="0"/>
          <w:bCs/>
        </w:rPr>
      </w:pPr>
      <w:r>
        <w:rPr>
          <w:rFonts w:hint="eastAsia" w:hAnsi="Times New Roman" w:cs="Times New Roman"/>
          <w:b w:val="0"/>
          <w:bCs/>
          <w:color w:val="000000"/>
          <w:lang w:val="en-US" w:eastAsia="zh-CN"/>
        </w:rPr>
        <w:t>C</w:t>
      </w:r>
      <w:r>
        <w:rPr>
          <w:rFonts w:hint="default" w:ascii="Times New Roman" w:hAnsi="Times New Roman" w:cs="Times New Roman"/>
          <w:b w:val="0"/>
          <w:bCs/>
          <w:color w:val="000000"/>
        </w:rPr>
        <w:t xml:space="preserve">.She will have tests. </w:t>
      </w:r>
      <w:r>
        <w:rPr>
          <w:rFonts w:hint="eastAsia" w:hAnsi="Times New Roman" w:cs="Times New Roman"/>
          <w:b w:val="0"/>
          <w:bCs/>
          <w:color w:val="000000"/>
          <w:lang w:val="en-US" w:eastAsia="zh-CN"/>
        </w:rPr>
        <w:t xml:space="preserve">                                                   </w:t>
      </w:r>
      <w:r>
        <w:rPr>
          <w:rFonts w:hint="default" w:ascii="Times New Roman" w:hAnsi="Times New Roman" w:cs="Times New Roman"/>
          <w:b w:val="0"/>
          <w:bCs/>
          <w:color w:val="000000"/>
        </w:rPr>
        <w:t>D. She will buy some black tea.</w:t>
      </w:r>
    </w:p>
    <w:p>
      <w:pPr>
        <w:pStyle w:val="175"/>
        <w:ind w:left="0" w:firstLine="0"/>
        <w:jc w:val="both"/>
        <w:rPr>
          <w:rFonts w:hint="default" w:ascii="Times New Roman" w:hAnsi="Times New Roman" w:cs="Times New Roman"/>
          <w:b w:val="0"/>
          <w:bCs/>
        </w:rPr>
      </w:pPr>
      <w:r>
        <w:rPr>
          <w:rFonts w:hint="default" w:ascii="Times New Roman" w:hAnsi="Times New Roman" w:cs="Times New Roman"/>
          <w:b w:val="0"/>
          <w:bCs/>
          <w:color w:val="000000"/>
        </w:rPr>
        <w:t>43. If the black tea costs £ 50 in Scotland, it might cost in Xi'an.</w:t>
      </w:r>
    </w:p>
    <w:p>
      <w:pPr>
        <w:pStyle w:val="175"/>
        <w:jc w:val="both"/>
        <w:rPr>
          <w:rFonts w:hint="default" w:ascii="Times New Roman" w:hAnsi="Times New Roman" w:cs="Times New Roman"/>
          <w:b w:val="0"/>
          <w:bCs/>
          <w:color w:val="000000"/>
        </w:rPr>
      </w:pPr>
      <w:r>
        <w:rPr>
          <w:rFonts w:hint="eastAsia" w:hAnsi="Times New Roman" w:cs="Times New Roman"/>
          <w:b w:val="0"/>
          <w:bCs/>
          <w:color w:val="000000"/>
          <w:lang w:val="en-US" w:eastAsia="zh-CN"/>
        </w:rPr>
        <w:t xml:space="preserve">       A</w:t>
      </w:r>
      <w:r>
        <w:rPr>
          <w:rFonts w:hint="default" w:ascii="Times New Roman" w:hAnsi="Times New Roman" w:cs="Times New Roman"/>
          <w:b w:val="0"/>
          <w:bCs/>
          <w:color w:val="000000"/>
        </w:rPr>
        <w:t xml:space="preserve">.£70 </w:t>
      </w:r>
      <w:r>
        <w:rPr>
          <w:rFonts w:hint="eastAsia" w:hAnsi="Times New Roman" w:cs="Times New Roman"/>
          <w:b w:val="0"/>
          <w:bCs/>
          <w:color w:val="000000"/>
          <w:lang w:val="en-US" w:eastAsia="zh-CN"/>
        </w:rPr>
        <w:t xml:space="preserve">   </w:t>
      </w:r>
      <w:r>
        <w:rPr>
          <w:rFonts w:hint="default" w:ascii="Times New Roman" w:hAnsi="Times New Roman" w:cs="Times New Roman"/>
          <w:b w:val="0"/>
          <w:bCs/>
          <w:color w:val="000000"/>
        </w:rPr>
        <w:t xml:space="preserve">B. £45 </w:t>
      </w:r>
      <w:r>
        <w:rPr>
          <w:rFonts w:hint="eastAsia" w:hAnsi="Times New Roman" w:cs="Times New Roman"/>
          <w:b w:val="0"/>
          <w:bCs/>
          <w:color w:val="000000"/>
          <w:lang w:val="en-US" w:eastAsia="zh-CN"/>
        </w:rPr>
        <w:t xml:space="preserve">    </w:t>
      </w:r>
      <w:r>
        <w:rPr>
          <w:rFonts w:hint="default" w:ascii="Times New Roman" w:hAnsi="Times New Roman" w:cs="Times New Roman"/>
          <w:b w:val="0"/>
          <w:bCs/>
          <w:color w:val="000000"/>
        </w:rPr>
        <w:t>C. £40</w:t>
      </w:r>
      <w:r>
        <w:rPr>
          <w:rFonts w:hint="eastAsia" w:hAnsi="Times New Roman" w:cs="Times New Roman"/>
          <w:b w:val="0"/>
          <w:bCs/>
          <w:color w:val="000000"/>
          <w:lang w:val="en-US" w:eastAsia="zh-CN"/>
        </w:rPr>
        <w:t xml:space="preserve">     </w:t>
      </w:r>
      <w:r>
        <w:rPr>
          <w:rFonts w:hint="default" w:ascii="Times New Roman" w:hAnsi="Times New Roman" w:cs="Times New Roman"/>
          <w:b w:val="0"/>
          <w:bCs/>
          <w:color w:val="000000"/>
        </w:rPr>
        <w:t xml:space="preserve"> D. £30</w:t>
      </w:r>
    </w:p>
    <w:p>
      <w:pPr>
        <w:pStyle w:val="175"/>
        <w:jc w:val="both"/>
        <w:rPr>
          <w:rFonts w:hint="default" w:ascii="Times New Roman" w:hAnsi="Times New Roman" w:cs="Times New Roman"/>
          <w:b w:val="0"/>
          <w:bCs/>
          <w:color w:val="000000"/>
        </w:rPr>
      </w:pPr>
    </w:p>
    <w:p>
      <w:pPr>
        <w:pStyle w:val="175"/>
        <w:jc w:val="center"/>
        <w:rPr>
          <w:rFonts w:hint="eastAsia" w:ascii="Times New Roman" w:hAnsi="Times New Roman" w:eastAsia="楷体" w:cs="Times New Roman"/>
          <w:b w:val="0"/>
          <w:bCs/>
          <w:color w:val="000000"/>
          <w:lang w:val="en-US" w:eastAsia="zh-CN"/>
        </w:rPr>
      </w:pPr>
      <w:r>
        <w:rPr>
          <w:rFonts w:hint="eastAsia" w:hAnsi="Times New Roman" w:cs="Times New Roman"/>
          <w:b w:val="0"/>
          <w:bCs/>
          <w:color w:val="000000"/>
          <w:lang w:val="en-US" w:eastAsia="zh-CN"/>
        </w:rPr>
        <w:t>B</w:t>
      </w:r>
    </w:p>
    <w:p>
      <w:pPr>
        <w:pStyle w:val="175"/>
        <w:spacing w:before="517"/>
        <w:ind w:left="0" w:firstLine="527"/>
        <w:jc w:val="both"/>
        <w:rPr>
          <w:rFonts w:hint="default" w:ascii="Times New Roman" w:hAnsi="Times New Roman" w:cs="Times New Roman"/>
          <w:b w:val="0"/>
          <w:bCs/>
        </w:rPr>
      </w:pPr>
      <w:r>
        <w:rPr>
          <w:rFonts w:hint="default" w:ascii="Times New Roman" w:hAnsi="Times New Roman" w:cs="Times New Roman"/>
          <w:b w:val="0"/>
          <w:bCs/>
          <w:color w:val="000000"/>
        </w:rPr>
        <w:t>Once, there were two hard-working children, Che Yin and Sung.They loved reading, but their families were poor and couldn't buy lamp oil （灯油） for them to study at night. How did they solve this? Here are the stories.</w:t>
      </w:r>
    </w:p>
    <w:p>
      <w:pPr>
        <w:pStyle w:val="175"/>
        <w:ind w:left="0" w:firstLine="527"/>
        <w:jc w:val="both"/>
        <w:rPr>
          <w:rFonts w:hint="default" w:ascii="Times New Roman" w:hAnsi="Times New Roman" w:cs="Times New Roman"/>
          <w:b w:val="0"/>
          <w:bCs/>
        </w:rPr>
      </w:pPr>
      <w:r>
        <w:rPr>
          <w:rFonts w:hint="default" w:ascii="Times New Roman" w:hAnsi="Times New Roman" w:cs="Times New Roman"/>
          <w:b w:val="0"/>
          <w:bCs/>
          <w:color w:val="000000"/>
        </w:rPr>
        <w:t>Che Yin's story began on a hot summer night.He saw fireflies （萤火虫） flying and an idea came into his mind. He caught some fireflies in a cloth bag and hung it up as a lamp. He spent all his summer nights reading like this. The other story happened in winter. Sun Kang woke up on a cold night. He saw the moon shine so brightly on the snow and it made the night brighter."I can read with the light!" he thought. So he took his books outside and read, even though it was very cold. Later, Che Yin and Sun Kang became successful. Their stories were turned into Chinese words nangying yingxue. Difficulties cannot stop young minds from learning. If there is a will, there is always light on the road to knowledge.</w:t>
      </w:r>
    </w:p>
    <w:p>
      <w:pPr>
        <w:pStyle w:val="175"/>
        <w:ind w:firstLine="0"/>
        <w:jc w:val="both"/>
        <w:rPr>
          <w:rFonts w:hint="default" w:ascii="Times New Roman" w:hAnsi="Times New Roman" w:cs="Times New Roman"/>
          <w:b w:val="0"/>
          <w:bCs/>
        </w:rPr>
      </w:pPr>
      <w:r>
        <w:rPr>
          <w:rFonts w:hint="default" w:ascii="Times New Roman" w:hAnsi="Times New Roman" w:cs="Times New Roman"/>
          <w:b w:val="0"/>
          <w:bCs/>
          <w:color w:val="000000"/>
        </w:rPr>
        <w:t>44. Why didn't Che Yin use an oil lamp to read at night?</w:t>
      </w:r>
    </w:p>
    <w:p>
      <w:pPr>
        <w:pStyle w:val="175"/>
        <w:ind w:left="0" w:firstLine="527"/>
        <w:jc w:val="both"/>
        <w:rPr>
          <w:rFonts w:hint="default" w:ascii="Times New Roman" w:hAnsi="Times New Roman" w:cs="Times New Roman"/>
          <w:b w:val="0"/>
          <w:bCs/>
          <w:color w:val="000000"/>
        </w:rPr>
      </w:pPr>
      <w:r>
        <w:rPr>
          <w:rFonts w:hint="default" w:ascii="Times New Roman" w:hAnsi="Times New Roman" w:cs="Times New Roman"/>
          <w:b w:val="0"/>
          <w:bCs/>
          <w:color w:val="000000"/>
        </w:rPr>
        <w:t xml:space="preserve">A. Because an oil lamp was too dangerous. </w:t>
      </w:r>
    </w:p>
    <w:p>
      <w:pPr>
        <w:pStyle w:val="175"/>
        <w:ind w:left="0" w:firstLine="527"/>
        <w:jc w:val="both"/>
        <w:rPr>
          <w:rFonts w:hint="default" w:ascii="Times New Roman" w:hAnsi="Times New Roman" w:cs="Times New Roman"/>
          <w:b w:val="0"/>
          <w:bCs/>
          <w:color w:val="000000"/>
        </w:rPr>
      </w:pPr>
      <w:r>
        <w:rPr>
          <w:rFonts w:hint="default" w:ascii="Times New Roman" w:hAnsi="Times New Roman" w:cs="Times New Roman"/>
          <w:b w:val="0"/>
          <w:bCs/>
          <w:color w:val="000000"/>
        </w:rPr>
        <w:t xml:space="preserve">B. Because he wanted to play with fireflies. </w:t>
      </w:r>
    </w:p>
    <w:p>
      <w:pPr>
        <w:pStyle w:val="175"/>
        <w:ind w:left="0" w:firstLine="527"/>
        <w:jc w:val="both"/>
        <w:rPr>
          <w:rFonts w:hint="default" w:ascii="Times New Roman" w:hAnsi="Times New Roman" w:cs="Times New Roman"/>
          <w:b w:val="0"/>
          <w:bCs/>
          <w:color w:val="000000"/>
        </w:rPr>
      </w:pPr>
      <w:r>
        <w:rPr>
          <w:rFonts w:hint="eastAsia" w:hAnsi="Times New Roman" w:cs="Times New Roman"/>
          <w:b w:val="0"/>
          <w:bCs/>
          <w:color w:val="000000"/>
          <w:lang w:val="en-US" w:eastAsia="zh-CN"/>
        </w:rPr>
        <w:t>C</w:t>
      </w:r>
      <w:r>
        <w:rPr>
          <w:rFonts w:hint="default" w:ascii="Times New Roman" w:hAnsi="Times New Roman" w:cs="Times New Roman"/>
          <w:b w:val="0"/>
          <w:bCs/>
          <w:color w:val="000000"/>
        </w:rPr>
        <w:t xml:space="preserve">. Because his family was too poor. </w:t>
      </w:r>
    </w:p>
    <w:p>
      <w:pPr>
        <w:pStyle w:val="175"/>
        <w:ind w:left="0" w:firstLine="527"/>
        <w:jc w:val="both"/>
        <w:rPr>
          <w:rFonts w:hint="default" w:ascii="Times New Roman" w:hAnsi="Times New Roman" w:cs="Times New Roman"/>
          <w:b w:val="0"/>
          <w:bCs/>
        </w:rPr>
      </w:pPr>
      <w:r>
        <w:rPr>
          <w:rFonts w:hint="default" w:ascii="Times New Roman" w:hAnsi="Times New Roman" w:cs="Times New Roman"/>
          <w:b w:val="0"/>
          <w:bCs/>
          <w:color w:val="000000"/>
        </w:rPr>
        <w:t>D. Because it was more fun to read with a cloth bag.</w:t>
      </w:r>
    </w:p>
    <w:p>
      <w:pPr>
        <w:pStyle w:val="175"/>
        <w:ind w:left="0" w:firstLine="0"/>
        <w:jc w:val="both"/>
        <w:rPr>
          <w:rFonts w:hint="default" w:ascii="Times New Roman" w:hAnsi="Times New Roman" w:cs="Times New Roman"/>
          <w:b w:val="0"/>
          <w:bCs/>
        </w:rPr>
      </w:pPr>
      <w:r>
        <w:rPr>
          <w:rFonts w:hint="default" w:ascii="Times New Roman" w:hAnsi="Times New Roman" w:cs="Times New Roman"/>
          <w:b w:val="0"/>
          <w:bCs/>
          <w:color w:val="000000"/>
        </w:rPr>
        <w:t>45. How did Sun Kang solve his problem?</w:t>
      </w:r>
    </w:p>
    <w:p>
      <w:pPr>
        <w:pStyle w:val="175"/>
        <w:ind w:left="0" w:firstLine="527"/>
        <w:jc w:val="both"/>
        <w:rPr>
          <w:rFonts w:hint="default" w:ascii="Times New Roman" w:hAnsi="Times New Roman" w:cs="Times New Roman"/>
          <w:b w:val="0"/>
          <w:bCs/>
          <w:color w:val="000000"/>
        </w:rPr>
      </w:pPr>
      <w:r>
        <w:rPr>
          <w:rFonts w:hint="default" w:ascii="Times New Roman" w:hAnsi="Times New Roman" w:cs="Times New Roman"/>
          <w:b w:val="0"/>
          <w:bCs/>
          <w:color w:val="000000"/>
        </w:rPr>
        <w:t xml:space="preserve">A. He used a firefly lamp. </w:t>
      </w:r>
    </w:p>
    <w:p>
      <w:pPr>
        <w:pStyle w:val="175"/>
        <w:ind w:left="0" w:firstLine="527"/>
        <w:jc w:val="both"/>
        <w:rPr>
          <w:rFonts w:hint="default" w:ascii="Times New Roman" w:hAnsi="Times New Roman" w:cs="Times New Roman"/>
          <w:b w:val="0"/>
          <w:bCs/>
          <w:color w:val="000000"/>
        </w:rPr>
      </w:pPr>
      <w:r>
        <w:rPr>
          <w:rFonts w:hint="default" w:ascii="Times New Roman" w:hAnsi="Times New Roman" w:cs="Times New Roman"/>
          <w:b w:val="0"/>
          <w:bCs/>
          <w:color w:val="000000"/>
        </w:rPr>
        <w:t xml:space="preserve">B.He read in the bright moonlight. </w:t>
      </w:r>
    </w:p>
    <w:p>
      <w:pPr>
        <w:pStyle w:val="175"/>
        <w:ind w:left="0" w:firstLine="527"/>
        <w:jc w:val="both"/>
        <w:rPr>
          <w:rFonts w:hint="default" w:ascii="Times New Roman" w:hAnsi="Times New Roman" w:cs="Times New Roman"/>
          <w:b w:val="0"/>
          <w:bCs/>
          <w:color w:val="000000"/>
        </w:rPr>
      </w:pPr>
      <w:r>
        <w:rPr>
          <w:rFonts w:hint="default" w:ascii="Times New Roman" w:hAnsi="Times New Roman" w:cs="Times New Roman"/>
          <w:b w:val="0"/>
          <w:bCs/>
          <w:color w:val="000000"/>
        </w:rPr>
        <w:t xml:space="preserve">C.He read more books during the daytime. </w:t>
      </w:r>
    </w:p>
    <w:p>
      <w:pPr>
        <w:pStyle w:val="175"/>
        <w:ind w:left="0" w:firstLine="527"/>
        <w:jc w:val="both"/>
        <w:rPr>
          <w:rFonts w:hint="default" w:ascii="Times New Roman" w:hAnsi="Times New Roman" w:cs="Times New Roman"/>
          <w:b w:val="0"/>
          <w:bCs/>
        </w:rPr>
      </w:pPr>
      <w:r>
        <w:rPr>
          <w:rFonts w:hint="default" w:ascii="Times New Roman" w:hAnsi="Times New Roman" w:cs="Times New Roman"/>
          <w:b w:val="0"/>
          <w:bCs/>
          <w:color w:val="000000"/>
        </w:rPr>
        <w:t>D. He studied art his friend's home.</w:t>
      </w:r>
    </w:p>
    <w:p>
      <w:pPr>
        <w:pStyle w:val="175"/>
        <w:numPr>
          <w:ilvl w:val="0"/>
          <w:numId w:val="9"/>
        </w:numPr>
        <w:ind w:firstLine="0"/>
        <w:jc w:val="both"/>
        <w:rPr>
          <w:rFonts w:hint="default" w:ascii="Times New Roman" w:hAnsi="Times New Roman" w:cs="Times New Roman"/>
          <w:b w:val="0"/>
          <w:bCs/>
          <w:color w:val="000000"/>
        </w:rPr>
      </w:pPr>
      <w:r>
        <w:rPr>
          <w:rFonts w:hint="default" w:ascii="Times New Roman" w:hAnsi="Times New Roman" w:cs="Times New Roman"/>
          <w:b w:val="0"/>
          <w:bCs/>
          <w:color w:val="000000"/>
        </w:rPr>
        <w:t>What's the main idea of the passage?</w:t>
      </w:r>
    </w:p>
    <w:p>
      <w:pPr>
        <w:pStyle w:val="175"/>
        <w:numPr>
          <w:ilvl w:val="0"/>
          <w:numId w:val="0"/>
        </w:numPr>
        <w:jc w:val="both"/>
        <w:rPr>
          <w:rFonts w:hint="default" w:ascii="Times New Roman" w:hAnsi="Times New Roman" w:cs="Times New Roman"/>
          <w:b w:val="0"/>
          <w:bCs/>
          <w:color w:val="000000"/>
        </w:rPr>
      </w:pPr>
      <w:r>
        <w:rPr>
          <w:rFonts w:hint="eastAsia" w:hAnsi="Times New Roman" w:cs="Times New Roman"/>
          <w:b w:val="0"/>
          <w:bCs/>
          <w:color w:val="000000"/>
          <w:lang w:val="en-US" w:eastAsia="zh-CN"/>
        </w:rPr>
        <w:t xml:space="preserve">         </w:t>
      </w:r>
      <w:r>
        <w:rPr>
          <w:rFonts w:hint="default" w:ascii="Times New Roman" w:hAnsi="Times New Roman" w:cs="Times New Roman"/>
          <w:b w:val="0"/>
          <w:bCs/>
          <w:color w:val="000000"/>
        </w:rPr>
        <w:t xml:space="preserve">A. Che Yin and Sun Kang were smart children. </w:t>
      </w:r>
    </w:p>
    <w:p>
      <w:pPr>
        <w:pStyle w:val="175"/>
        <w:numPr>
          <w:ilvl w:val="0"/>
          <w:numId w:val="0"/>
        </w:numPr>
        <w:ind w:left="400" w:leftChars="200"/>
        <w:jc w:val="both"/>
        <w:rPr>
          <w:rFonts w:hint="default" w:ascii="Times New Roman" w:hAnsi="Times New Roman" w:cs="Times New Roman"/>
          <w:b w:val="0"/>
          <w:bCs/>
          <w:color w:val="000000"/>
        </w:rPr>
      </w:pPr>
      <w:r>
        <w:rPr>
          <w:rFonts w:hint="default" w:ascii="Times New Roman" w:hAnsi="Times New Roman" w:cs="Times New Roman"/>
          <w:b w:val="0"/>
          <w:bCs/>
          <w:color w:val="000000"/>
        </w:rPr>
        <w:t xml:space="preserve">B. We should also read on cold winter nights. </w:t>
      </w:r>
    </w:p>
    <w:p>
      <w:pPr>
        <w:pStyle w:val="175"/>
        <w:numPr>
          <w:ilvl w:val="0"/>
          <w:numId w:val="0"/>
        </w:numPr>
        <w:ind w:left="400" w:leftChars="200"/>
        <w:jc w:val="both"/>
        <w:rPr>
          <w:rFonts w:hint="default" w:ascii="Times New Roman" w:hAnsi="Times New Roman" w:cs="Times New Roman"/>
          <w:b w:val="0"/>
          <w:bCs/>
          <w:color w:val="000000"/>
        </w:rPr>
      </w:pPr>
      <w:r>
        <w:rPr>
          <w:rFonts w:hint="eastAsia" w:hAnsi="Times New Roman" w:cs="Times New Roman"/>
          <w:b w:val="0"/>
          <w:bCs/>
          <w:color w:val="000000"/>
          <w:lang w:val="en-US" w:eastAsia="zh-CN"/>
        </w:rPr>
        <w:t>C</w:t>
      </w:r>
      <w:r>
        <w:rPr>
          <w:rFonts w:hint="default" w:ascii="Times New Roman" w:hAnsi="Times New Roman" w:cs="Times New Roman"/>
          <w:b w:val="0"/>
          <w:bCs/>
          <w:color w:val="000000"/>
        </w:rPr>
        <w:t xml:space="preserve">. Nothing can stop us from learning as long as we have a strong will. </w:t>
      </w:r>
    </w:p>
    <w:p>
      <w:pPr>
        <w:pStyle w:val="175"/>
        <w:numPr>
          <w:ilvl w:val="0"/>
          <w:numId w:val="0"/>
        </w:numPr>
        <w:ind w:left="400" w:leftChars="200"/>
        <w:jc w:val="both"/>
        <w:rPr>
          <w:rFonts w:hint="default" w:ascii="Times New Roman" w:hAnsi="Times New Roman" w:cs="Times New Roman"/>
          <w:b w:val="0"/>
          <w:bCs/>
          <w:color w:val="000000"/>
        </w:rPr>
      </w:pPr>
      <w:r>
        <w:rPr>
          <w:rFonts w:hint="default" w:ascii="Times New Roman" w:hAnsi="Times New Roman" w:cs="Times New Roman"/>
          <w:b w:val="0"/>
          <w:bCs/>
          <w:color w:val="000000"/>
        </w:rPr>
        <w:t>D. If we read more books, we can become successful like Che Yin and Sun Kang.</w:t>
      </w:r>
    </w:p>
    <w:p>
      <w:pPr>
        <w:pStyle w:val="175"/>
        <w:numPr>
          <w:ilvl w:val="0"/>
          <w:numId w:val="0"/>
        </w:numPr>
        <w:ind w:left="400" w:leftChars="200"/>
        <w:jc w:val="both"/>
        <w:rPr>
          <w:rFonts w:hint="default" w:ascii="Times New Roman" w:hAnsi="Times New Roman" w:cs="Times New Roman"/>
          <w:b w:val="0"/>
          <w:bCs/>
          <w:color w:val="000000"/>
        </w:rPr>
      </w:pPr>
    </w:p>
    <w:p>
      <w:pPr>
        <w:pStyle w:val="175"/>
        <w:numPr>
          <w:ilvl w:val="0"/>
          <w:numId w:val="0"/>
        </w:numPr>
        <w:ind w:left="400" w:leftChars="200"/>
        <w:jc w:val="center"/>
        <w:rPr>
          <w:rFonts w:hint="eastAsia" w:ascii="Times New Roman" w:hAnsi="Times New Roman" w:eastAsia="楷体" w:cs="Times New Roman"/>
          <w:b w:val="0"/>
          <w:bCs/>
          <w:color w:val="000000"/>
          <w:lang w:val="en-US" w:eastAsia="zh-CN"/>
        </w:rPr>
      </w:pPr>
      <w:r>
        <w:rPr>
          <w:rFonts w:hint="eastAsia" w:hAnsi="Times New Roman" w:cs="Times New Roman"/>
          <w:b w:val="0"/>
          <w:bCs/>
          <w:color w:val="000000"/>
          <w:lang w:val="en-US" w:eastAsia="zh-CN"/>
        </w:rPr>
        <w:t>C</w:t>
      </w:r>
    </w:p>
    <w:p>
      <w:pPr>
        <w:pStyle w:val="175"/>
        <w:numPr>
          <w:ilvl w:val="0"/>
          <w:numId w:val="0"/>
        </w:numPr>
        <w:jc w:val="both"/>
        <w:rPr>
          <w:rFonts w:hint="default" w:ascii="Times New Roman" w:hAnsi="Times New Roman" w:cs="Times New Roman"/>
          <w:b w:val="0"/>
          <w:bCs/>
          <w:color w:val="000000"/>
        </w:rPr>
      </w:pPr>
    </w:p>
    <w:p>
      <w:pPr>
        <w:pStyle w:val="175"/>
        <w:numPr>
          <w:ilvl w:val="0"/>
          <w:numId w:val="0"/>
        </w:numPr>
        <w:jc w:val="both"/>
        <w:rPr>
          <w:rFonts w:hint="eastAsia" w:ascii="Times New Roman" w:hAnsi="Times New Roman" w:eastAsia="宋体" w:cs="Times New Roman"/>
          <w:b w:val="0"/>
          <w:bCs/>
          <w:sz w:val="21"/>
          <w:szCs w:val="21"/>
          <w:lang w:val="en-US" w:eastAsia="zh-CN"/>
        </w:rPr>
      </w:pPr>
      <w:r>
        <w:rPr>
          <w:rFonts w:hint="eastAsia" w:hAnsi="Times New Roman" w:eastAsia="宋体" w:cs="Times New Roman"/>
          <w:b w:val="0"/>
          <w:bCs/>
          <w:sz w:val="21"/>
          <w:szCs w:val="21"/>
          <w:lang w:val="en-US" w:eastAsia="zh-CN"/>
        </w:rPr>
        <w:t xml:space="preserve">  </w:t>
      </w:r>
      <w:r>
        <w:rPr>
          <w:rFonts w:hint="eastAsia" w:ascii="Times New Roman" w:hAnsi="Times New Roman" w:eastAsia="宋体" w:cs="Times New Roman"/>
          <w:b w:val="0"/>
          <w:bCs/>
          <w:sz w:val="21"/>
          <w:szCs w:val="21"/>
          <w:lang w:val="en-US" w:eastAsia="zh-CN"/>
        </w:rPr>
        <w:t>I</w:t>
      </w:r>
      <w:r>
        <w:rPr>
          <w:rFonts w:hint="default" w:ascii="Times New Roman" w:hAnsi="Times New Roman" w:eastAsia="宋体" w:cs="Times New Roman"/>
          <w:b w:val="0"/>
          <w:bCs/>
          <w:sz w:val="21"/>
          <w:szCs w:val="21"/>
        </w:rPr>
        <w:t>n the next three years, China plans to build 30 airports</w:t>
      </w:r>
      <w:r>
        <w:rPr>
          <w:rFonts w:hint="eastAsia" w:ascii="Times New Roman" w:hAnsi="Times New Roman" w:eastAsia="宋体" w:cs="Times New Roman"/>
          <w:b w:val="0"/>
          <w:bCs/>
          <w:sz w:val="21"/>
          <w:szCs w:val="21"/>
          <w:lang w:val="en-US" w:eastAsia="zh-CN"/>
        </w:rPr>
        <w:t xml:space="preserve"> a</w:t>
      </w:r>
      <w:r>
        <w:rPr>
          <w:rFonts w:hint="default" w:ascii="Times New Roman" w:hAnsi="Times New Roman" w:eastAsia="宋体" w:cs="Times New Roman"/>
          <w:b w:val="0"/>
          <w:bCs/>
          <w:sz w:val="21"/>
          <w:szCs w:val="21"/>
        </w:rPr>
        <w:t xml:space="preserve">nd 3000 km of railways. Travelling will be more </w:t>
      </w:r>
      <w:r>
        <w:rPr>
          <w:rFonts w:hint="eastAsia" w:ascii="Times New Roman" w:hAnsi="Times New Roman" w:eastAsia="宋体" w:cs="Times New Roman"/>
          <w:b w:val="0"/>
          <w:bCs/>
          <w:sz w:val="21"/>
          <w:szCs w:val="21"/>
          <w:lang w:eastAsia="zh-CN"/>
        </w:rPr>
        <w:t>convenient</w:t>
      </w:r>
      <w:r>
        <w:rPr>
          <w:rFonts w:hint="default" w:ascii="Times New Roman" w:hAnsi="Times New Roman" w:eastAsia="宋体" w:cs="Times New Roman"/>
          <w:b w:val="0"/>
          <w:bCs/>
          <w:sz w:val="21"/>
          <w:szCs w:val="21"/>
        </w:rPr>
        <w:t>.</w:t>
      </w:r>
      <w:r>
        <w:rPr>
          <w:rFonts w:hint="eastAsia" w:ascii="Times New Roman" w:hAnsi="Times New Roman" w:eastAsia="宋体" w:cs="Times New Roman"/>
          <w:b w:val="0"/>
          <w:bCs/>
          <w:sz w:val="21"/>
          <w:szCs w:val="21"/>
          <w:lang w:val="en-US" w:eastAsia="zh-CN"/>
        </w:rPr>
        <w:t xml:space="preserve"> </w:t>
      </w:r>
      <w:r>
        <w:rPr>
          <w:rFonts w:hint="default" w:ascii="Times New Roman" w:hAnsi="Times New Roman" w:eastAsia="宋体" w:cs="Times New Roman"/>
          <w:b w:val="0"/>
          <w:bCs/>
          <w:sz w:val="21"/>
          <w:szCs w:val="21"/>
        </w:rPr>
        <w:t>And the government will work harder to improve the roads in</w:t>
      </w:r>
      <w:r>
        <w:rPr>
          <w:rFonts w:hint="eastAsia" w:ascii="Times New Roman" w:hAnsi="Times New Roman" w:eastAsia="宋体" w:cs="Times New Roman"/>
          <w:b w:val="0"/>
          <w:bCs/>
          <w:sz w:val="21"/>
          <w:szCs w:val="21"/>
          <w:lang w:val="en-US" w:eastAsia="zh-CN"/>
        </w:rPr>
        <w:t xml:space="preserve"> </w:t>
      </w:r>
      <w:r>
        <w:rPr>
          <w:rFonts w:hint="default" w:ascii="Times New Roman" w:hAnsi="Times New Roman" w:eastAsia="宋体" w:cs="Times New Roman"/>
          <w:b w:val="0"/>
          <w:bCs/>
          <w:sz w:val="21"/>
          <w:szCs w:val="21"/>
        </w:rPr>
        <w:t>mountain areas to make it easier for farm products to reach</w:t>
      </w:r>
      <w:r>
        <w:rPr>
          <w:rFonts w:hint="eastAsia" w:ascii="Times New Roman" w:hAnsi="Times New Roman" w:eastAsia="宋体" w:cs="Times New Roman"/>
          <w:b w:val="0"/>
          <w:bCs/>
          <w:sz w:val="21"/>
          <w:szCs w:val="21"/>
          <w:lang w:val="en-US" w:eastAsia="zh-CN"/>
        </w:rPr>
        <w:t xml:space="preserve"> </w:t>
      </w:r>
      <w:r>
        <w:rPr>
          <w:rFonts w:hint="default" w:ascii="Times New Roman" w:hAnsi="Times New Roman" w:eastAsia="宋体" w:cs="Times New Roman"/>
          <w:b w:val="0"/>
          <w:bCs/>
          <w:sz w:val="21"/>
          <w:szCs w:val="21"/>
        </w:rPr>
        <w:t>cities and industrial （工业的） products to get to mountain</w:t>
      </w:r>
      <w:r>
        <w:rPr>
          <w:rFonts w:hint="eastAsia" w:ascii="Times New Roman" w:hAnsi="Times New Roman" w:eastAsia="宋体" w:cs="Times New Roman"/>
          <w:b w:val="0"/>
          <w:bCs/>
          <w:sz w:val="21"/>
          <w:szCs w:val="21"/>
          <w:lang w:val="en-US" w:eastAsia="zh-CN"/>
        </w:rPr>
        <w:t xml:space="preserve"> </w:t>
      </w:r>
      <w:r>
        <w:rPr>
          <w:rFonts w:hint="default" w:ascii="Times New Roman" w:hAnsi="Times New Roman" w:eastAsia="宋体" w:cs="Times New Roman"/>
          <w:b w:val="0"/>
          <w:bCs/>
          <w:sz w:val="21"/>
          <w:szCs w:val="21"/>
        </w:rPr>
        <w:t>areas. China is also trying hard to develop high-speed maglev</w:t>
      </w:r>
      <w:r>
        <w:rPr>
          <w:rFonts w:hint="eastAsia" w:ascii="Times New Roman" w:hAnsi="Times New Roman" w:eastAsia="宋体" w:cs="Times New Roman"/>
          <w:b w:val="0"/>
          <w:bCs/>
          <w:sz w:val="21"/>
          <w:szCs w:val="21"/>
          <w:lang w:val="en-US" w:eastAsia="zh-CN"/>
        </w:rPr>
        <w:t xml:space="preserve"> </w:t>
      </w:r>
    </w:p>
    <w:p>
      <w:pPr>
        <w:pStyle w:val="175"/>
        <w:numPr>
          <w:ilvl w:val="0"/>
          <w:numId w:val="0"/>
        </w:numPr>
        <w:jc w:val="both"/>
        <w:rPr>
          <w:rFonts w:hint="eastAsia" w:ascii="Times New Roman" w:hAnsi="Times New Roman" w:eastAsia="宋体" w:cs="Times New Roman"/>
          <w:b w:val="0"/>
          <w:bCs/>
          <w:sz w:val="21"/>
          <w:szCs w:val="21"/>
          <w:lang w:val="en-US" w:eastAsia="zh-CN"/>
        </w:rPr>
      </w:pPr>
      <w:r>
        <w:rPr>
          <w:rFonts w:hint="eastAsia" w:ascii="Times New Roman" w:hAnsi="Times New Roman" w:eastAsia="宋体" w:cs="Times New Roman"/>
          <w:b w:val="0"/>
          <w:bCs/>
          <w:sz w:val="21"/>
          <w:szCs w:val="21"/>
          <w:lang w:val="en-US" w:eastAsia="zh-CN"/>
        </w:rPr>
        <w:t>（磁悬浮） trains.Many new technologies will be used in the future.</w:t>
      </w:r>
    </w:p>
    <w:p>
      <w:pPr>
        <w:pStyle w:val="175"/>
        <w:numPr>
          <w:ilvl w:val="0"/>
          <w:numId w:val="0"/>
        </w:numPr>
        <w:ind w:firstLine="180"/>
        <w:jc w:val="left"/>
        <w:rPr>
          <w:rFonts w:hint="default" w:ascii="Times New Roman" w:hAnsi="Times New Roman" w:eastAsia="宋体" w:cs="Times New Roman"/>
          <w:b w:val="0"/>
          <w:bCs/>
          <w:sz w:val="21"/>
          <w:szCs w:val="21"/>
          <w:lang w:val="en-US" w:eastAsia="zh-CN"/>
        </w:rPr>
      </w:pPr>
      <w:r>
        <w:rPr>
          <w:rFonts w:hint="default" w:ascii="Times New Roman" w:hAnsi="Times New Roman" w:eastAsia="宋体" w:cs="Times New Roman"/>
          <w:b w:val="0"/>
          <w:bCs/>
          <w:sz w:val="21"/>
          <w:szCs w:val="21"/>
          <w:lang w:val="en-US" w:eastAsia="zh-CN"/>
        </w:rPr>
        <w:t>What's the fun of being an architect（(建筑师）? For</w:t>
      </w:r>
      <w:r>
        <w:rPr>
          <w:rFonts w:hint="eastAsia" w:ascii="Times New Roman" w:hAnsi="Times New Roman" w:eastAsia="宋体" w:cs="Times New Roman"/>
          <w:b w:val="0"/>
          <w:bCs/>
          <w:sz w:val="21"/>
          <w:szCs w:val="21"/>
          <w:lang w:val="en-US" w:eastAsia="zh-CN"/>
        </w:rPr>
        <w:t xml:space="preserve"> </w:t>
      </w:r>
      <w:r>
        <w:rPr>
          <w:rFonts w:hint="default" w:ascii="Times New Roman" w:hAnsi="Times New Roman" w:eastAsia="宋体" w:cs="Times New Roman"/>
          <w:b w:val="0"/>
          <w:bCs/>
          <w:sz w:val="21"/>
          <w:szCs w:val="21"/>
          <w:lang w:val="en-US" w:eastAsia="zh-CN"/>
        </w:rPr>
        <w:t>French architects Lacaton and Vassal, it's about rebuilding!</w:t>
      </w:r>
      <w:r>
        <w:rPr>
          <w:rFonts w:hint="eastAsia" w:ascii="Times New Roman" w:hAnsi="Times New Roman" w:eastAsia="宋体" w:cs="Times New Roman"/>
          <w:b w:val="0"/>
          <w:bCs/>
          <w:sz w:val="21"/>
          <w:szCs w:val="21"/>
          <w:lang w:val="en-US" w:eastAsia="zh-CN"/>
        </w:rPr>
        <w:t xml:space="preserve"> </w:t>
      </w:r>
      <w:r>
        <w:rPr>
          <w:rFonts w:hint="default" w:ascii="Times New Roman" w:hAnsi="Times New Roman" w:eastAsia="宋体" w:cs="Times New Roman"/>
          <w:b w:val="0"/>
          <w:bCs/>
          <w:sz w:val="21"/>
          <w:szCs w:val="21"/>
          <w:lang w:val="en-US" w:eastAsia="zh-CN"/>
        </w:rPr>
        <w:t>The couple won the 2021Pritzker Architecture Prize, the</w:t>
      </w:r>
      <w:r>
        <w:rPr>
          <w:rFonts w:hint="eastAsia" w:ascii="Times New Roman" w:hAnsi="Times New Roman" w:eastAsia="宋体" w:cs="Times New Roman"/>
          <w:b w:val="0"/>
          <w:bCs/>
          <w:sz w:val="21"/>
          <w:szCs w:val="21"/>
          <w:lang w:val="en-US" w:eastAsia="zh-CN"/>
        </w:rPr>
        <w:t xml:space="preserve"> </w:t>
      </w:r>
      <w:r>
        <w:rPr>
          <w:rFonts w:hint="default" w:ascii="Times New Roman" w:hAnsi="Times New Roman" w:eastAsia="宋体" w:cs="Times New Roman"/>
          <w:b w:val="0"/>
          <w:bCs/>
          <w:sz w:val="21"/>
          <w:szCs w:val="21"/>
          <w:lang w:val="en-US" w:eastAsia="zh-CN"/>
        </w:rPr>
        <w:t>highest prize for architects. The couple always try to make an</w:t>
      </w:r>
      <w:r>
        <w:rPr>
          <w:rFonts w:hint="eastAsia" w:ascii="Times New Roman" w:hAnsi="Times New Roman" w:eastAsia="宋体" w:cs="Times New Roman"/>
          <w:b w:val="0"/>
          <w:bCs/>
          <w:sz w:val="21"/>
          <w:szCs w:val="21"/>
          <w:lang w:val="en-US" w:eastAsia="zh-CN"/>
        </w:rPr>
        <w:t xml:space="preserve"> </w:t>
      </w:r>
      <w:r>
        <w:rPr>
          <w:rFonts w:hint="default" w:ascii="Times New Roman" w:hAnsi="Times New Roman" w:eastAsia="宋体" w:cs="Times New Roman"/>
          <w:b w:val="0"/>
          <w:bCs/>
          <w:sz w:val="21"/>
          <w:szCs w:val="21"/>
          <w:lang w:val="en-US" w:eastAsia="zh-CN"/>
        </w:rPr>
        <w:t>old building a more enjoyable place to live or work in. Their</w:t>
      </w:r>
      <w:r>
        <w:rPr>
          <w:rFonts w:hint="eastAsia" w:ascii="Times New Roman" w:hAnsi="Times New Roman" w:eastAsia="宋体" w:cs="Times New Roman"/>
          <w:b w:val="0"/>
          <w:bCs/>
          <w:sz w:val="21"/>
          <w:szCs w:val="21"/>
          <w:lang w:val="en-US" w:eastAsia="zh-CN"/>
        </w:rPr>
        <w:t xml:space="preserve"> </w:t>
      </w:r>
      <w:r>
        <w:rPr>
          <w:rFonts w:hint="default" w:ascii="Times New Roman" w:hAnsi="Times New Roman" w:eastAsia="宋体" w:cs="Times New Roman"/>
          <w:b w:val="0"/>
          <w:bCs/>
          <w:sz w:val="21"/>
          <w:szCs w:val="21"/>
          <w:lang w:val="en-US" w:eastAsia="zh-CN"/>
        </w:rPr>
        <w:t>work is friendly to both people and environment.</w:t>
      </w:r>
    </w:p>
    <w:p>
      <w:pPr>
        <w:pStyle w:val="175"/>
        <w:numPr>
          <w:ilvl w:val="0"/>
          <w:numId w:val="0"/>
        </w:numPr>
        <w:ind w:firstLine="18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China's "Sky Eye" is open to the world since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March,31. It can "see" objects about 13.7 billion light years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away.China is giving 10% of its observation(观察） time,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around 450 hours a year, to scientists from other countries.</w:t>
      </w:r>
    </w:p>
    <w:p>
      <w:pPr>
        <w:pStyle w:val="175"/>
        <w:numPr>
          <w:ilvl w:val="0"/>
          <w:numId w:val="0"/>
        </w:numPr>
        <w:ind w:firstLine="18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Using phones while driving is dangerous. That's why the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UK has made a new law this year. Now making calls or</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sending</w:t>
      </w:r>
    </w:p>
    <w:p>
      <w:pPr>
        <w:pStyle w:val="175"/>
        <w:numPr>
          <w:ilvl w:val="0"/>
          <w:numId w:val="0"/>
        </w:numPr>
        <w:jc w:val="left"/>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messages while driving is not allowed. According to</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 new law, drivers using their phone to take a photo or play</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game take the most punishment(惩罚).</w:t>
      </w:r>
    </w:p>
    <w:p>
      <w:pPr>
        <w:pStyle w:val="175"/>
        <w:spacing w:before="96"/>
        <w:jc w:val="both"/>
        <w:rPr>
          <w:rFonts w:hint="eastAsia" w:ascii="Times New Roman" w:hAnsi="Times New Roman" w:eastAsia="宋体" w:cs="Times New Roman"/>
          <w:sz w:val="21"/>
          <w:szCs w:val="21"/>
          <w:lang w:val="en-US" w:eastAsia="zh-CN"/>
        </w:rPr>
      </w:pPr>
      <w:r>
        <w:rPr>
          <w:rFonts w:hint="eastAsia" w:hAnsi="Times New Roman" w:eastAsia="宋体" w:cs="Times New Roman"/>
          <w:sz w:val="21"/>
          <w:szCs w:val="21"/>
          <w:lang w:val="en-US" w:eastAsia="zh-CN"/>
        </w:rPr>
        <w:t>47. In which part of a newspaper can we find the four passage above?</w:t>
      </w:r>
    </w:p>
    <w:p>
      <w:pPr>
        <w:pStyle w:val="176"/>
        <w:numPr>
          <w:ilvl w:val="0"/>
          <w:numId w:val="10"/>
        </w:numPr>
        <w:tabs>
          <w:tab w:val="left" w:pos="296"/>
          <w:tab w:val="left" w:pos="348"/>
        </w:tabs>
        <w:ind w:left="420" w:leftChars="0"/>
        <w:rPr>
          <w:rFonts w:hint="default" w:ascii="Times New Roman" w:hAnsi="Times New Roman" w:cs="Times New Roman"/>
          <w:sz w:val="21"/>
          <w:szCs w:val="21"/>
        </w:rPr>
      </w:pPr>
      <w:r>
        <w:rPr>
          <w:rFonts w:hint="default" w:ascii="Times New Roman" w:hAnsi="Times New Roman" w:cs="Times New Roman"/>
          <w:b w:val="0"/>
          <w:color w:val="000000"/>
          <w:sz w:val="21"/>
          <w:szCs w:val="21"/>
        </w:rPr>
        <w:t xml:space="preserve">Future life. B. New discoveries. </w:t>
      </w:r>
      <w:r>
        <w:rPr>
          <w:rFonts w:hint="eastAsia" w:hAnsi="Times New Roman" w:cs="Times New Roman"/>
          <w:b w:val="0"/>
          <w:color w:val="000000"/>
          <w:sz w:val="21"/>
          <w:szCs w:val="21"/>
          <w:lang w:val="en-US" w:eastAsia="zh-CN"/>
        </w:rPr>
        <w:t>C</w:t>
      </w:r>
      <w:r>
        <w:rPr>
          <w:rFonts w:hint="default" w:ascii="Times New Roman" w:hAnsi="Times New Roman" w:cs="Times New Roman"/>
          <w:b w:val="0"/>
          <w:color w:val="000000"/>
          <w:sz w:val="21"/>
          <w:szCs w:val="21"/>
        </w:rPr>
        <w:t>.News around the world. D. Sports and Health.</w:t>
      </w:r>
      <w:r>
        <w:rPr>
          <w:rFonts w:hint="default" w:ascii="Times New Roman" w:hAnsi="Times New Roman" w:cs="Times New Roman"/>
          <w:sz w:val="21"/>
          <w:szCs w:val="21"/>
        </w:rPr>
        <w:tab/>
      </w:r>
    </w:p>
    <w:p>
      <w:pPr>
        <w:pStyle w:val="176"/>
        <w:numPr>
          <w:ilvl w:val="0"/>
          <w:numId w:val="0"/>
        </w:numPr>
        <w:tabs>
          <w:tab w:val="left" w:pos="296"/>
          <w:tab w:val="left" w:pos="348"/>
        </w:tabs>
        <w:rPr>
          <w:rFonts w:hint="default" w:ascii="Times New Roman" w:hAnsi="Times New Roman" w:cs="Times New Roman"/>
          <w:sz w:val="21"/>
          <w:szCs w:val="21"/>
        </w:rPr>
      </w:pPr>
      <w:r>
        <w:rPr>
          <w:rFonts w:hint="default" w:ascii="Times New Roman" w:hAnsi="Times New Roman" w:cs="Times New Roman"/>
          <w:b w:val="0"/>
          <w:color w:val="000000"/>
          <w:sz w:val="21"/>
          <w:szCs w:val="21"/>
        </w:rPr>
        <w:t>48.What can we infer（推断出）from the passages?</w:t>
      </w:r>
    </w:p>
    <w:p>
      <w:pPr>
        <w:pStyle w:val="165"/>
        <w:ind w:left="0" w:firstLine="350"/>
        <w:jc w:val="both"/>
        <w:rPr>
          <w:rFonts w:hint="default" w:ascii="Times New Roman" w:hAnsi="Times New Roman" w:cs="Times New Roman"/>
          <w:sz w:val="21"/>
          <w:szCs w:val="21"/>
        </w:rPr>
      </w:pPr>
      <w:r>
        <w:rPr>
          <w:rFonts w:hint="eastAsia" w:ascii="Times New Roman" w:hAnsi="Times New Roman" w:cs="Times New Roman"/>
          <w:b w:val="0"/>
          <w:color w:val="000000"/>
          <w:sz w:val="21"/>
          <w:szCs w:val="21"/>
          <w:lang w:val="en-US" w:eastAsia="zh-CN"/>
        </w:rPr>
        <w:t>A</w:t>
      </w:r>
      <w:r>
        <w:rPr>
          <w:rFonts w:hint="default" w:ascii="Times New Roman" w:hAnsi="Times New Roman" w:cs="Times New Roman"/>
          <w:b w:val="0"/>
          <w:color w:val="000000"/>
          <w:sz w:val="21"/>
          <w:szCs w:val="21"/>
        </w:rPr>
        <w:t>. We will be able to travel on high-speed maglev trains in 3 years.</w:t>
      </w:r>
    </w:p>
    <w:p>
      <w:pPr>
        <w:pStyle w:val="165"/>
        <w:ind w:left="0" w:firstLine="350"/>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B. Scientists can only use "Sky Eye" 450 hours a year.</w:t>
      </w:r>
    </w:p>
    <w:p>
      <w:pPr>
        <w:pStyle w:val="165"/>
        <w:ind w:left="0" w:firstLine="350"/>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C. It's not polite (礼貌的） to make calls while driving in the UK.</w:t>
      </w:r>
    </w:p>
    <w:p>
      <w:pPr>
        <w:pStyle w:val="165"/>
        <w:ind w:left="0" w:firstLine="35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 xml:space="preserve">D. The French couple won Pritzker Architecture Prize for their rebuilding work. </w:t>
      </w:r>
    </w:p>
    <w:p>
      <w:pPr>
        <w:pStyle w:val="165"/>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49. Which of the followings is an opinion?</w:t>
      </w:r>
    </w:p>
    <w:p>
      <w:pPr>
        <w:pStyle w:val="165"/>
        <w:ind w:left="0" w:firstLine="35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A. China plans to build 30 airports in the next 3 years.</w:t>
      </w:r>
    </w:p>
    <w:p>
      <w:pPr>
        <w:pStyle w:val="165"/>
        <w:ind w:left="0" w:firstLine="350"/>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B.Sharing "Sky Eye" shows China's opening spirit to the world.</w:t>
      </w:r>
      <w:r>
        <w:rPr>
          <w:rFonts w:hint="default" w:ascii="Times New Roman" w:hAnsi="Times New Roman" w:cs="Times New Roman"/>
          <w:sz w:val="21"/>
          <w:szCs w:val="21"/>
        </w:rPr>
        <w:tab/>
      </w:r>
    </w:p>
    <w:p>
      <w:pPr>
        <w:pStyle w:val="165"/>
        <w:ind w:left="0" w:firstLine="350"/>
        <w:jc w:val="both"/>
        <w:rPr>
          <w:rFonts w:hint="default" w:ascii="Times New Roman" w:hAnsi="Times New Roman" w:cs="Times New Roman"/>
          <w:sz w:val="21"/>
          <w:szCs w:val="21"/>
        </w:rPr>
      </w:pPr>
      <w:r>
        <w:rPr>
          <w:rFonts w:hint="eastAsia" w:ascii="Times New Roman" w:hAnsi="Times New Roman" w:cs="Times New Roman"/>
          <w:sz w:val="21"/>
          <w:szCs w:val="21"/>
          <w:lang w:val="en-US" w:eastAsia="zh-CN"/>
        </w:rPr>
        <w:t>C</w:t>
      </w:r>
      <w:r>
        <w:rPr>
          <w:rFonts w:hint="default" w:ascii="Times New Roman" w:hAnsi="Times New Roman" w:cs="Times New Roman"/>
          <w:b w:val="0"/>
          <w:color w:val="000000"/>
          <w:sz w:val="21"/>
          <w:szCs w:val="21"/>
        </w:rPr>
        <w:t>. Using a phone while driving is against the law in the UK now.</w:t>
      </w:r>
    </w:p>
    <w:p>
      <w:pPr>
        <w:pStyle w:val="164"/>
        <w:ind w:left="0" w:firstLine="350"/>
        <w:jc w:val="both"/>
        <w:rPr>
          <w:rFonts w:hint="default" w:ascii="Times New Roman" w:hAnsi="Times New Roman" w:cs="Times New Roman"/>
          <w:sz w:val="21"/>
          <w:szCs w:val="21"/>
        </w:rPr>
      </w:pPr>
      <w:r>
        <w:rPr>
          <w:rFonts w:hint="eastAsia" w:hAnsi="Times New Roman" w:cs="Times New Roman"/>
          <w:b w:val="0"/>
          <w:color w:val="000000"/>
          <w:sz w:val="21"/>
          <w:szCs w:val="21"/>
          <w:lang w:val="en-US" w:eastAsia="zh-CN"/>
        </w:rPr>
        <w:t>D.</w:t>
      </w:r>
      <w:r>
        <w:rPr>
          <w:rFonts w:hint="default" w:ascii="Times New Roman" w:hAnsi="Times New Roman" w:cs="Times New Roman"/>
          <w:b w:val="0"/>
          <w:color w:val="000000"/>
          <w:sz w:val="21"/>
          <w:szCs w:val="21"/>
        </w:rPr>
        <w:t xml:space="preserve"> The Pritzker Prchitecture Prize is the highest prize for architects.</w:t>
      </w:r>
    </w:p>
    <w:p>
      <w:pPr>
        <w:pStyle w:val="165"/>
        <w:ind w:firstLine="0"/>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50.What is the common theme（主题） of the four passages?</w:t>
      </w:r>
    </w:p>
    <w:p>
      <w:pPr>
        <w:pStyle w:val="165"/>
        <w:ind w:left="0" w:firstLine="35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 xml:space="preserve">A. Change for a better world. </w:t>
      </w:r>
    </w:p>
    <w:p>
      <w:pPr>
        <w:pStyle w:val="165"/>
        <w:ind w:left="0" w:firstLine="35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 xml:space="preserve">B. The beautiful world. </w:t>
      </w:r>
    </w:p>
    <w:p>
      <w:pPr>
        <w:pStyle w:val="165"/>
        <w:ind w:left="0" w:firstLine="350"/>
        <w:jc w:val="both"/>
        <w:rPr>
          <w:rFonts w:hint="default" w:ascii="Times New Roman" w:hAnsi="Times New Roman" w:cs="Times New Roman"/>
          <w:b w:val="0"/>
          <w:color w:val="000000"/>
          <w:sz w:val="21"/>
          <w:szCs w:val="21"/>
        </w:rPr>
      </w:pPr>
      <w:r>
        <w:rPr>
          <w:rFonts w:hint="eastAsia" w:ascii="Times New Roman" w:hAnsi="Times New Roman" w:cs="Times New Roman"/>
          <w:b w:val="0"/>
          <w:color w:val="000000"/>
          <w:sz w:val="21"/>
          <w:szCs w:val="21"/>
          <w:lang w:val="en-US" w:eastAsia="zh-CN"/>
        </w:rPr>
        <w:t>C</w:t>
      </w:r>
      <w:r>
        <w:rPr>
          <w:rFonts w:hint="default" w:ascii="Times New Roman" w:hAnsi="Times New Roman" w:cs="Times New Roman"/>
          <w:b w:val="0"/>
          <w:color w:val="000000"/>
          <w:sz w:val="21"/>
          <w:szCs w:val="21"/>
        </w:rPr>
        <w:t xml:space="preserve">. Science in the future. </w:t>
      </w:r>
    </w:p>
    <w:p>
      <w:pPr>
        <w:pStyle w:val="165"/>
        <w:ind w:left="0" w:firstLine="35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D. Something to do for the environment.</w:t>
      </w:r>
    </w:p>
    <w:p>
      <w:pPr>
        <w:pStyle w:val="165"/>
        <w:ind w:left="0" w:firstLine="350"/>
        <w:jc w:val="both"/>
        <w:rPr>
          <w:rFonts w:hint="default" w:ascii="Times New Roman" w:hAnsi="Times New Roman" w:cs="Times New Roman"/>
          <w:b w:val="0"/>
          <w:color w:val="000000"/>
          <w:sz w:val="21"/>
          <w:szCs w:val="21"/>
        </w:rPr>
      </w:pPr>
    </w:p>
    <w:p>
      <w:pPr>
        <w:pStyle w:val="165"/>
        <w:ind w:firstLine="0"/>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第二节：根据短文内容，从短文后的选项中选出能填入空白处的最佳选项。选项中有两项为多余选项。（共5小题，计5分）</w:t>
      </w:r>
    </w:p>
    <w:p>
      <w:pPr>
        <w:pStyle w:val="165"/>
        <w:ind w:left="0" w:firstLine="534"/>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We've heard several "poor students" in the past years. Cui Qingtao, a student from Yunnan, was working with his parents on a building site when he got the admission letter （录取通知书) From Peking University.51._</w:t>
      </w:r>
      <w:r>
        <w:rPr>
          <w:rFonts w:hint="eastAsia" w:ascii="Times New Roman" w:hAnsi="Times New Roman" w:cs="Times New Roman"/>
          <w:b w:val="0"/>
          <w:color w:val="000000"/>
          <w:sz w:val="21"/>
          <w:szCs w:val="21"/>
          <w:lang w:val="en-US" w:eastAsia="zh-CN"/>
        </w:rPr>
        <w:t>____</w:t>
      </w:r>
      <w:r>
        <w:rPr>
          <w:rFonts w:hint="default" w:ascii="Times New Roman" w:hAnsi="Times New Roman" w:cs="Times New Roman"/>
          <w:b w:val="0"/>
          <w:color w:val="000000"/>
          <w:sz w:val="21"/>
          <w:szCs w:val="21"/>
        </w:rPr>
        <w:t>_</w:t>
      </w:r>
      <w:r>
        <w:rPr>
          <w:rFonts w:hint="eastAsia" w:ascii="Times New Roman" w:hAnsi="Times New Roman" w:cs="Times New Roman"/>
          <w:b w:val="0"/>
          <w:color w:val="000000"/>
          <w:sz w:val="21"/>
          <w:szCs w:val="21"/>
          <w:lang w:val="en-US" w:eastAsia="zh-CN"/>
        </w:rPr>
        <w:t>__</w:t>
      </w:r>
      <w:r>
        <w:rPr>
          <w:rFonts w:hint="default" w:ascii="Times New Roman" w:hAnsi="Times New Roman" w:cs="Times New Roman"/>
          <w:b w:val="0"/>
          <w:color w:val="000000"/>
          <w:sz w:val="21"/>
          <w:szCs w:val="21"/>
        </w:rPr>
        <w:t>_: She is a student from Hebei. She was doing her part-time job in a different city when her family got her admission letter from Peking University.</w:t>
      </w:r>
    </w:p>
    <w:p>
      <w:pPr>
        <w:pStyle w:val="165"/>
        <w:ind w:left="0" w:firstLine="534"/>
        <w:jc w:val="both"/>
        <w:rPr>
          <w:rFonts w:hint="default" w:ascii="Times New Roman" w:hAnsi="Times New Roman" w:cs="Times New Roman"/>
        </w:rPr>
      </w:pPr>
      <w:r>
        <w:rPr>
          <w:rFonts w:hint="default" w:ascii="Times New Roman" w:hAnsi="Times New Roman" w:cs="Times New Roman"/>
          <w:b w:val="0"/>
          <w:color w:val="000000"/>
          <w:sz w:val="21"/>
          <w:szCs w:val="21"/>
        </w:rPr>
        <w:t>52._</w:t>
      </w:r>
      <w:r>
        <w:rPr>
          <w:rFonts w:hint="eastAsia" w:ascii="Times New Roman" w:hAnsi="Times New Roman" w:cs="Times New Roman"/>
          <w:b w:val="0"/>
          <w:color w:val="000000"/>
          <w:sz w:val="21"/>
          <w:szCs w:val="21"/>
          <w:lang w:val="en-US" w:eastAsia="zh-CN"/>
        </w:rPr>
        <w:t>___</w:t>
      </w:r>
      <w:r>
        <w:rPr>
          <w:rFonts w:hint="default" w:ascii="Times New Roman" w:hAnsi="Times New Roman" w:cs="Times New Roman"/>
          <w:b w:val="0"/>
          <w:color w:val="000000"/>
          <w:sz w:val="21"/>
          <w:szCs w:val="21"/>
        </w:rPr>
        <w:t>___For example, they are all strong and optimistic (乐观的) .Li Enhui said in an interview, "As long as we are alive, there are no problems that cannot be solved, and many people don't have my experiences.</w:t>
      </w:r>
      <w:r>
        <w:rPr>
          <w:rFonts w:hint="eastAsia" w:ascii="Times New Roman" w:hAnsi="Times New Roman" w:cs="Times New Roman"/>
          <w:b w:val="0"/>
          <w:color w:val="000000"/>
          <w:sz w:val="21"/>
          <w:szCs w:val="21"/>
          <w:lang w:val="en-US" w:eastAsia="zh-CN"/>
        </w:rPr>
        <w:t>5</w:t>
      </w:r>
      <w:r>
        <w:rPr>
          <w:rFonts w:hint="default" w:ascii="Times New Roman" w:hAnsi="Times New Roman" w:cs="Times New Roman"/>
          <w:b w:val="0"/>
          <w:color w:val="000000"/>
          <w:sz w:val="21"/>
          <w:szCs w:val="21"/>
        </w:rPr>
        <w:t>3</w:t>
      </w:r>
      <w:r>
        <w:rPr>
          <w:rFonts w:hint="eastAsia" w:ascii="Times New Roman" w:hAnsi="Times New Roman" w:cs="Times New Roman"/>
          <w:b w:val="0"/>
          <w:color w:val="000000"/>
          <w:sz w:val="21"/>
          <w:szCs w:val="21"/>
          <w:lang w:val="en-US" w:eastAsia="zh-CN"/>
        </w:rPr>
        <w:t>___</w:t>
      </w:r>
      <w:r>
        <w:rPr>
          <w:rFonts w:hint="default" w:ascii="Times New Roman" w:hAnsi="Times New Roman" w:cs="Times New Roman"/>
          <w:b w:val="0"/>
          <w:color w:val="000000"/>
          <w:sz w:val="21"/>
          <w:szCs w:val="21"/>
        </w:rPr>
        <w:t>____" Such an idea make many adults feel ashamed（羞愧的）.He refused quite a lot of donation money and decided to make money by himself. This is also the common thing that "poor students"</w:t>
      </w:r>
      <w:r>
        <w:rPr>
          <w:rFonts w:hint="eastAsia" w:ascii="Times New Roman" w:hAnsi="Times New Roman" w:cs="Times New Roman"/>
          <w:b w:val="0"/>
          <w:color w:val="000000"/>
          <w:sz w:val="21"/>
          <w:szCs w:val="21"/>
          <w:lang w:val="en-US" w:eastAsia="zh-CN"/>
        </w:rPr>
        <w:t xml:space="preserve"> </w:t>
      </w:r>
      <w:r>
        <w:rPr>
          <w:rFonts w:hint="default" w:ascii="Times New Roman" w:hAnsi="Times New Roman" w:cs="Times New Roman"/>
          <w:b w:val="0"/>
          <w:color w:val="000000"/>
        </w:rPr>
        <w:t>have.</w:t>
      </w:r>
    </w:p>
    <w:p>
      <w:pPr>
        <w:pStyle w:val="165"/>
        <w:spacing w:before="121"/>
        <w:ind w:left="0" w:firstLine="489"/>
        <w:jc w:val="both"/>
        <w:rPr>
          <w:rFonts w:hint="default" w:ascii="Times New Roman" w:hAnsi="Times New Roman" w:cs="Times New Roman"/>
          <w:b w:val="0"/>
          <w:color w:val="000000"/>
        </w:rPr>
      </w:pPr>
      <w:r>
        <w:rPr>
          <w:rFonts w:hint="default" w:ascii="Times New Roman" w:hAnsi="Times New Roman" w:cs="Times New Roman"/>
          <w:b w:val="0"/>
          <w:color w:val="000000"/>
        </w:rPr>
        <w:t xml:space="preserve">Whatever you want to be in the future, such personalities （品质） are necessary for growth. </w:t>
      </w:r>
      <w:r>
        <w:rPr>
          <w:rFonts w:hint="eastAsia" w:ascii="Times New Roman" w:hAnsi="Times New Roman" w:cs="Times New Roman"/>
          <w:b w:val="0"/>
          <w:color w:val="000000"/>
          <w:lang w:val="en-US" w:eastAsia="zh-CN"/>
        </w:rPr>
        <w:t>54</w:t>
      </w:r>
      <w:r>
        <w:rPr>
          <w:rFonts w:hint="default" w:ascii="Times New Roman" w:hAnsi="Times New Roman" w:cs="Times New Roman"/>
          <w:b w:val="0"/>
          <w:color w:val="000000"/>
        </w:rPr>
        <w:t>____</w:t>
      </w:r>
      <w:r>
        <w:rPr>
          <w:rFonts w:hint="eastAsia" w:ascii="Times New Roman" w:hAnsi="Times New Roman" w:cs="Times New Roman"/>
          <w:b w:val="0"/>
          <w:color w:val="000000"/>
          <w:lang w:val="en-US" w:eastAsia="zh-CN"/>
        </w:rPr>
        <w:t xml:space="preserve">  </w:t>
      </w:r>
      <w:r>
        <w:rPr>
          <w:rFonts w:hint="default" w:ascii="Times New Roman" w:hAnsi="Times New Roman" w:cs="Times New Roman"/>
          <w:b w:val="0"/>
          <w:color w:val="000000"/>
        </w:rPr>
        <w:t>Not everything goes well all the time. But if you are strong and optimistic, you can go through difficulties. In fact, living in poor families docsn't promise such good personalities, and living in happiness doesn't promise optimistic attitudes（态度）.We like such "poor students"because they are strong and optimistic. For them, few can choose their lifestyles. 55._____That's why they are great examples in our life. Every one of us should learn from them.</w:t>
      </w:r>
    </w:p>
    <w:p>
      <w:pPr>
        <w:pStyle w:val="165"/>
        <w:spacing w:before="121"/>
        <w:ind w:left="0" w:firstLine="489"/>
        <w:jc w:val="both"/>
        <w:rPr>
          <w:rFonts w:hint="default" w:ascii="Times New Roman" w:hAnsi="Times New Roman" w:cs="Times New Roman"/>
          <w:b w:val="0"/>
          <w:color w:val="000000"/>
        </w:rPr>
      </w:pPr>
    </w:p>
    <w:p>
      <w:pPr>
        <w:pStyle w:val="165"/>
        <w:spacing w:before="121"/>
        <w:ind w:left="0" w:firstLine="489"/>
        <w:jc w:val="both"/>
        <w:rPr>
          <w:rFonts w:hint="default" w:ascii="Times New Roman" w:hAnsi="Times New Roman" w:cs="Times New Roman"/>
          <w:b w:val="0"/>
          <w:color w:val="000000"/>
        </w:rPr>
      </w:pPr>
      <w:r>
        <w:rPr>
          <w:rFonts w:hint="default" w:ascii="Times New Roman" w:hAnsi="Times New Roman" w:cs="Times New Roman"/>
          <w:b w:val="0"/>
          <w:color w:val="000000"/>
        </w:rPr>
        <w:t>A. Life is full of ups and downs.</w:t>
      </w:r>
    </w:p>
    <w:p>
      <w:pPr>
        <w:pStyle w:val="165"/>
        <w:spacing w:before="121"/>
        <w:ind w:left="0" w:firstLine="489"/>
        <w:jc w:val="both"/>
        <w:rPr>
          <w:rFonts w:hint="default" w:ascii="Times New Roman" w:hAnsi="Times New Roman" w:cs="Times New Roman"/>
          <w:b w:val="0"/>
          <w:color w:val="000000"/>
        </w:rPr>
      </w:pPr>
      <w:r>
        <w:rPr>
          <w:rFonts w:hint="default" w:ascii="Times New Roman" w:hAnsi="Times New Roman" w:cs="Times New Roman"/>
          <w:b w:val="0"/>
          <w:color w:val="000000"/>
        </w:rPr>
        <w:t>B. A girl named Wang Xinyi is another example.</w:t>
      </w:r>
    </w:p>
    <w:p>
      <w:pPr>
        <w:pStyle w:val="165"/>
        <w:spacing w:before="121"/>
        <w:ind w:left="0" w:firstLine="489"/>
        <w:jc w:val="both"/>
        <w:rPr>
          <w:rFonts w:hint="default" w:ascii="Times New Roman" w:hAnsi="Times New Roman" w:cs="Times New Roman"/>
          <w:b w:val="0"/>
          <w:color w:val="000000"/>
        </w:rPr>
      </w:pPr>
      <w:r>
        <w:rPr>
          <w:rFonts w:hint="default" w:ascii="Times New Roman" w:hAnsi="Times New Roman" w:cs="Times New Roman"/>
          <w:b w:val="0"/>
          <w:color w:val="000000"/>
        </w:rPr>
        <w:t>C."Poor students" arc usually friendly and caring.</w:t>
      </w:r>
    </w:p>
    <w:p>
      <w:pPr>
        <w:pStyle w:val="165"/>
        <w:spacing w:before="121"/>
        <w:ind w:left="0" w:firstLine="489"/>
        <w:jc w:val="both"/>
        <w:rPr>
          <w:rFonts w:hint="default" w:ascii="Times New Roman" w:hAnsi="Times New Roman" w:cs="Times New Roman"/>
          <w:b w:val="0"/>
          <w:color w:val="000000"/>
        </w:rPr>
      </w:pPr>
      <w:r>
        <w:rPr>
          <w:rFonts w:hint="default" w:ascii="Times New Roman" w:hAnsi="Times New Roman" w:cs="Times New Roman"/>
          <w:b w:val="0"/>
          <w:color w:val="000000"/>
        </w:rPr>
        <w:t>D. And these experiences make me grow and become better.</w:t>
      </w:r>
    </w:p>
    <w:p>
      <w:pPr>
        <w:pStyle w:val="165"/>
        <w:spacing w:before="121"/>
        <w:ind w:left="0" w:firstLine="489"/>
        <w:jc w:val="both"/>
        <w:rPr>
          <w:rFonts w:hint="default" w:ascii="Times New Roman" w:hAnsi="Times New Roman" w:cs="Times New Roman"/>
          <w:b w:val="0"/>
          <w:color w:val="000000"/>
        </w:rPr>
      </w:pPr>
      <w:r>
        <w:rPr>
          <w:rFonts w:hint="default" w:ascii="Times New Roman" w:hAnsi="Times New Roman" w:cs="Times New Roman"/>
          <w:b w:val="0"/>
          <w:color w:val="000000"/>
        </w:rPr>
        <w:t>R. Born in poor families, these students have a lot in common.</w:t>
      </w:r>
    </w:p>
    <w:p>
      <w:pPr>
        <w:pStyle w:val="165"/>
        <w:spacing w:before="121"/>
        <w:ind w:left="0" w:firstLine="489"/>
        <w:jc w:val="both"/>
        <w:rPr>
          <w:rFonts w:hint="default" w:ascii="Times New Roman" w:hAnsi="Times New Roman" w:cs="Times New Roman"/>
          <w:b w:val="0"/>
          <w:color w:val="000000"/>
        </w:rPr>
      </w:pPr>
      <w:r>
        <w:rPr>
          <w:rFonts w:hint="default" w:ascii="Times New Roman" w:hAnsi="Times New Roman" w:cs="Times New Roman"/>
          <w:b w:val="0"/>
          <w:color w:val="000000"/>
        </w:rPr>
        <w:t>F. However, all of them can choose their attitudes towards life.</w:t>
      </w:r>
    </w:p>
    <w:p>
      <w:pPr>
        <w:pStyle w:val="165"/>
        <w:spacing w:before="121"/>
        <w:ind w:left="0" w:firstLine="489"/>
        <w:jc w:val="both"/>
        <w:rPr>
          <w:rFonts w:hint="default" w:ascii="Times New Roman" w:hAnsi="Times New Roman" w:cs="Times New Roman"/>
          <w:b w:val="0"/>
          <w:color w:val="000000"/>
        </w:rPr>
      </w:pPr>
      <w:r>
        <w:rPr>
          <w:rFonts w:hint="default" w:ascii="Times New Roman" w:hAnsi="Times New Roman" w:cs="Times New Roman"/>
          <w:b w:val="0"/>
          <w:color w:val="000000"/>
        </w:rPr>
        <w:t>G. They are important for everyone.</w:t>
      </w:r>
    </w:p>
    <w:p>
      <w:pPr>
        <w:pStyle w:val="165"/>
        <w:spacing w:before="121"/>
        <w:jc w:val="both"/>
        <w:rPr>
          <w:rFonts w:hint="default" w:ascii="Times New Roman" w:hAnsi="Times New Roman" w:cs="Times New Roman"/>
          <w:b w:val="0"/>
          <w:color w:val="000000"/>
        </w:rPr>
      </w:pPr>
    </w:p>
    <w:p>
      <w:pPr>
        <w:pStyle w:val="165"/>
        <w:spacing w:before="121"/>
        <w:ind w:left="205" w:firstLine="0"/>
        <w:jc w:val="both"/>
        <w:rPr>
          <w:rFonts w:hint="default" w:ascii="Times New Roman" w:hAnsi="Times New Roman" w:cs="Times New Roman"/>
        </w:rPr>
      </w:pPr>
      <w:r>
        <w:rPr>
          <w:rFonts w:hint="default" w:ascii="Times New Roman" w:hAnsi="Times New Roman" w:cs="Times New Roman"/>
          <w:b w:val="0"/>
          <w:color w:val="000000"/>
        </w:rPr>
        <w:t>V.完成句子：根据所给汉语意思，用单词或短语完成下列句子。（共5小题，计10分）</w:t>
      </w:r>
    </w:p>
    <w:p>
      <w:pPr>
        <w:pStyle w:val="165"/>
        <w:numPr>
          <w:ilvl w:val="0"/>
          <w:numId w:val="11"/>
        </w:numPr>
        <w:ind w:left="0" w:firstLine="205"/>
        <w:jc w:val="both"/>
        <w:rPr>
          <w:rFonts w:hint="default" w:ascii="Times New Roman" w:hAnsi="Times New Roman" w:cs="Times New Roman"/>
          <w:b w:val="0"/>
          <w:color w:val="000000"/>
        </w:rPr>
      </w:pPr>
      <w:r>
        <w:rPr>
          <w:rFonts w:hint="default" w:ascii="Times New Roman" w:hAnsi="Times New Roman" w:cs="Times New Roman"/>
          <w:b w:val="0"/>
          <w:color w:val="000000"/>
        </w:rPr>
        <w:t xml:space="preserve">今天的天气可真热啊！ </w:t>
      </w:r>
    </w:p>
    <w:p>
      <w:pPr>
        <w:pStyle w:val="165"/>
        <w:numPr>
          <w:ilvl w:val="0"/>
          <w:numId w:val="0"/>
        </w:numPr>
        <w:ind w:left="205" w:leftChars="0"/>
        <w:jc w:val="both"/>
        <w:rPr>
          <w:rFonts w:hint="default" w:ascii="Times New Roman" w:hAnsi="Times New Roman" w:cs="Times New Roman"/>
        </w:rPr>
      </w:pPr>
      <w:r>
        <w:rPr>
          <w:rFonts w:hint="eastAsia" w:ascii="Times New Roman" w:hAnsi="Times New Roman" w:cs="Times New Roman"/>
          <w:b w:val="0"/>
          <w:color w:val="000000"/>
          <w:lang w:val="en-US" w:eastAsia="zh-CN"/>
        </w:rPr>
        <w:t xml:space="preserve">     ____________</w:t>
      </w:r>
      <w:r>
        <w:rPr>
          <w:rFonts w:hint="default" w:ascii="Times New Roman" w:hAnsi="Times New Roman" w:cs="Times New Roman"/>
          <w:b w:val="0"/>
          <w:color w:val="000000"/>
        </w:rPr>
        <w:t xml:space="preserve"> the weather is today!</w:t>
      </w:r>
    </w:p>
    <w:p>
      <w:pPr>
        <w:pStyle w:val="165"/>
        <w:numPr>
          <w:ilvl w:val="0"/>
          <w:numId w:val="11"/>
        </w:numPr>
        <w:ind w:left="0" w:leftChars="0" w:firstLine="205" w:firstLineChars="0"/>
        <w:jc w:val="both"/>
        <w:rPr>
          <w:rFonts w:hint="default" w:ascii="Times New Roman" w:hAnsi="Times New Roman" w:cs="Times New Roman"/>
          <w:b w:val="0"/>
          <w:color w:val="000000"/>
        </w:rPr>
      </w:pPr>
      <w:r>
        <w:rPr>
          <w:rFonts w:hint="default" w:ascii="Times New Roman" w:hAnsi="Times New Roman" w:cs="Times New Roman"/>
          <w:b w:val="0"/>
          <w:color w:val="000000"/>
        </w:rPr>
        <w:t>她天生一副好嗓子。</w:t>
      </w:r>
    </w:p>
    <w:p>
      <w:pPr>
        <w:pStyle w:val="165"/>
        <w:numPr>
          <w:ilvl w:val="0"/>
          <w:numId w:val="0"/>
        </w:numPr>
        <w:ind w:left="600" w:leftChars="300"/>
        <w:jc w:val="both"/>
        <w:rPr>
          <w:rFonts w:hint="default" w:ascii="Times New Roman" w:hAnsi="Times New Roman" w:cs="Times New Roman"/>
        </w:rPr>
      </w:pPr>
      <w:r>
        <w:rPr>
          <w:rFonts w:hint="default" w:ascii="Times New Roman" w:hAnsi="Times New Roman" w:cs="Times New Roman"/>
          <w:b w:val="0"/>
          <w:color w:val="000000"/>
        </w:rPr>
        <w:t xml:space="preserve">She </w:t>
      </w:r>
      <w:r>
        <w:rPr>
          <w:rFonts w:hint="eastAsia" w:ascii="Times New Roman" w:hAnsi="Times New Roman" w:cs="Times New Roman"/>
          <w:b w:val="0"/>
          <w:color w:val="000000"/>
          <w:lang w:val="en-US" w:eastAsia="zh-CN"/>
        </w:rPr>
        <w:t>____________</w:t>
      </w:r>
      <w:r>
        <w:rPr>
          <w:rFonts w:hint="default" w:ascii="Times New Roman" w:hAnsi="Times New Roman" w:cs="Times New Roman"/>
          <w:b w:val="0"/>
          <w:color w:val="000000"/>
        </w:rPr>
        <w:t>a beautiful voice.</w:t>
      </w:r>
    </w:p>
    <w:p>
      <w:pPr>
        <w:pStyle w:val="165"/>
        <w:ind w:left="0" w:firstLine="205"/>
        <w:jc w:val="both"/>
        <w:rPr>
          <w:rFonts w:hint="default" w:ascii="Times New Roman" w:hAnsi="Times New Roman" w:cs="Times New Roman"/>
        </w:rPr>
      </w:pPr>
      <w:r>
        <w:rPr>
          <w:rFonts w:hint="default" w:ascii="Times New Roman" w:hAnsi="Times New Roman" w:cs="Times New Roman"/>
          <w:b w:val="0"/>
          <w:color w:val="000000"/>
        </w:rPr>
        <w:t>58.我有一个能够与我练习英语的好搭档。</w:t>
      </w:r>
    </w:p>
    <w:p>
      <w:pPr>
        <w:pStyle w:val="165"/>
        <w:ind w:left="0" w:firstLine="684"/>
        <w:jc w:val="both"/>
        <w:rPr>
          <w:rFonts w:hint="default" w:ascii="Times New Roman" w:hAnsi="Times New Roman" w:cs="Times New Roman"/>
        </w:rPr>
      </w:pPr>
      <w:r>
        <w:rPr>
          <w:rFonts w:hint="default" w:ascii="Times New Roman" w:hAnsi="Times New Roman" w:cs="Times New Roman"/>
          <w:b w:val="0"/>
          <w:color w:val="000000"/>
        </w:rPr>
        <w:t xml:space="preserve">I have a </w:t>
      </w:r>
      <w:r>
        <w:rPr>
          <w:rFonts w:hint="eastAsia" w:ascii="Times New Roman" w:hAnsi="Times New Roman" w:cs="Times New Roman"/>
          <w:b w:val="0"/>
          <w:color w:val="000000"/>
          <w:lang w:val="en-US" w:eastAsia="zh-CN"/>
        </w:rPr>
        <w:t>____________</w:t>
      </w:r>
      <w:r>
        <w:rPr>
          <w:rFonts w:hint="default" w:ascii="Times New Roman" w:hAnsi="Times New Roman" w:cs="Times New Roman"/>
          <w:b w:val="0"/>
          <w:color w:val="000000"/>
        </w:rPr>
        <w:t>to practice English with.</w:t>
      </w:r>
    </w:p>
    <w:p>
      <w:pPr>
        <w:pStyle w:val="165"/>
        <w:numPr>
          <w:ilvl w:val="0"/>
          <w:numId w:val="12"/>
        </w:numPr>
        <w:ind w:left="205" w:firstLine="0"/>
        <w:jc w:val="both"/>
        <w:rPr>
          <w:rFonts w:hint="default" w:ascii="Times New Roman" w:hAnsi="Times New Roman" w:cs="Times New Roman"/>
          <w:b w:val="0"/>
          <w:color w:val="000000"/>
        </w:rPr>
      </w:pPr>
      <w:r>
        <w:rPr>
          <w:rFonts w:hint="default" w:ascii="Times New Roman" w:hAnsi="Times New Roman" w:cs="Times New Roman"/>
          <w:b w:val="0"/>
          <w:color w:val="000000"/>
        </w:rPr>
        <w:t xml:space="preserve">我们所学的内容会改变我们。所以，我们一定要智慧地学习。 </w:t>
      </w:r>
    </w:p>
    <w:p>
      <w:pPr>
        <w:pStyle w:val="165"/>
        <w:numPr>
          <w:ilvl w:val="0"/>
          <w:numId w:val="0"/>
        </w:numPr>
        <w:ind w:left="205" w:leftChars="0"/>
        <w:jc w:val="both"/>
        <w:rPr>
          <w:rFonts w:hint="default" w:ascii="Times New Roman" w:hAnsi="Times New Roman" w:cs="Times New Roman"/>
        </w:rPr>
      </w:pPr>
      <w:r>
        <w:rPr>
          <w:rFonts w:hint="eastAsia" w:ascii="Times New Roman" w:hAnsi="Times New Roman" w:cs="Times New Roman"/>
          <w:b w:val="0"/>
          <w:color w:val="000000"/>
          <w:lang w:val="en-US" w:eastAsia="zh-CN"/>
        </w:rPr>
        <w:t xml:space="preserve">   </w:t>
      </w:r>
      <w:r>
        <w:rPr>
          <w:rFonts w:hint="default" w:ascii="Times New Roman" w:hAnsi="Times New Roman" w:cs="Times New Roman"/>
          <w:b w:val="0"/>
          <w:color w:val="000000"/>
        </w:rPr>
        <w:t>What we learn changes us. So we must</w:t>
      </w:r>
      <w:r>
        <w:rPr>
          <w:rFonts w:hint="eastAsia" w:ascii="Times New Roman" w:hAnsi="Times New Roman" w:cs="Times New Roman"/>
          <w:b w:val="0"/>
          <w:color w:val="000000"/>
          <w:lang w:val="en-US" w:eastAsia="zh-CN"/>
        </w:rPr>
        <w:t xml:space="preserve"> ____________</w:t>
      </w:r>
      <w:r>
        <w:rPr>
          <w:rFonts w:hint="eastAsia" w:hAnsi="Times New Roman" w:cs="Times New Roman"/>
          <w:b w:val="0"/>
          <w:color w:val="000000"/>
          <w:lang w:val="en-US" w:eastAsia="zh-CN"/>
        </w:rPr>
        <w:t>.</w:t>
      </w:r>
    </w:p>
    <w:p>
      <w:pPr>
        <w:pStyle w:val="165"/>
        <w:ind w:left="0" w:firstLine="205"/>
        <w:jc w:val="both"/>
        <w:rPr>
          <w:rFonts w:hint="default" w:ascii="Times New Roman" w:hAnsi="Times New Roman" w:cs="Times New Roman"/>
        </w:rPr>
      </w:pPr>
      <w:r>
        <w:rPr>
          <w:rFonts w:hint="default" w:ascii="Times New Roman" w:hAnsi="Times New Roman" w:cs="Times New Roman"/>
          <w:b w:val="0"/>
          <w:color w:val="000000"/>
        </w:rPr>
        <w:t>60.知识不仅来源于书本，也来源于生活。</w:t>
      </w:r>
    </w:p>
    <w:p>
      <w:pPr>
        <w:pStyle w:val="165"/>
        <w:ind w:left="600" w:leftChars="300"/>
        <w:jc w:val="both"/>
        <w:rPr>
          <w:rFonts w:hint="default" w:ascii="Times New Roman" w:hAnsi="Times New Roman" w:cs="Times New Roman"/>
          <w:b w:val="0"/>
          <w:color w:val="000000"/>
        </w:rPr>
      </w:pPr>
      <w:r>
        <w:rPr>
          <w:rFonts w:hint="eastAsia" w:ascii="Times New Roman" w:hAnsi="Times New Roman" w:cs="Times New Roman"/>
          <w:b w:val="0"/>
          <w:color w:val="000000"/>
          <w:lang w:val="en-US" w:eastAsia="zh-CN"/>
        </w:rPr>
        <w:t>____________</w:t>
      </w:r>
      <w:r>
        <w:rPr>
          <w:rFonts w:hint="default" w:ascii="Times New Roman" w:hAnsi="Times New Roman" w:cs="Times New Roman"/>
          <w:b w:val="0"/>
          <w:color w:val="000000"/>
        </w:rPr>
        <w:t>comes not only from books but also from life.</w:t>
      </w:r>
    </w:p>
    <w:p>
      <w:pPr>
        <w:pStyle w:val="165"/>
        <w:jc w:val="both"/>
        <w:rPr>
          <w:rFonts w:hint="default" w:ascii="Times New Roman" w:hAnsi="Times New Roman" w:cs="Times New Roman"/>
          <w:b w:val="0"/>
          <w:color w:val="000000"/>
        </w:rPr>
      </w:pPr>
    </w:p>
    <w:p>
      <w:pPr>
        <w:pStyle w:val="165"/>
        <w:ind w:left="205" w:firstLine="0"/>
        <w:jc w:val="both"/>
        <w:rPr>
          <w:rFonts w:hint="default" w:ascii="Times New Roman" w:hAnsi="Times New Roman" w:cs="Times New Roman"/>
        </w:rPr>
      </w:pPr>
      <w:r>
        <w:rPr>
          <w:rFonts w:hint="default" w:ascii="Times New Roman" w:hAnsi="Times New Roman" w:cs="Times New Roman"/>
          <w:b w:val="0"/>
          <w:color w:val="000000"/>
        </w:rPr>
        <w:t>VI.短文填空：用方框中所给单词的适当形式填空，使短文完整正确。（每个单词限用一次，每空限填一个单词。）（共10小题，计10分）</w:t>
      </w:r>
    </w:p>
    <w:p>
      <w:pPr>
        <w:pStyle w:val="165"/>
        <w:spacing w:before="121"/>
        <w:ind w:left="489" w:firstLine="311"/>
        <w:jc w:val="center"/>
        <w:rPr>
          <w:rFonts w:hint="default" w:ascii="Times New Roman" w:hAnsi="Times New Roman" w:cs="Times New Roman"/>
          <w:b/>
          <w:bCs/>
          <w:color w:val="000000"/>
        </w:rPr>
      </w:pPr>
      <w:r>
        <w:rPr>
          <w:rFonts w:hint="default" w:ascii="Times New Roman" w:hAnsi="Times New Roman" w:cs="Times New Roman"/>
          <w:b/>
          <w:bCs/>
          <w:color w:val="000000"/>
        </w:rPr>
        <w:t xml:space="preserve">he, many, </w:t>
      </w:r>
      <w:r>
        <w:rPr>
          <w:rFonts w:hint="eastAsia" w:ascii="Times New Roman" w:hAnsi="Times New Roman" w:cs="Times New Roman"/>
          <w:b/>
          <w:bCs/>
          <w:color w:val="000000"/>
          <w:lang w:eastAsia="zh-CN"/>
        </w:rPr>
        <w:t>success</w:t>
      </w:r>
      <w:r>
        <w:rPr>
          <w:rFonts w:hint="default" w:ascii="Times New Roman" w:hAnsi="Times New Roman" w:cs="Times New Roman"/>
          <w:b/>
          <w:bCs/>
          <w:color w:val="000000"/>
        </w:rPr>
        <w:t>, diff</w:t>
      </w:r>
      <w:r>
        <w:rPr>
          <w:rFonts w:hint="eastAsia" w:hAnsi="Times New Roman" w:cs="Times New Roman"/>
          <w:b/>
          <w:bCs/>
          <w:color w:val="000000"/>
          <w:lang w:val="en-US" w:eastAsia="zh-CN"/>
        </w:rPr>
        <w:t>erent</w:t>
      </w:r>
      <w:r>
        <w:rPr>
          <w:rFonts w:hint="default" w:ascii="Times New Roman" w:hAnsi="Times New Roman" w:cs="Times New Roman"/>
          <w:b/>
          <w:bCs/>
          <w:color w:val="000000"/>
        </w:rPr>
        <w:t xml:space="preserve">, die, </w:t>
      </w:r>
      <w:r>
        <w:rPr>
          <w:rFonts w:hint="eastAsia" w:ascii="Times New Roman" w:hAnsi="Times New Roman" w:cs="Times New Roman"/>
          <w:b/>
          <w:bCs/>
          <w:color w:val="000000"/>
          <w:lang w:eastAsia="zh-CN"/>
        </w:rPr>
        <w:t>sell</w:t>
      </w:r>
      <w:r>
        <w:rPr>
          <w:rFonts w:hint="default" w:ascii="Times New Roman" w:hAnsi="Times New Roman" w:cs="Times New Roman"/>
          <w:b/>
          <w:bCs/>
          <w:color w:val="000000"/>
        </w:rPr>
        <w:t xml:space="preserve">, interest, </w:t>
      </w:r>
      <w:r>
        <w:rPr>
          <w:rFonts w:hint="eastAsia" w:ascii="Times New Roman" w:hAnsi="Times New Roman" w:cs="Times New Roman"/>
          <w:b/>
          <w:bCs/>
          <w:color w:val="000000"/>
          <w:lang w:eastAsia="zh-CN"/>
        </w:rPr>
        <w:t>create</w:t>
      </w:r>
      <w:r>
        <w:rPr>
          <w:rFonts w:hint="default" w:ascii="Times New Roman" w:hAnsi="Times New Roman" w:cs="Times New Roman"/>
          <w:b/>
          <w:bCs/>
          <w:color w:val="000000"/>
        </w:rPr>
        <w:t>, reader, deep</w:t>
      </w:r>
    </w:p>
    <w:p>
      <w:pPr>
        <w:pStyle w:val="165"/>
        <w:spacing w:before="121"/>
        <w:ind w:left="489" w:firstLine="311"/>
        <w:jc w:val="both"/>
        <w:rPr>
          <w:rFonts w:hint="default" w:ascii="Times New Roman" w:hAnsi="Times New Roman" w:cs="Times New Roman"/>
          <w:b w:val="0"/>
          <w:color w:val="000000"/>
        </w:rPr>
      </w:pPr>
    </w:p>
    <w:p>
      <w:pPr>
        <w:pStyle w:val="165"/>
        <w:ind w:left="205" w:firstLine="489"/>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rPr>
        <w:t>On June 9th,1870, Charles Dickens (狄更斯） died at the age of 58. The next day, a headline in The New York Times read, "The Saddest News</w:t>
      </w:r>
      <w:r>
        <w:rPr>
          <w:rFonts w:hint="eastAsia" w:ascii="Times New Roman" w:hAnsi="Times New Roman" w:cs="Times New Roman"/>
          <w:b w:val="0"/>
          <w:color w:val="000000"/>
          <w:lang w:val="en-US" w:eastAsia="zh-CN"/>
        </w:rPr>
        <w:t xml:space="preserve"> ----____61____o</w:t>
      </w:r>
      <w:r>
        <w:rPr>
          <w:rFonts w:hint="default" w:ascii="Times New Roman" w:hAnsi="Times New Roman" w:cs="Times New Roman"/>
          <w:b w:val="0"/>
          <w:color w:val="000000"/>
        </w:rPr>
        <w:t>f the greatest novelist（小说家）….…”The headline was not overstating（夸大）the popularity of Dickens. Even today, he is loved by readers all over the world. Dickens _</w:t>
      </w:r>
      <w:r>
        <w:rPr>
          <w:rFonts w:hint="eastAsia" w:ascii="Times New Roman" w:hAnsi="Times New Roman" w:cs="Times New Roman"/>
          <w:b w:val="0"/>
          <w:color w:val="000000"/>
          <w:lang w:val="en-US" w:eastAsia="zh-CN"/>
        </w:rPr>
        <w:t>___</w:t>
      </w:r>
      <w:r>
        <w:rPr>
          <w:rFonts w:hint="default" w:ascii="Times New Roman" w:hAnsi="Times New Roman" w:cs="Times New Roman"/>
          <w:b w:val="0"/>
          <w:color w:val="000000"/>
        </w:rPr>
        <w:t>62__</w:t>
      </w:r>
      <w:r>
        <w:rPr>
          <w:rFonts w:hint="eastAsia" w:ascii="Times New Roman" w:hAnsi="Times New Roman" w:cs="Times New Roman"/>
          <w:b w:val="0"/>
          <w:color w:val="000000"/>
          <w:lang w:val="en-US" w:eastAsia="zh-CN"/>
        </w:rPr>
        <w:t>__some</w:t>
      </w:r>
      <w:r>
        <w:rPr>
          <w:rFonts w:hint="default" w:ascii="Times New Roman" w:hAnsi="Times New Roman" w:cs="Times New Roman"/>
          <w:b w:val="0"/>
          <w:color w:val="000000"/>
        </w:rPr>
        <w:t xml:space="preserve"> </w:t>
      </w:r>
      <w:r>
        <w:rPr>
          <w:rFonts w:hint="eastAsia" w:ascii="Times New Roman" w:hAnsi="Times New Roman" w:cs="Times New Roman"/>
          <w:b w:val="0"/>
          <w:color w:val="000000"/>
          <w:lang w:eastAsia="zh-CN"/>
        </w:rPr>
        <w:t>unforgettable</w:t>
      </w:r>
      <w:r>
        <w:rPr>
          <w:rFonts w:hint="default" w:ascii="Times New Roman" w:hAnsi="Times New Roman" w:cs="Times New Roman"/>
          <w:b w:val="0"/>
          <w:color w:val="000000"/>
        </w:rPr>
        <w:t xml:space="preserve"> characters. You must have heard of or even read some of his novels: Oliver Twist, A Christmas Carol and A Tale of Two Cities. A Tale of Two Cities has__</w:t>
      </w:r>
      <w:r>
        <w:rPr>
          <w:rFonts w:hint="eastAsia" w:ascii="Times New Roman" w:hAnsi="Times New Roman" w:cs="Times New Roman"/>
          <w:b w:val="0"/>
          <w:color w:val="000000"/>
          <w:lang w:val="en-US" w:eastAsia="zh-CN"/>
        </w:rPr>
        <w:t>___</w:t>
      </w:r>
      <w:r>
        <w:rPr>
          <w:rFonts w:hint="default" w:ascii="Times New Roman" w:hAnsi="Times New Roman" w:cs="Times New Roman"/>
          <w:b w:val="0"/>
          <w:color w:val="000000"/>
        </w:rPr>
        <w:t>63 _</w:t>
      </w:r>
      <w:r>
        <w:rPr>
          <w:rFonts w:hint="eastAsia" w:ascii="Times New Roman" w:hAnsi="Times New Roman" w:cs="Times New Roman"/>
          <w:b w:val="0"/>
          <w:color w:val="000000"/>
          <w:lang w:val="en-US" w:eastAsia="zh-CN"/>
        </w:rPr>
        <w:t>___</w:t>
      </w:r>
      <w:r>
        <w:rPr>
          <w:rFonts w:hint="default" w:ascii="Times New Roman" w:hAnsi="Times New Roman" w:cs="Times New Roman"/>
          <w:b w:val="0"/>
          <w:color w:val="000000"/>
        </w:rPr>
        <w:t xml:space="preserve">over 200 </w:t>
      </w:r>
      <w:r>
        <w:rPr>
          <w:rFonts w:hint="eastAsia" w:ascii="Times New Roman" w:hAnsi="Times New Roman" w:cs="Times New Roman"/>
          <w:b w:val="0"/>
          <w:color w:val="000000"/>
          <w:lang w:eastAsia="zh-CN"/>
        </w:rPr>
        <w:t>million</w:t>
      </w:r>
      <w:r>
        <w:rPr>
          <w:rFonts w:hint="default" w:ascii="Times New Roman" w:hAnsi="Times New Roman" w:cs="Times New Roman"/>
          <w:b w:val="0"/>
          <w:color w:val="000000"/>
        </w:rPr>
        <w:t xml:space="preserve"> c</w:t>
      </w:r>
      <w:r>
        <w:rPr>
          <w:rFonts w:hint="default" w:ascii="Times New Roman" w:hAnsi="Times New Roman" w:cs="Times New Roman"/>
          <w:b w:val="0"/>
          <w:color w:val="000000"/>
          <w:sz w:val="24"/>
          <w:szCs w:val="24"/>
        </w:rPr>
        <w:t>opies. Since 1897, there have been __</w:t>
      </w:r>
      <w:r>
        <w:rPr>
          <w:rFonts w:hint="eastAsia" w:ascii="Times New Roman" w:hAnsi="Times New Roman" w:cs="Times New Roman"/>
          <w:b w:val="0"/>
          <w:color w:val="000000"/>
          <w:sz w:val="24"/>
          <w:szCs w:val="24"/>
          <w:lang w:val="en-US" w:eastAsia="zh-CN"/>
        </w:rPr>
        <w:t>___</w:t>
      </w:r>
      <w:r>
        <w:rPr>
          <w:rFonts w:hint="default" w:ascii="Times New Roman" w:hAnsi="Times New Roman" w:cs="Times New Roman"/>
          <w:b w:val="0"/>
          <w:color w:val="000000"/>
          <w:sz w:val="24"/>
          <w:szCs w:val="24"/>
        </w:rPr>
        <w:t>64</w:t>
      </w:r>
      <w:r>
        <w:rPr>
          <w:rFonts w:hint="eastAsia" w:ascii="Times New Roman" w:hAnsi="Times New Roman" w:cs="Times New Roman"/>
          <w:b w:val="0"/>
          <w:color w:val="000000"/>
          <w:sz w:val="24"/>
          <w:szCs w:val="24"/>
          <w:lang w:val="en-US" w:eastAsia="zh-CN"/>
        </w:rPr>
        <w:t>____</w:t>
      </w:r>
      <w:r>
        <w:rPr>
          <w:rFonts w:hint="default" w:ascii="Times New Roman" w:hAnsi="Times New Roman" w:cs="Times New Roman"/>
          <w:b w:val="0"/>
          <w:color w:val="000000"/>
          <w:sz w:val="24"/>
          <w:szCs w:val="24"/>
        </w:rPr>
        <w:t xml:space="preserve"> </w:t>
      </w:r>
      <w:r>
        <w:rPr>
          <w:rFonts w:hint="eastAsia" w:ascii="Times New Roman" w:hAnsi="Times New Roman" w:cs="Times New Roman"/>
          <w:b w:val="0"/>
          <w:color w:val="000000"/>
          <w:sz w:val="24"/>
          <w:szCs w:val="24"/>
          <w:lang w:val="en-US" w:eastAsia="zh-CN"/>
        </w:rPr>
        <w:t>th</w:t>
      </w:r>
      <w:r>
        <w:rPr>
          <w:rFonts w:hint="default" w:ascii="Times New Roman" w:hAnsi="Times New Roman" w:cs="Times New Roman"/>
          <w:b w:val="0"/>
          <w:color w:val="000000"/>
          <w:sz w:val="24"/>
          <w:szCs w:val="24"/>
        </w:rPr>
        <w:t>an 300 films and TV shows of Dickens' books. A Christmas Carol alone has had nearly 50. Natalie Mcknight,a literature professor（文学教授）,</w:t>
      </w:r>
      <w:r>
        <w:rPr>
          <w:rFonts w:hint="eastAsia" w:ascii="Times New Roman" w:hAnsi="Times New Roman" w:cs="Times New Roman"/>
          <w:b w:val="0"/>
          <w:color w:val="000000"/>
          <w:sz w:val="24"/>
          <w:szCs w:val="24"/>
          <w:lang w:val="en-US" w:eastAsia="zh-CN"/>
        </w:rPr>
        <w:t xml:space="preserve"> </w:t>
      </w:r>
      <w:r>
        <w:rPr>
          <w:rFonts w:hint="default" w:ascii="Times New Roman" w:hAnsi="Times New Roman" w:cs="Times New Roman"/>
          <w:b w:val="0"/>
          <w:color w:val="000000"/>
          <w:sz w:val="24"/>
          <w:szCs w:val="24"/>
        </w:rPr>
        <w:t>studies Dickens and his books. She explains why he has been so popular. One important reason is that Dickens wrote from __</w:t>
      </w:r>
      <w:r>
        <w:rPr>
          <w:rFonts w:hint="eastAsia" w:ascii="Times New Roman" w:hAnsi="Times New Roman" w:cs="Times New Roman"/>
          <w:b w:val="0"/>
          <w:color w:val="000000"/>
          <w:sz w:val="24"/>
          <w:szCs w:val="24"/>
          <w:lang w:val="en-US" w:eastAsia="zh-CN"/>
        </w:rPr>
        <w:t>__</w:t>
      </w:r>
      <w:r>
        <w:rPr>
          <w:rFonts w:hint="default" w:ascii="Times New Roman" w:hAnsi="Times New Roman" w:cs="Times New Roman"/>
          <w:b w:val="0"/>
          <w:color w:val="000000"/>
          <w:sz w:val="24"/>
          <w:szCs w:val="24"/>
        </w:rPr>
        <w:t>65__</w:t>
      </w:r>
      <w:r>
        <w:rPr>
          <w:rFonts w:hint="eastAsia" w:ascii="Times New Roman" w:hAnsi="Times New Roman" w:cs="Times New Roman"/>
          <w:b w:val="0"/>
          <w:color w:val="000000"/>
          <w:sz w:val="24"/>
          <w:szCs w:val="24"/>
          <w:lang w:val="en-US" w:eastAsia="zh-CN"/>
        </w:rPr>
        <w:t>__</w:t>
      </w:r>
      <w:r>
        <w:rPr>
          <w:rFonts w:hint="default" w:ascii="Times New Roman" w:hAnsi="Times New Roman" w:cs="Times New Roman"/>
          <w:b w:val="0"/>
          <w:color w:val="000000"/>
          <w:sz w:val="24"/>
          <w:szCs w:val="24"/>
        </w:rPr>
        <w:t xml:space="preserve"> heart. In his works, he paid special attention to the "little man" at the </w:t>
      </w:r>
      <w:r>
        <w:rPr>
          <w:rFonts w:hint="eastAsia" w:ascii="Times New Roman" w:hAnsi="Times New Roman" w:cs="Times New Roman"/>
          <w:b w:val="0"/>
          <w:color w:val="000000"/>
          <w:sz w:val="24"/>
          <w:szCs w:val="24"/>
          <w:lang w:val="en-US" w:eastAsia="zh-CN"/>
        </w:rPr>
        <w:t xml:space="preserve"> </w:t>
      </w:r>
      <w:r>
        <w:rPr>
          <w:rFonts w:hint="default" w:ascii="Times New Roman" w:hAnsi="Times New Roman" w:cs="Times New Roman"/>
          <w:b w:val="0"/>
          <w:color w:val="000000"/>
          <w:sz w:val="24"/>
          <w:szCs w:val="24"/>
        </w:rPr>
        <w:t>bottom of the society (社会) in the UK.This showed the social problems at that time _</w:t>
      </w:r>
      <w:r>
        <w:rPr>
          <w:rFonts w:hint="eastAsia" w:ascii="Times New Roman" w:hAnsi="Times New Roman" w:cs="Times New Roman"/>
          <w:b w:val="0"/>
          <w:color w:val="000000"/>
          <w:sz w:val="24"/>
          <w:szCs w:val="24"/>
          <w:lang w:val="en-US" w:eastAsia="zh-CN"/>
        </w:rPr>
        <w:t>___</w:t>
      </w:r>
      <w:r>
        <w:rPr>
          <w:rFonts w:hint="default" w:ascii="Times New Roman" w:hAnsi="Times New Roman" w:cs="Times New Roman"/>
          <w:b w:val="0"/>
          <w:color w:val="000000"/>
          <w:sz w:val="24"/>
          <w:szCs w:val="24"/>
        </w:rPr>
        <w:t>66</w:t>
      </w:r>
      <w:r>
        <w:rPr>
          <w:rFonts w:hint="eastAsia" w:ascii="Times New Roman" w:hAnsi="Times New Roman" w:cs="Times New Roman"/>
          <w:b w:val="0"/>
          <w:color w:val="000000"/>
          <w:sz w:val="24"/>
          <w:szCs w:val="24"/>
          <w:lang w:val="en-US" w:eastAsia="zh-CN"/>
        </w:rPr>
        <w:t>__</w:t>
      </w:r>
      <w:r>
        <w:rPr>
          <w:rFonts w:hint="default" w:ascii="Times New Roman" w:hAnsi="Times New Roman" w:cs="Times New Roman"/>
          <w:b w:val="0"/>
          <w:color w:val="000000"/>
          <w:sz w:val="24"/>
          <w:szCs w:val="24"/>
        </w:rPr>
        <w:t xml:space="preserve">__. A Christmas Carol, for </w:t>
      </w:r>
      <w:r>
        <w:rPr>
          <w:rFonts w:hint="eastAsia" w:ascii="Times New Roman" w:hAnsi="Times New Roman" w:cs="Times New Roman"/>
          <w:b w:val="0"/>
          <w:color w:val="000000"/>
          <w:sz w:val="24"/>
          <w:szCs w:val="24"/>
          <w:lang w:eastAsia="zh-CN"/>
        </w:rPr>
        <w:t>example</w:t>
      </w:r>
      <w:r>
        <w:rPr>
          <w:rFonts w:hint="eastAsia" w:ascii="Times New Roman" w:hAnsi="Times New Roman" w:cs="Times New Roman"/>
          <w:b w:val="0"/>
          <w:color w:val="000000"/>
          <w:sz w:val="24"/>
          <w:szCs w:val="24"/>
          <w:lang w:val="en-US" w:eastAsia="zh-CN"/>
        </w:rPr>
        <w:t>,</w:t>
      </w:r>
      <w:r>
        <w:rPr>
          <w:rFonts w:hint="default" w:ascii="Times New Roman" w:hAnsi="Times New Roman" w:cs="Times New Roman"/>
          <w:b w:val="0"/>
          <w:color w:val="000000"/>
          <w:sz w:val="24"/>
          <w:szCs w:val="24"/>
        </w:rPr>
        <w:t xml:space="preserve"> was written to make every reader to think about how they could make a__</w:t>
      </w:r>
      <w:r>
        <w:rPr>
          <w:rFonts w:hint="eastAsia" w:ascii="Times New Roman" w:hAnsi="Times New Roman" w:cs="Times New Roman"/>
          <w:b w:val="0"/>
          <w:color w:val="000000"/>
          <w:sz w:val="24"/>
          <w:szCs w:val="24"/>
          <w:lang w:val="en-US" w:eastAsia="zh-CN"/>
        </w:rPr>
        <w:t>___</w:t>
      </w:r>
      <w:r>
        <w:rPr>
          <w:rFonts w:hint="default" w:ascii="Times New Roman" w:hAnsi="Times New Roman" w:cs="Times New Roman"/>
          <w:b w:val="0"/>
          <w:color w:val="000000"/>
          <w:sz w:val="24"/>
          <w:szCs w:val="24"/>
        </w:rPr>
        <w:t>67_</w:t>
      </w:r>
      <w:r>
        <w:rPr>
          <w:rFonts w:hint="eastAsia" w:ascii="Times New Roman" w:hAnsi="Times New Roman" w:cs="Times New Roman"/>
          <w:b w:val="0"/>
          <w:color w:val="000000"/>
          <w:sz w:val="24"/>
          <w:szCs w:val="24"/>
          <w:lang w:val="en-US" w:eastAsia="zh-CN"/>
        </w:rPr>
        <w:t>___to</w:t>
      </w:r>
      <w:r>
        <w:rPr>
          <w:rFonts w:hint="default" w:ascii="Times New Roman" w:hAnsi="Times New Roman" w:cs="Times New Roman"/>
          <w:b w:val="0"/>
          <w:color w:val="000000"/>
          <w:sz w:val="24"/>
          <w:szCs w:val="24"/>
        </w:rPr>
        <w:t xml:space="preserve"> </w:t>
      </w:r>
      <w:r>
        <w:rPr>
          <w:rFonts w:hint="eastAsia" w:ascii="Times New Roman" w:hAnsi="Times New Roman" w:cs="Times New Roman"/>
          <w:b w:val="0"/>
          <w:color w:val="000000"/>
          <w:sz w:val="24"/>
          <w:szCs w:val="24"/>
          <w:lang w:eastAsia="zh-CN"/>
        </w:rPr>
        <w:t>their</w:t>
      </w:r>
      <w:r>
        <w:rPr>
          <w:rFonts w:hint="default" w:ascii="Times New Roman" w:hAnsi="Times New Roman" w:cs="Times New Roman"/>
          <w:b w:val="0"/>
          <w:color w:val="000000"/>
          <w:sz w:val="24"/>
          <w:szCs w:val="24"/>
        </w:rPr>
        <w:t xml:space="preserve"> society. People always enjoy works that make them laugh, cry and think. Many other 19th century novelists also wrote some popular works. However, few of the</w:t>
      </w:r>
      <w:r>
        <w:rPr>
          <w:rFonts w:hint="eastAsia" w:ascii="Times New Roman" w:hAnsi="Times New Roman" w:cs="Times New Roman"/>
          <w:b w:val="0"/>
          <w:color w:val="000000"/>
          <w:sz w:val="24"/>
          <w:szCs w:val="24"/>
          <w:lang w:val="en-US" w:eastAsia="zh-CN"/>
        </w:rPr>
        <w:t>m worke</w:t>
      </w:r>
      <w:r>
        <w:rPr>
          <w:rFonts w:hint="default" w:ascii="Times New Roman" w:hAnsi="Times New Roman" w:cs="Times New Roman"/>
          <w:b w:val="0"/>
          <w:color w:val="000000"/>
          <w:sz w:val="24"/>
          <w:szCs w:val="24"/>
        </w:rPr>
        <w:t>d as bard as Dickens to touch the _</w:t>
      </w:r>
      <w:r>
        <w:rPr>
          <w:rFonts w:hint="eastAsia" w:ascii="Times New Roman" w:hAnsi="Times New Roman" w:cs="Times New Roman"/>
          <w:b w:val="0"/>
          <w:color w:val="000000"/>
          <w:sz w:val="24"/>
          <w:szCs w:val="24"/>
          <w:lang w:val="en-US" w:eastAsia="zh-CN"/>
        </w:rPr>
        <w:t>___</w:t>
      </w:r>
      <w:r>
        <w:rPr>
          <w:rFonts w:hint="default" w:ascii="Times New Roman" w:hAnsi="Times New Roman" w:cs="Times New Roman"/>
          <w:b w:val="0"/>
          <w:color w:val="000000"/>
          <w:sz w:val="24"/>
          <w:szCs w:val="24"/>
        </w:rPr>
        <w:t>68</w:t>
      </w:r>
      <w:r>
        <w:rPr>
          <w:rFonts w:hint="eastAsia" w:ascii="Times New Roman" w:hAnsi="Times New Roman" w:cs="Times New Roman"/>
          <w:b w:val="0"/>
          <w:color w:val="000000"/>
          <w:sz w:val="24"/>
          <w:szCs w:val="24"/>
          <w:lang w:val="en-US" w:eastAsia="zh-CN"/>
        </w:rPr>
        <w:t>____</w:t>
      </w:r>
      <w:r>
        <w:rPr>
          <w:rFonts w:hint="default" w:ascii="Times New Roman" w:hAnsi="Times New Roman" w:cs="Times New Roman"/>
          <w:b w:val="0"/>
          <w:color w:val="000000"/>
          <w:sz w:val="24"/>
          <w:szCs w:val="24"/>
        </w:rPr>
        <w:t xml:space="preserve"> hearts. Today, people are still __</w:t>
      </w:r>
      <w:r>
        <w:rPr>
          <w:rFonts w:hint="eastAsia" w:ascii="Times New Roman" w:hAnsi="Times New Roman" w:cs="Times New Roman"/>
          <w:b w:val="0"/>
          <w:color w:val="000000"/>
          <w:sz w:val="24"/>
          <w:szCs w:val="24"/>
          <w:lang w:val="en-US" w:eastAsia="zh-CN"/>
        </w:rPr>
        <w:t>___</w:t>
      </w:r>
      <w:r>
        <w:rPr>
          <w:rFonts w:hint="default" w:ascii="Times New Roman" w:hAnsi="Times New Roman" w:cs="Times New Roman"/>
          <w:b w:val="0"/>
          <w:color w:val="000000"/>
          <w:sz w:val="24"/>
          <w:szCs w:val="24"/>
        </w:rPr>
        <w:t>69__</w:t>
      </w:r>
      <w:r>
        <w:rPr>
          <w:rFonts w:hint="eastAsia" w:ascii="Times New Roman" w:hAnsi="Times New Roman" w:cs="Times New Roman"/>
          <w:b w:val="0"/>
          <w:color w:val="000000"/>
          <w:sz w:val="24"/>
          <w:szCs w:val="24"/>
          <w:lang w:val="en-US" w:eastAsia="zh-CN"/>
        </w:rPr>
        <w:t>__</w:t>
      </w:r>
      <w:r>
        <w:rPr>
          <w:rFonts w:hint="default" w:ascii="Times New Roman" w:hAnsi="Times New Roman" w:cs="Times New Roman"/>
          <w:b w:val="0"/>
          <w:color w:val="000000"/>
          <w:sz w:val="24"/>
          <w:szCs w:val="24"/>
        </w:rPr>
        <w:t>in Dickens b</w:t>
      </w:r>
      <w:r>
        <w:rPr>
          <w:rFonts w:hint="eastAsia" w:hAnsi="Times New Roman" w:cs="Times New Roman"/>
          <w:b w:val="0"/>
          <w:color w:val="000000"/>
          <w:sz w:val="24"/>
          <w:szCs w:val="24"/>
          <w:lang w:val="en-US" w:eastAsia="zh-CN"/>
        </w:rPr>
        <w:t>o</w:t>
      </w:r>
      <w:r>
        <w:rPr>
          <w:rFonts w:hint="default" w:ascii="Times New Roman" w:hAnsi="Times New Roman" w:cs="Times New Roman"/>
          <w:b w:val="0"/>
          <w:color w:val="000000"/>
          <w:sz w:val="24"/>
          <w:szCs w:val="24"/>
        </w:rPr>
        <w:t>oks. He used his pen to fight bad things in life and gave voice to the poor. And readers like to see poor people __</w:t>
      </w:r>
      <w:r>
        <w:rPr>
          <w:rFonts w:hint="eastAsia" w:ascii="Times New Roman" w:hAnsi="Times New Roman" w:cs="Times New Roman"/>
          <w:b w:val="0"/>
          <w:color w:val="000000"/>
          <w:sz w:val="24"/>
          <w:szCs w:val="24"/>
          <w:lang w:val="en-US" w:eastAsia="zh-CN"/>
        </w:rPr>
        <w:t>___</w:t>
      </w:r>
      <w:r>
        <w:rPr>
          <w:rFonts w:hint="default" w:ascii="Times New Roman" w:hAnsi="Times New Roman" w:cs="Times New Roman"/>
          <w:b w:val="0"/>
          <w:color w:val="000000"/>
          <w:sz w:val="24"/>
          <w:szCs w:val="24"/>
        </w:rPr>
        <w:t>70</w:t>
      </w:r>
      <w:r>
        <w:rPr>
          <w:rFonts w:hint="eastAsia" w:ascii="Times New Roman" w:hAnsi="Times New Roman" w:cs="Times New Roman"/>
          <w:b w:val="0"/>
          <w:color w:val="000000"/>
          <w:sz w:val="24"/>
          <w:szCs w:val="24"/>
          <w:lang w:val="en-US" w:eastAsia="zh-CN"/>
        </w:rPr>
        <w:t>____</w:t>
      </w:r>
      <w:r>
        <w:rPr>
          <w:rFonts w:hint="default" w:ascii="Times New Roman" w:hAnsi="Times New Roman" w:cs="Times New Roman"/>
          <w:b w:val="0"/>
          <w:color w:val="000000"/>
          <w:sz w:val="24"/>
          <w:szCs w:val="24"/>
        </w:rPr>
        <w:t>and win. To remember this great writer, will you read or re-read some of his famous books?</w:t>
      </w:r>
    </w:p>
    <w:p>
      <w:pPr>
        <w:pStyle w:val="166"/>
        <w:ind w:firstLine="0"/>
        <w:jc w:val="both"/>
        <w:rPr>
          <w:rFonts w:hint="default" w:ascii="Times New Roman" w:hAnsi="Times New Roman" w:cs="Times New Roman"/>
          <w:b w:val="0"/>
          <w:color w:val="000000"/>
          <w:sz w:val="21"/>
          <w:szCs w:val="21"/>
        </w:rPr>
      </w:pPr>
    </w:p>
    <w:p>
      <w:pPr>
        <w:pStyle w:val="166"/>
        <w:ind w:firstLine="0"/>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VII.任务型阅读：阅读下面材料，根据材料内容，完成下列各题。（共5小题，计10分）</w:t>
      </w:r>
    </w:p>
    <w:p>
      <w:pPr>
        <w:pStyle w:val="166"/>
        <w:ind w:left="0" w:firstLine="502"/>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According to the traditional Chinese calendar, there are 24 solar terms (节气）in a year. The 24 solar terms were created thousands of years ago to guide agriculture production（农业生产）.</w:t>
      </w:r>
      <w:r>
        <w:rPr>
          <w:rFonts w:hint="eastAsia" w:ascii="Times New Roman" w:hAnsi="Times New Roman" w:cs="Times New Roman"/>
          <w:b w:val="0"/>
          <w:color w:val="000000"/>
          <w:sz w:val="21"/>
          <w:szCs w:val="21"/>
          <w:lang w:val="en-US" w:eastAsia="zh-CN"/>
        </w:rPr>
        <w:t xml:space="preserve"> </w:t>
      </w:r>
      <w:r>
        <w:rPr>
          <w:rFonts w:hint="default" w:ascii="Times New Roman" w:hAnsi="Times New Roman" w:cs="Times New Roman"/>
          <w:b w:val="0"/>
          <w:color w:val="000000"/>
          <w:sz w:val="21"/>
          <w:szCs w:val="21"/>
        </w:rPr>
        <w:t>But solar term culture is still useful today to guide people's lives through cultural activities and special foods that go with each term.</w:t>
      </w:r>
    </w:p>
    <w:p>
      <w:pPr>
        <w:pStyle w:val="166"/>
        <w:ind w:left="0" w:firstLine="502"/>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There are six solar terms in winter. They are beginning of winter, light snow, heavy snow,winter solstice(冬至）, lesser cold （小寒）and greater cold.</w:t>
      </w:r>
    </w:p>
    <w:p>
      <w:pPr>
        <w:pStyle w:val="166"/>
        <w:ind w:left="0" w:firstLine="502"/>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Beginning of winter usually falls on November 7th or 8h. After beginning of winter, most parts of the country can start to expect cold weather. On this day, after a year of hard work, people are happy to have a rest and spend time with family. The northern China celebrates beginning of winter as the "Small Spring Festival". People usually have dumplings on the day.</w:t>
      </w:r>
    </w:p>
    <w:p>
      <w:pPr>
        <w:pStyle w:val="166"/>
        <w:ind w:left="0" w:firstLine="502"/>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Light snow usually falls on November 22nd or</w:t>
      </w:r>
      <w:r>
        <w:rPr>
          <w:rFonts w:hint="eastAsia" w:ascii="Times New Roman" w:hAnsi="Times New Roman" w:cs="Times New Roman"/>
          <w:b w:val="0"/>
          <w:color w:val="000000"/>
          <w:sz w:val="21"/>
          <w:szCs w:val="21"/>
          <w:lang w:val="en-US" w:eastAsia="zh-CN"/>
        </w:rPr>
        <w:t xml:space="preserve"> </w:t>
      </w:r>
      <w:r>
        <w:rPr>
          <w:rFonts w:hint="default" w:ascii="Times New Roman" w:hAnsi="Times New Roman" w:cs="Times New Roman"/>
          <w:b w:val="0"/>
          <w:color w:val="000000"/>
          <w:sz w:val="21"/>
          <w:szCs w:val="21"/>
        </w:rPr>
        <w:t>23rd and heavy snow is on December 7th or 8</w:t>
      </w:r>
      <w:r>
        <w:rPr>
          <w:rFonts w:hint="eastAsia" w:ascii="Times New Roman" w:hAnsi="Times New Roman" w:cs="Times New Roman"/>
          <w:b w:val="0"/>
          <w:color w:val="000000"/>
          <w:sz w:val="21"/>
          <w:szCs w:val="21"/>
          <w:lang w:val="en-US" w:eastAsia="zh-CN"/>
        </w:rPr>
        <w:t>t</w:t>
      </w:r>
      <w:r>
        <w:rPr>
          <w:rFonts w:hint="default" w:ascii="Times New Roman" w:hAnsi="Times New Roman" w:cs="Times New Roman"/>
          <w:b w:val="0"/>
          <w:color w:val="000000"/>
          <w:sz w:val="21"/>
          <w:szCs w:val="21"/>
        </w:rPr>
        <w:t xml:space="preserve">h. When winter solstice comes, </w:t>
      </w:r>
      <w:r>
        <w:rPr>
          <w:rFonts w:hint="default" w:ascii="Times New Roman" w:hAnsi="Times New Roman" w:cs="Times New Roman"/>
          <w:b/>
          <w:bCs/>
          <w:color w:val="000000"/>
          <w:sz w:val="21"/>
          <w:szCs w:val="21"/>
          <w:u w:val="single"/>
        </w:rPr>
        <w:t xml:space="preserve">it </w:t>
      </w:r>
      <w:r>
        <w:rPr>
          <w:rFonts w:hint="default" w:ascii="Times New Roman" w:hAnsi="Times New Roman" w:cs="Times New Roman"/>
          <w:b w:val="0"/>
          <w:color w:val="000000"/>
          <w:sz w:val="21"/>
          <w:szCs w:val="21"/>
        </w:rPr>
        <w:t>brings the shortest days of the year and the longest nights. Many places around the country can expect the coldest weather. People often start counting “nine cold periods" starting from winter solstice. Every cold period has nine days. People believe that after 81 cold days, spring will come.</w:t>
      </w:r>
    </w:p>
    <w:p>
      <w:pPr>
        <w:pStyle w:val="166"/>
        <w:ind w:left="0" w:firstLine="502"/>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Greater cold comes after lesser cold. The field is covered with snow. All Chinese are ready to welcome the Spring Festival after it. Of course, a new round of solar t</w:t>
      </w:r>
      <w:r>
        <w:rPr>
          <w:rFonts w:hint="eastAsia" w:ascii="Times New Roman" w:hAnsi="Times New Roman" w:cs="Times New Roman"/>
          <w:b w:val="0"/>
          <w:color w:val="000000"/>
          <w:sz w:val="21"/>
          <w:szCs w:val="21"/>
          <w:lang w:val="en-US" w:eastAsia="zh-CN"/>
        </w:rPr>
        <w:t>e</w:t>
      </w:r>
      <w:r>
        <w:rPr>
          <w:rFonts w:hint="default" w:ascii="Times New Roman" w:hAnsi="Times New Roman" w:cs="Times New Roman"/>
          <w:b w:val="0"/>
          <w:color w:val="000000"/>
          <w:sz w:val="21"/>
          <w:szCs w:val="21"/>
        </w:rPr>
        <w:t>rms will start.</w:t>
      </w:r>
    </w:p>
    <w:p>
      <w:pPr>
        <w:pStyle w:val="176"/>
        <w:numPr>
          <w:ilvl w:val="0"/>
          <w:numId w:val="13"/>
        </w:numPr>
        <w:ind w:firstLine="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 xml:space="preserve">How many solar terms are there in winter? </w:t>
      </w:r>
    </w:p>
    <w:p>
      <w:pPr>
        <w:pStyle w:val="176"/>
        <w:numPr>
          <w:ilvl w:val="0"/>
          <w:numId w:val="0"/>
        </w:numPr>
        <w:jc w:val="both"/>
        <w:rPr>
          <w:rFonts w:hint="default" w:ascii="Times New Roman" w:hAnsi="Times New Roman"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cs="Times New Roman"/>
          <w:b w:val="0"/>
          <w:color w:val="000000"/>
          <w:sz w:val="21"/>
          <w:szCs w:val="21"/>
        </w:rPr>
        <w:t xml:space="preserve">There are </w:t>
      </w:r>
      <w:r>
        <w:rPr>
          <w:rFonts w:hint="eastAsia" w:hAnsi="Times New Roman" w:cs="Times New Roman"/>
          <w:b w:val="0"/>
          <w:color w:val="000000"/>
          <w:sz w:val="21"/>
          <w:szCs w:val="21"/>
          <w:lang w:val="en-US" w:eastAsia="zh-CN"/>
        </w:rPr>
        <w:t>________________.</w:t>
      </w:r>
    </w:p>
    <w:p>
      <w:pPr>
        <w:pStyle w:val="164"/>
        <w:ind w:firstLine="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72. How do people celebrate beginning o</w:t>
      </w:r>
      <w:r>
        <w:rPr>
          <w:rFonts w:hint="eastAsia" w:hAnsi="Times New Roman" w:cs="Times New Roman"/>
          <w:b w:val="0"/>
          <w:color w:val="000000"/>
          <w:sz w:val="21"/>
          <w:szCs w:val="21"/>
          <w:lang w:val="en-US" w:eastAsia="zh-CN"/>
        </w:rPr>
        <w:t>f</w:t>
      </w:r>
      <w:r>
        <w:rPr>
          <w:rFonts w:hint="default" w:ascii="Times New Roman" w:hAnsi="Times New Roman" w:cs="Times New Roman"/>
          <w:b w:val="0"/>
          <w:color w:val="000000"/>
          <w:sz w:val="21"/>
          <w:szCs w:val="21"/>
        </w:rPr>
        <w:t xml:space="preserve"> winter? </w:t>
      </w:r>
    </w:p>
    <w:p>
      <w:pPr>
        <w:pStyle w:val="164"/>
        <w:ind w:firstLine="0"/>
        <w:jc w:val="both"/>
        <w:rPr>
          <w:rFonts w:hint="default" w:ascii="Times New Roman" w:hAnsi="Times New Roman" w:cs="Times New Roman"/>
          <w:sz w:val="21"/>
          <w:szCs w:val="21"/>
        </w:rPr>
      </w:pPr>
      <w:r>
        <w:rPr>
          <w:rFonts w:hint="eastAsia" w:ascii="Times New Roman" w:hAnsi="Times New Roman" w:cs="Times New Roman"/>
          <w:b w:val="0"/>
          <w:color w:val="000000"/>
          <w:sz w:val="21"/>
          <w:szCs w:val="21"/>
          <w:lang w:val="en-US" w:eastAsia="zh-CN"/>
        </w:rPr>
        <w:t xml:space="preserve">     </w:t>
      </w:r>
      <w:r>
        <w:rPr>
          <w:rFonts w:hint="default" w:ascii="Times New Roman" w:hAnsi="Times New Roman" w:cs="Times New Roman"/>
          <w:b w:val="0"/>
          <w:color w:val="000000"/>
          <w:sz w:val="21"/>
          <w:szCs w:val="21"/>
        </w:rPr>
        <w:t xml:space="preserve">They celebrate it by </w:t>
      </w:r>
      <w:r>
        <w:rPr>
          <w:rFonts w:hint="eastAsia" w:hAnsi="Times New Roman" w:cs="Times New Roman"/>
          <w:b w:val="0"/>
          <w:color w:val="000000"/>
          <w:sz w:val="21"/>
          <w:szCs w:val="21"/>
          <w:lang w:val="en-US" w:eastAsia="zh-CN"/>
        </w:rPr>
        <w:t>________________.</w:t>
      </w:r>
    </w:p>
    <w:p>
      <w:pPr>
        <w:pStyle w:val="166"/>
        <w:ind w:firstLine="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 xml:space="preserve">73. When is light snow? </w:t>
      </w:r>
    </w:p>
    <w:p>
      <w:pPr>
        <w:pStyle w:val="166"/>
        <w:ind w:firstLine="0"/>
        <w:jc w:val="both"/>
        <w:rPr>
          <w:rFonts w:hint="default" w:ascii="Times New Roman" w:hAnsi="Times New Roman" w:cs="Times New Roman"/>
          <w:sz w:val="21"/>
          <w:szCs w:val="21"/>
        </w:rPr>
      </w:pPr>
      <w:r>
        <w:rPr>
          <w:rFonts w:hint="eastAsia" w:ascii="Times New Roman" w:hAnsi="Times New Roman" w:cs="Times New Roman"/>
          <w:b w:val="0"/>
          <w:color w:val="000000"/>
          <w:sz w:val="21"/>
          <w:szCs w:val="21"/>
          <w:lang w:val="en-US" w:eastAsia="zh-CN"/>
        </w:rPr>
        <w:t xml:space="preserve">      </w:t>
      </w:r>
      <w:r>
        <w:rPr>
          <w:rFonts w:hint="default" w:ascii="Times New Roman" w:hAnsi="Times New Roman" w:cs="Times New Roman"/>
          <w:b w:val="0"/>
          <w:color w:val="000000"/>
          <w:sz w:val="21"/>
          <w:szCs w:val="21"/>
        </w:rPr>
        <w:t>It's usually</w:t>
      </w:r>
      <w:r>
        <w:rPr>
          <w:rFonts w:hint="eastAsia" w:hAnsi="Times New Roman" w:cs="Times New Roman"/>
          <w:b w:val="0"/>
          <w:color w:val="000000"/>
          <w:sz w:val="21"/>
          <w:szCs w:val="21"/>
          <w:lang w:val="en-US" w:eastAsia="zh-CN"/>
        </w:rPr>
        <w:t>________________.</w:t>
      </w:r>
    </w:p>
    <w:p>
      <w:pPr>
        <w:pStyle w:val="166"/>
        <w:ind w:firstLine="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 xml:space="preserve">74. What does the underlined it in the fourth paragraph refer to? </w:t>
      </w:r>
    </w:p>
    <w:p>
      <w:pPr>
        <w:pStyle w:val="166"/>
        <w:ind w:left="0" w:leftChars="0" w:firstLine="0"/>
        <w:jc w:val="both"/>
        <w:rPr>
          <w:rFonts w:hint="default" w:ascii="Times New Roman" w:hAnsi="Times New Roman" w:cs="Times New Roman"/>
          <w:sz w:val="21"/>
          <w:szCs w:val="21"/>
        </w:rPr>
      </w:pPr>
      <w:r>
        <w:rPr>
          <w:rFonts w:hint="eastAsia" w:ascii="Times New Roman" w:hAnsi="Times New Roman" w:cs="Times New Roman"/>
          <w:b w:val="0"/>
          <w:color w:val="000000"/>
          <w:sz w:val="21"/>
          <w:szCs w:val="21"/>
          <w:lang w:val="en-US" w:eastAsia="zh-CN"/>
        </w:rPr>
        <w:t xml:space="preserve">     </w:t>
      </w:r>
      <w:r>
        <w:rPr>
          <w:rFonts w:hint="default" w:ascii="Times New Roman" w:hAnsi="Times New Roman" w:cs="Times New Roman"/>
          <w:b w:val="0"/>
          <w:color w:val="000000"/>
          <w:sz w:val="21"/>
          <w:szCs w:val="21"/>
        </w:rPr>
        <w:t>It refers to</w:t>
      </w:r>
      <w:r>
        <w:rPr>
          <w:rFonts w:hint="eastAsia" w:hAnsi="Times New Roman" w:cs="Times New Roman"/>
          <w:b w:val="0"/>
          <w:color w:val="000000"/>
          <w:sz w:val="21"/>
          <w:szCs w:val="21"/>
          <w:lang w:val="en-US" w:eastAsia="zh-CN"/>
        </w:rPr>
        <w:t>________________.</w:t>
      </w:r>
    </w:p>
    <w:p>
      <w:pPr>
        <w:pStyle w:val="166"/>
        <w:numPr>
          <w:ilvl w:val="0"/>
          <w:numId w:val="14"/>
        </w:numPr>
        <w:ind w:left="0" w:firstLine="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According to the passage, which solar term is the last one in a year?</w:t>
      </w:r>
    </w:p>
    <w:p>
      <w:pPr>
        <w:pStyle w:val="166"/>
        <w:numPr>
          <w:ilvl w:val="0"/>
          <w:numId w:val="0"/>
        </w:numPr>
        <w:ind w:left="400" w:leftChars="200"/>
        <w:jc w:val="both"/>
        <w:rPr>
          <w:rFonts w:hint="default" w:ascii="Times New Roman" w:hAnsi="Times New Roman" w:cs="Times New Roman"/>
          <w:b w:val="0"/>
          <w:color w:val="000000"/>
          <w:sz w:val="21"/>
          <w:szCs w:val="21"/>
        </w:rPr>
      </w:pPr>
      <w:r>
        <w:rPr>
          <w:rFonts w:hint="eastAsia" w:hAnsi="Times New Roman" w:cs="Times New Roman"/>
          <w:b w:val="0"/>
          <w:color w:val="000000"/>
          <w:sz w:val="21"/>
          <w:szCs w:val="21"/>
          <w:lang w:val="en-US" w:eastAsia="zh-CN"/>
        </w:rPr>
        <w:t>________________</w:t>
      </w:r>
      <w:r>
        <w:rPr>
          <w:rFonts w:hint="default" w:ascii="Times New Roman" w:hAnsi="Times New Roman" w:cs="Times New Roman"/>
          <w:b w:val="0"/>
          <w:color w:val="000000"/>
          <w:sz w:val="21"/>
          <w:szCs w:val="21"/>
        </w:rPr>
        <w:t xml:space="preserve"> is the last solar term in a year.</w:t>
      </w:r>
    </w:p>
    <w:p>
      <w:pPr>
        <w:pStyle w:val="166"/>
        <w:numPr>
          <w:ilvl w:val="0"/>
          <w:numId w:val="0"/>
        </w:numPr>
        <w:ind w:left="400" w:leftChars="200"/>
        <w:jc w:val="both"/>
        <w:rPr>
          <w:rFonts w:hint="default" w:ascii="Times New Roman" w:hAnsi="Times New Roman" w:cs="Times New Roman"/>
          <w:b w:val="0"/>
          <w:color w:val="000000"/>
          <w:sz w:val="21"/>
          <w:szCs w:val="21"/>
        </w:rPr>
      </w:pPr>
    </w:p>
    <w:p>
      <w:pPr>
        <w:pStyle w:val="166"/>
        <w:ind w:firstLine="0"/>
        <w:jc w:val="both"/>
        <w:rPr>
          <w:rFonts w:hint="default" w:ascii="Times New Roman" w:hAnsi="Times New Roman" w:cs="Times New Roman"/>
          <w:sz w:val="21"/>
          <w:szCs w:val="21"/>
        </w:rPr>
      </w:pPr>
      <w:r>
        <w:rPr>
          <w:rFonts w:hint="default" w:ascii="Times New Roman" w:hAnsi="Times New Roman" w:cs="Times New Roman"/>
          <w:b/>
          <w:color w:val="000000"/>
          <w:sz w:val="21"/>
          <w:szCs w:val="21"/>
        </w:rPr>
        <w:t>Ⅷ.补全对话（共5小题，计5分）</w:t>
      </w:r>
    </w:p>
    <w:p>
      <w:pPr>
        <w:pStyle w:val="166"/>
        <w:ind w:left="0" w:firstLine="502"/>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根据下面对话中的情境，在每个空白处填入一个适当的语句，使对话恢复完整。</w:t>
      </w:r>
    </w:p>
    <w:p>
      <w:pPr>
        <w:pStyle w:val="166"/>
        <w:spacing w:before="0"/>
        <w:ind w:left="0" w:firstLine="502"/>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(Alan is an exchange student from the UK. Maria is his Chinese classmate and friend.)</w:t>
      </w:r>
    </w:p>
    <w:p>
      <w:pPr>
        <w:pStyle w:val="166"/>
        <w:ind w:left="502" w:firstLine="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A: Look, Maria, there are many people over there along the river. 76</w:t>
      </w:r>
      <w:r>
        <w:rPr>
          <w:rFonts w:hint="eastAsia" w:hAnsi="Times New Roman" w:cs="Times New Roman"/>
          <w:b w:val="0"/>
          <w:color w:val="000000"/>
          <w:sz w:val="21"/>
          <w:szCs w:val="21"/>
          <w:lang w:val="en-US" w:eastAsia="zh-CN"/>
        </w:rPr>
        <w:t>________________?</w:t>
      </w:r>
    </w:p>
    <w:p>
      <w:pPr>
        <w:pStyle w:val="166"/>
        <w:ind w:left="502" w:firstLine="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 xml:space="preserve">M: They are enjoying the lanterns and playing guessing games. </w:t>
      </w:r>
    </w:p>
    <w:p>
      <w:pPr>
        <w:pStyle w:val="166"/>
        <w:ind w:left="502" w:firstLine="0"/>
        <w:jc w:val="both"/>
        <w:rPr>
          <w:rFonts w:hint="default" w:ascii="Times New Roman" w:hAnsi="Times New Roman" w:cs="Times New Roman"/>
          <w:b w:val="0"/>
          <w:color w:val="000000"/>
        </w:rPr>
      </w:pPr>
      <w:r>
        <w:rPr>
          <w:rFonts w:hint="default" w:ascii="Times New Roman" w:hAnsi="Times New Roman" w:cs="Times New Roman"/>
          <w:b w:val="0"/>
          <w:color w:val="000000"/>
        </w:rPr>
        <w:t>A: On such a cold evening? Why?</w:t>
      </w:r>
    </w:p>
    <w:p>
      <w:pPr>
        <w:pStyle w:val="166"/>
        <w:ind w:left="502" w:firstLine="0"/>
        <w:jc w:val="both"/>
        <w:rPr>
          <w:rFonts w:hint="default" w:ascii="Times New Roman" w:hAnsi="Times New Roman" w:cs="Times New Roman"/>
          <w:b w:val="0"/>
          <w:color w:val="000000"/>
        </w:rPr>
      </w:pPr>
      <w:r>
        <w:rPr>
          <w:rFonts w:hint="default" w:ascii="Times New Roman" w:hAnsi="Times New Roman" w:cs="Times New Roman"/>
          <w:b w:val="0"/>
          <w:color w:val="000000"/>
        </w:rPr>
        <w:t>M: Because today is the Lantern Festival. Have you ever heard of it?</w:t>
      </w:r>
    </w:p>
    <w:p>
      <w:pPr>
        <w:pStyle w:val="166"/>
        <w:ind w:left="502" w:firstLine="0"/>
        <w:jc w:val="both"/>
        <w:rPr>
          <w:rFonts w:hint="default" w:ascii="Times New Roman" w:hAnsi="Times New Roman" w:cs="Times New Roman"/>
          <w:b w:val="0"/>
          <w:color w:val="000000"/>
        </w:rPr>
      </w:pPr>
      <w:r>
        <w:rPr>
          <w:rFonts w:hint="default" w:ascii="Times New Roman" w:hAnsi="Times New Roman" w:cs="Times New Roman"/>
          <w:b w:val="0"/>
          <w:color w:val="000000"/>
        </w:rPr>
        <w:t xml:space="preserve">A: No, I haven't. 77. __ </w:t>
      </w:r>
      <w:r>
        <w:rPr>
          <w:rFonts w:hint="eastAsia" w:hAnsi="Times New Roman" w:cs="Times New Roman"/>
          <w:b w:val="0"/>
          <w:color w:val="000000"/>
          <w:sz w:val="21"/>
          <w:szCs w:val="21"/>
          <w:lang w:val="en-US" w:eastAsia="zh-CN"/>
        </w:rPr>
        <w:t>________________</w:t>
      </w:r>
      <w:r>
        <w:rPr>
          <w:rFonts w:hint="default" w:ascii="Times New Roman" w:hAnsi="Times New Roman" w:cs="Times New Roman"/>
          <w:b w:val="0"/>
          <w:color w:val="000000"/>
        </w:rPr>
        <w:t>？</w:t>
      </w:r>
    </w:p>
    <w:p>
      <w:pPr>
        <w:pStyle w:val="166"/>
        <w:ind w:left="502" w:firstLine="0"/>
        <w:jc w:val="both"/>
        <w:rPr>
          <w:rFonts w:hint="default" w:ascii="Times New Roman" w:hAnsi="Times New Roman" w:cs="Times New Roman"/>
          <w:b w:val="0"/>
          <w:color w:val="000000"/>
        </w:rPr>
      </w:pPr>
      <w:r>
        <w:rPr>
          <w:rFonts w:hint="default" w:ascii="Times New Roman" w:hAnsi="Times New Roman" w:cs="Times New Roman"/>
          <w:b w:val="0"/>
          <w:color w:val="000000"/>
        </w:rPr>
        <w:t xml:space="preserve">M: Sure. The Lantern Festival is a traditional Chinese festival. It's always on the 15th day of the first month in </w:t>
      </w:r>
    </w:p>
    <w:p>
      <w:pPr>
        <w:pStyle w:val="166"/>
        <w:ind w:left="502" w:firstLine="0"/>
        <w:jc w:val="both"/>
        <w:rPr>
          <w:rFonts w:hint="default" w:ascii="Times New Roman" w:hAnsi="Times New Roman" w:cs="Times New Roman"/>
          <w:b w:val="0"/>
          <w:color w:val="000000"/>
        </w:rPr>
      </w:pPr>
      <w:r>
        <w:rPr>
          <w:rFonts w:hint="eastAsia" w:ascii="Times New Roman" w:hAnsi="Times New Roman" w:cs="Times New Roman"/>
          <w:b w:val="0"/>
          <w:color w:val="000000"/>
          <w:lang w:val="en-US" w:eastAsia="zh-CN"/>
        </w:rPr>
        <w:t xml:space="preserve">     </w:t>
      </w:r>
      <w:r>
        <w:rPr>
          <w:rFonts w:hint="default" w:ascii="Times New Roman" w:hAnsi="Times New Roman" w:cs="Times New Roman"/>
          <w:b w:val="0"/>
          <w:color w:val="000000"/>
        </w:rPr>
        <w:t>Chinese lunar calendar. It's regarded as the last day of the Spring Festival.</w:t>
      </w:r>
    </w:p>
    <w:p>
      <w:pPr>
        <w:pStyle w:val="166"/>
        <w:ind w:left="502" w:firstLine="0"/>
        <w:jc w:val="both"/>
        <w:rPr>
          <w:rFonts w:hint="default" w:ascii="Times New Roman" w:hAnsi="Times New Roman" w:cs="Times New Roman"/>
          <w:b w:val="0"/>
          <w:color w:val="000000"/>
        </w:rPr>
      </w:pPr>
      <w:r>
        <w:rPr>
          <w:rFonts w:hint="default" w:ascii="Times New Roman" w:hAnsi="Times New Roman" w:cs="Times New Roman"/>
          <w:b w:val="0"/>
          <w:color w:val="000000"/>
        </w:rPr>
        <w:t>A: 7</w:t>
      </w:r>
      <w:r>
        <w:rPr>
          <w:rFonts w:hint="eastAsia" w:hAnsi="Times New Roman" w:cs="Times New Roman"/>
          <w:b w:val="0"/>
          <w:color w:val="000000"/>
          <w:lang w:val="en-US" w:eastAsia="zh-CN"/>
        </w:rPr>
        <w:t>8</w:t>
      </w:r>
      <w:r>
        <w:rPr>
          <w:rFonts w:hint="default" w:ascii="Times New Roman" w:hAnsi="Times New Roman" w:cs="Times New Roman"/>
          <w:b w:val="0"/>
          <w:color w:val="000000"/>
        </w:rPr>
        <w:t>. __</w:t>
      </w:r>
      <w:r>
        <w:rPr>
          <w:rFonts w:hint="eastAsia" w:hAnsi="Times New Roman" w:cs="Times New Roman"/>
          <w:b w:val="0"/>
          <w:color w:val="000000"/>
          <w:sz w:val="21"/>
          <w:szCs w:val="21"/>
          <w:lang w:val="en-US" w:eastAsia="zh-CN"/>
        </w:rPr>
        <w:t>________________</w:t>
      </w:r>
      <w:r>
        <w:rPr>
          <w:rFonts w:hint="default" w:ascii="Times New Roman" w:hAnsi="Times New Roman" w:cs="Times New Roman"/>
          <w:b w:val="0"/>
          <w:color w:val="000000"/>
        </w:rPr>
        <w:t>？</w:t>
      </w:r>
    </w:p>
    <w:p>
      <w:pPr>
        <w:pStyle w:val="166"/>
        <w:jc w:val="both"/>
        <w:rPr>
          <w:rFonts w:hint="default" w:ascii="Times New Roman" w:hAnsi="Times New Roman" w:cs="Times New Roman"/>
        </w:rPr>
      </w:pPr>
      <w:r>
        <w:rPr>
          <w:rFonts w:hint="eastAsia" w:ascii="Times New Roman" w:hAnsi="Times New Roman" w:cs="Times New Roman"/>
          <w:b w:val="0"/>
          <w:color w:val="000000"/>
          <w:lang w:val="en-US" w:eastAsia="zh-CN"/>
        </w:rPr>
        <w:t xml:space="preserve">          </w:t>
      </w:r>
      <w:r>
        <w:rPr>
          <w:rFonts w:hint="default" w:ascii="Times New Roman" w:hAnsi="Times New Roman" w:cs="Times New Roman"/>
          <w:b w:val="0"/>
          <w:color w:val="000000"/>
        </w:rPr>
        <w:t>M: On this day, people usually enjoy beautiful lanterns hung along the river, in the parks or in the neighborhood. At the same time, they play guessing games for fun. Children usually take their own lanterns out and play with friends.</w:t>
      </w:r>
    </w:p>
    <w:p>
      <w:pPr>
        <w:pStyle w:val="166"/>
        <w:ind w:left="0" w:firstLine="613"/>
        <w:jc w:val="both"/>
        <w:rPr>
          <w:rFonts w:hint="default" w:ascii="Times New Roman" w:hAnsi="Times New Roman" w:cs="Times New Roman"/>
          <w:b w:val="0"/>
          <w:color w:val="000000"/>
        </w:rPr>
      </w:pPr>
      <w:r>
        <w:rPr>
          <w:rFonts w:hint="default" w:ascii="Times New Roman" w:hAnsi="Times New Roman" w:cs="Times New Roman"/>
          <w:b w:val="0"/>
          <w:color w:val="000000"/>
        </w:rPr>
        <w:t>A: That sounds interesting. What other things do people do?</w:t>
      </w:r>
    </w:p>
    <w:p>
      <w:pPr>
        <w:pStyle w:val="166"/>
        <w:ind w:left="0" w:firstLine="613"/>
        <w:jc w:val="both"/>
        <w:rPr>
          <w:rFonts w:hint="default" w:ascii="Times New Roman" w:hAnsi="Times New Roman" w:cs="Times New Roman"/>
        </w:rPr>
      </w:pPr>
      <w:r>
        <w:rPr>
          <w:rFonts w:hint="default" w:ascii="Times New Roman" w:hAnsi="Times New Roman" w:cs="Times New Roman"/>
          <w:b w:val="0"/>
          <w:color w:val="000000"/>
        </w:rPr>
        <w:t>M:79.</w:t>
      </w:r>
      <w:r>
        <w:rPr>
          <w:rFonts w:hint="eastAsia" w:hAnsi="Times New Roman" w:cs="Times New Roman"/>
          <w:b w:val="0"/>
          <w:color w:val="000000"/>
          <w:sz w:val="21"/>
          <w:szCs w:val="21"/>
          <w:lang w:val="en-US" w:eastAsia="zh-CN"/>
        </w:rPr>
        <w:t>________________.</w:t>
      </w:r>
    </w:p>
    <w:p>
      <w:pPr>
        <w:pStyle w:val="166"/>
        <w:ind w:left="0" w:firstLine="613"/>
        <w:jc w:val="both"/>
        <w:rPr>
          <w:rFonts w:hint="default" w:ascii="Times New Roman" w:hAnsi="Times New Roman" w:cs="Times New Roman"/>
          <w:b w:val="0"/>
          <w:color w:val="000000"/>
        </w:rPr>
      </w:pPr>
      <w:r>
        <w:rPr>
          <w:rFonts w:hint="default" w:ascii="Times New Roman" w:hAnsi="Times New Roman" w:cs="Times New Roman"/>
          <w:b w:val="0"/>
          <w:color w:val="000000"/>
        </w:rPr>
        <w:t>A: Sweet dumplings? What are they like?</w:t>
      </w:r>
    </w:p>
    <w:p>
      <w:pPr>
        <w:pStyle w:val="166"/>
        <w:ind w:left="0" w:firstLine="613"/>
        <w:jc w:val="both"/>
        <w:rPr>
          <w:rFonts w:hint="default" w:ascii="Times New Roman" w:hAnsi="Times New Roman" w:cs="Times New Roman"/>
        </w:rPr>
      </w:pPr>
      <w:r>
        <w:rPr>
          <w:rFonts w:hint="default" w:ascii="Times New Roman" w:hAnsi="Times New Roman" w:cs="Times New Roman"/>
          <w:b w:val="0"/>
          <w:color w:val="000000"/>
        </w:rPr>
        <w:t>M: They are small round riceballs with different stuffings(馅料）.Chinese people call them Tangyuan. By the way, my mom made some sweet dumplings</w:t>
      </w:r>
      <w:r>
        <w:rPr>
          <w:rFonts w:hint="eastAsia" w:ascii="Times New Roman" w:hAnsi="Times New Roman" w:cs="Times New Roman"/>
          <w:b w:val="0"/>
          <w:color w:val="000000"/>
          <w:lang w:val="en-US" w:eastAsia="zh-CN"/>
        </w:rPr>
        <w:t xml:space="preserve"> </w:t>
      </w:r>
      <w:r>
        <w:rPr>
          <w:rFonts w:hint="default" w:ascii="Times New Roman" w:hAnsi="Times New Roman" w:cs="Times New Roman"/>
          <w:b w:val="0"/>
          <w:color w:val="000000"/>
        </w:rPr>
        <w:t xml:space="preserve">herself. 80. </w:t>
      </w:r>
      <w:r>
        <w:rPr>
          <w:rFonts w:hint="eastAsia" w:hAnsi="Times New Roman" w:cs="Times New Roman"/>
          <w:b w:val="0"/>
          <w:color w:val="000000"/>
          <w:sz w:val="21"/>
          <w:szCs w:val="21"/>
          <w:lang w:val="en-US" w:eastAsia="zh-CN"/>
        </w:rPr>
        <w:t>________________?</w:t>
      </w:r>
      <w:r>
        <w:rPr>
          <w:rFonts w:hint="default" w:ascii="Times New Roman" w:hAnsi="Times New Roman" w:cs="Times New Roman"/>
        </w:rPr>
        <w:tab/>
      </w:r>
    </w:p>
    <w:p>
      <w:pPr>
        <w:pStyle w:val="166"/>
        <w:ind w:left="0" w:firstLine="613"/>
        <w:jc w:val="both"/>
        <w:rPr>
          <w:rFonts w:hint="default" w:ascii="Times New Roman" w:hAnsi="Times New Roman" w:cs="Times New Roman"/>
          <w:b w:val="0"/>
          <w:color w:val="000000"/>
        </w:rPr>
      </w:pPr>
      <w:r>
        <w:rPr>
          <w:rFonts w:hint="default" w:ascii="Times New Roman" w:hAnsi="Times New Roman" w:cs="Times New Roman"/>
          <w:b w:val="0"/>
          <w:color w:val="000000"/>
        </w:rPr>
        <w:t>A: Sure, I'd love to. I can't wait to have a try.</w:t>
      </w:r>
    </w:p>
    <w:p>
      <w:pPr>
        <w:pStyle w:val="166"/>
        <w:ind w:left="0" w:firstLine="613"/>
        <w:jc w:val="both"/>
        <w:rPr>
          <w:rFonts w:hint="default" w:ascii="Times New Roman" w:hAnsi="Times New Roman" w:cs="Times New Roman"/>
          <w:b w:val="0"/>
          <w:color w:val="000000"/>
        </w:rPr>
      </w:pPr>
    </w:p>
    <w:p>
      <w:pPr>
        <w:pStyle w:val="166"/>
        <w:ind w:left="0" w:firstLine="183"/>
        <w:jc w:val="both"/>
        <w:rPr>
          <w:rFonts w:hint="default" w:ascii="Times New Roman" w:hAnsi="Times New Roman" w:cs="Times New Roman"/>
        </w:rPr>
      </w:pPr>
      <w:r>
        <w:rPr>
          <w:rFonts w:hint="default" w:ascii="Times New Roman" w:hAnsi="Times New Roman" w:cs="Times New Roman"/>
          <w:b/>
          <w:color w:val="000000"/>
        </w:rPr>
        <w:t>IX.书面表达（共1题，计15分）</w:t>
      </w:r>
    </w:p>
    <w:p>
      <w:pPr>
        <w:pStyle w:val="166"/>
        <w:ind w:left="183" w:firstLine="613"/>
        <w:jc w:val="both"/>
        <w:rPr>
          <w:rFonts w:hint="default" w:ascii="Times New Roman" w:hAnsi="Times New Roman" w:cs="Times New Roman"/>
          <w:b w:val="0"/>
          <w:color w:val="000000"/>
        </w:rPr>
      </w:pPr>
      <w:r>
        <w:rPr>
          <w:rFonts w:hint="default" w:ascii="Times New Roman" w:hAnsi="Times New Roman" w:cs="Times New Roman"/>
          <w:b w:val="0"/>
          <w:color w:val="000000"/>
        </w:rPr>
        <w:t>上次期末考试后，你英语科目喜获高分。同学们在羡慕的同时纷纷向你请教英语学习方法。班主任老师也邀请你利用班会课的时间给同学们介绍你的学习方法。为此，你列出了一个草表，打算写一篇发言稿，谈谈你在平时是如何学习英语的，并鼓励同学们不要放弃，相信大家都能决胜中考。</w:t>
      </w:r>
    </w:p>
    <w:p>
      <w:pPr>
        <w:pStyle w:val="166"/>
        <w:ind w:left="183" w:firstLine="613"/>
        <w:jc w:val="both"/>
        <w:rPr>
          <w:rFonts w:hint="eastAsia" w:ascii="Times New Roman" w:hAnsi="Times New Roman" w:eastAsia="宋体" w:cs="Times New Roman"/>
          <w:b w:val="0"/>
          <w:color w:val="000000"/>
          <w:lang w:eastAsia="zh-CN"/>
        </w:rPr>
      </w:pPr>
    </w:p>
    <w:tbl>
      <w:tblPr>
        <w:tblStyle w:val="35"/>
        <w:tblW w:w="101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2"/>
        <w:gridCol w:w="5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jc w:val="center"/>
        </w:trPr>
        <w:tc>
          <w:tcPr>
            <w:tcW w:w="5092" w:type="dxa"/>
            <w:tcMar>
              <w:top w:w="0" w:type="dxa"/>
              <w:left w:w="0" w:type="dxa"/>
              <w:bottom w:w="0" w:type="dxa"/>
              <w:right w:w="0" w:type="dxa"/>
            </w:tcMar>
            <w:vAlign w:val="center"/>
          </w:tcPr>
          <w:p>
            <w:pPr>
              <w:spacing w:before="0" w:after="0"/>
              <w:jc w:val="center"/>
              <w:rPr>
                <w:rFonts w:hint="default" w:ascii="Times New Roman" w:hAnsi="Times New Roman" w:cs="Times New Roman"/>
              </w:rPr>
            </w:pPr>
            <w:r>
              <w:rPr>
                <w:rFonts w:hint="default" w:ascii="Times New Roman" w:hAnsi="Times New Roman" w:eastAsia="宋体" w:cs="Times New Roman"/>
                <w:sz w:val="20"/>
              </w:rPr>
              <w:t>In class</w:t>
            </w:r>
          </w:p>
        </w:tc>
        <w:tc>
          <w:tcPr>
            <w:tcW w:w="5092" w:type="dxa"/>
            <w:tcMar>
              <w:top w:w="0" w:type="dxa"/>
              <w:left w:w="0" w:type="dxa"/>
              <w:bottom w:w="0" w:type="dxa"/>
              <w:right w:w="0" w:type="dxa"/>
            </w:tcMar>
            <w:vAlign w:val="center"/>
          </w:tcPr>
          <w:p>
            <w:pPr>
              <w:spacing w:before="0" w:after="0"/>
              <w:jc w:val="center"/>
              <w:rPr>
                <w:rFonts w:hint="default" w:ascii="Times New Roman" w:hAnsi="Times New Roman" w:cs="Times New Roman"/>
              </w:rPr>
            </w:pPr>
            <w:r>
              <w:rPr>
                <w:rFonts w:hint="default" w:ascii="Times New Roman" w:hAnsi="Times New Roman" w:eastAsia="宋体" w:cs="Times New Roman"/>
                <w:sz w:val="20"/>
              </w:rPr>
              <w:t>After class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1" w:hRule="atLeast"/>
          <w:jc w:val="center"/>
        </w:trPr>
        <w:tc>
          <w:tcPr>
            <w:tcW w:w="5092" w:type="dxa"/>
            <w:tcMar>
              <w:top w:w="0" w:type="dxa"/>
              <w:left w:w="0" w:type="dxa"/>
              <w:bottom w:w="0" w:type="dxa"/>
              <w:right w:w="0" w:type="dxa"/>
            </w:tcMar>
            <w:vAlign w:val="center"/>
          </w:tcPr>
          <w:p>
            <w:pPr>
              <w:spacing w:before="0" w:after="0"/>
              <w:jc w:val="left"/>
              <w:rPr>
                <w:rFonts w:hint="default" w:ascii="Times New Roman" w:hAnsi="Times New Roman" w:cs="Times New Roman"/>
              </w:rPr>
            </w:pPr>
            <w:r>
              <w:rPr>
                <w:rFonts w:hint="default" w:ascii="Times New Roman" w:hAnsi="Times New Roman" w:eastAsia="宋体" w:cs="Times New Roman"/>
                <w:sz w:val="20"/>
              </w:rPr>
              <w:t>listen carefully,</w:t>
            </w:r>
            <w:r>
              <w:rPr>
                <w:rFonts w:hint="default" w:ascii="Times New Roman" w:hAnsi="Times New Roman" w:eastAsia="宋体" w:cs="Times New Roman"/>
                <w:sz w:val="20"/>
              </w:rPr>
              <w:br w:type="textWrapping"/>
            </w:r>
            <w:r>
              <w:rPr>
                <w:rFonts w:hint="default" w:ascii="Times New Roman" w:hAnsi="Times New Roman" w:eastAsia="宋体" w:cs="Times New Roman"/>
                <w:sz w:val="20"/>
              </w:rPr>
              <w:t>take notes,</w:t>
            </w:r>
            <w:r>
              <w:rPr>
                <w:rFonts w:hint="default" w:ascii="Times New Roman" w:hAnsi="Times New Roman" w:eastAsia="宋体" w:cs="Times New Roman"/>
                <w:sz w:val="20"/>
              </w:rPr>
              <w:br w:type="textWrapping"/>
            </w:r>
            <w:r>
              <w:rPr>
                <w:rFonts w:hint="default" w:ascii="Times New Roman" w:hAnsi="Times New Roman" w:eastAsia="宋体" w:cs="Times New Roman"/>
                <w:sz w:val="20"/>
              </w:rPr>
              <w:t>have conversations with...</w:t>
            </w:r>
            <w:r>
              <w:rPr>
                <w:rFonts w:hint="default" w:ascii="Times New Roman" w:hAnsi="Times New Roman" w:eastAsia="宋体" w:cs="Times New Roman"/>
                <w:sz w:val="20"/>
              </w:rPr>
              <w:br w:type="textWrapping"/>
            </w:r>
            <w:r>
              <w:rPr>
                <w:rFonts w:hint="default" w:ascii="Times New Roman" w:hAnsi="Times New Roman" w:eastAsia="宋体" w:cs="Times New Roman"/>
                <w:sz w:val="20"/>
              </w:rPr>
              <w:t>answer questions</w:t>
            </w:r>
          </w:p>
        </w:tc>
        <w:tc>
          <w:tcPr>
            <w:tcW w:w="5092" w:type="dxa"/>
            <w:tcMar>
              <w:top w:w="0" w:type="dxa"/>
              <w:left w:w="0" w:type="dxa"/>
              <w:bottom w:w="0" w:type="dxa"/>
              <w:right w:w="0" w:type="dxa"/>
            </w:tcMar>
            <w:vAlign w:val="center"/>
          </w:tcPr>
          <w:p>
            <w:pPr>
              <w:spacing w:before="0" w:after="0"/>
              <w:jc w:val="left"/>
              <w:rPr>
                <w:rFonts w:hint="default" w:ascii="Times New Roman" w:hAnsi="Times New Roman" w:cs="Times New Roman"/>
              </w:rPr>
            </w:pPr>
            <w:r>
              <w:rPr>
                <w:rFonts w:hint="default" w:ascii="Times New Roman" w:hAnsi="Times New Roman" w:cs="Times New Roman"/>
              </w:rPr>
              <w:t>do homework carefully</w:t>
            </w:r>
          </w:p>
          <w:p>
            <w:pPr>
              <w:spacing w:before="0" w:after="0"/>
              <w:jc w:val="left"/>
              <w:rPr>
                <w:rFonts w:hint="default" w:ascii="Times New Roman" w:hAnsi="Times New Roman" w:cs="Times New Roman"/>
              </w:rPr>
            </w:pPr>
            <w:r>
              <w:rPr>
                <w:rFonts w:hint="default" w:ascii="Times New Roman" w:hAnsi="Times New Roman" w:cs="Times New Roman"/>
              </w:rPr>
              <w:t>make word cards</w:t>
            </w:r>
          </w:p>
          <w:p>
            <w:pPr>
              <w:spacing w:before="0" w:after="0"/>
              <w:jc w:val="left"/>
              <w:rPr>
                <w:rFonts w:hint="default" w:ascii="Times New Roman" w:hAnsi="Times New Roman" w:cs="Times New Roman"/>
              </w:rPr>
            </w:pPr>
            <w:r>
              <w:rPr>
                <w:rFonts w:hint="default" w:ascii="Times New Roman" w:hAnsi="Times New Roman" w:cs="Times New Roman"/>
              </w:rPr>
              <w:t>review.….</w:t>
            </w:r>
          </w:p>
          <w:p>
            <w:pPr>
              <w:spacing w:before="0" w:after="0"/>
              <w:jc w:val="left"/>
              <w:rPr>
                <w:rFonts w:hint="default" w:ascii="Times New Roman" w:hAnsi="Times New Roman" w:cs="Times New Roman"/>
              </w:rPr>
            </w:pPr>
            <w:r>
              <w:rPr>
                <w:rFonts w:hint="default" w:ascii="Times New Roman" w:hAnsi="Times New Roman" w:cs="Times New Roman"/>
              </w:rPr>
              <w:t>watch English movies...</w:t>
            </w:r>
          </w:p>
        </w:tc>
      </w:tr>
    </w:tbl>
    <w:p>
      <w:pPr>
        <w:pStyle w:val="166"/>
        <w:ind w:left="0" w:firstLine="613"/>
        <w:jc w:val="both"/>
        <w:rPr>
          <w:rFonts w:hint="default" w:ascii="Times New Roman" w:hAnsi="Times New Roman" w:cs="Times New Roman"/>
          <w:b w:val="0"/>
          <w:color w:val="000000"/>
        </w:rPr>
      </w:pPr>
    </w:p>
    <w:p>
      <w:pPr>
        <w:pStyle w:val="166"/>
        <w:ind w:left="0" w:firstLine="613"/>
        <w:jc w:val="both"/>
        <w:rPr>
          <w:rFonts w:hint="default" w:ascii="Times New Roman" w:hAnsi="Times New Roman" w:cs="Times New Roman"/>
        </w:rPr>
      </w:pPr>
      <w:r>
        <w:rPr>
          <w:rFonts w:hint="default" w:ascii="Times New Roman" w:hAnsi="Times New Roman" w:cs="Times New Roman"/>
          <w:b w:val="0"/>
          <w:color w:val="000000"/>
        </w:rPr>
        <w:t>Dear teachers and friends,</w:t>
      </w:r>
    </w:p>
    <w:p>
      <w:pPr>
        <w:pStyle w:val="166"/>
        <w:ind w:left="0" w:firstLine="613"/>
        <w:jc w:val="both"/>
        <w:rPr>
          <w:rFonts w:hint="eastAsia" w:ascii="Times New Roman" w:hAnsi="Times New Roman" w:cs="Times New Roman"/>
          <w:b w:val="0"/>
          <w:color w:val="000000"/>
          <w:lang w:val="en-US" w:eastAsia="zh-CN"/>
        </w:rPr>
      </w:pPr>
      <w:r>
        <w:rPr>
          <w:rFonts w:hint="default" w:ascii="Times New Roman" w:hAnsi="Times New Roman" w:cs="Times New Roman"/>
          <w:b w:val="0"/>
          <w:color w:val="000000"/>
        </w:rPr>
        <w:t>I'm very glad to stand here and share my English learning with you. In my opinion, it's not difficult to study English well if we develop some good learning habits. First</w:t>
      </w:r>
      <w:r>
        <w:rPr>
          <w:rFonts w:hint="eastAsia" w:ascii="Times New Roman" w:hAnsi="Times New Roman" w:cs="Times New Roman"/>
          <w:b w:val="0"/>
          <w:color w:val="000000"/>
          <w:lang w:val="en-US" w:eastAsia="zh-CN"/>
        </w:rPr>
        <w:t>,</w:t>
      </w:r>
    </w:p>
    <w:p>
      <w:pPr>
        <w:pStyle w:val="166"/>
        <w:ind w:left="0" w:firstLine="613"/>
        <w:jc w:val="both"/>
        <w:rPr>
          <w:rFonts w:hint="eastAsia" w:ascii="Times New Roman" w:hAnsi="Times New Roman" w:cs="Times New Roman"/>
          <w:b w:val="0"/>
          <w:color w:val="000000"/>
          <w:lang w:val="en-US" w:eastAsia="zh-CN"/>
        </w:rPr>
      </w:pPr>
      <w:r>
        <w:rPr>
          <w:rFonts w:hint="eastAsia" w:ascii="Times New Roman" w:hAnsi="Times New Roman" w:cs="Times New Roman"/>
          <w:b w:val="0"/>
          <w:color w:val="000000"/>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166"/>
        <w:spacing w:before="147"/>
        <w:jc w:val="both"/>
        <w:rPr>
          <w:rFonts w:hint="default" w:ascii="Times New Roman" w:hAnsi="Times New Roman" w:eastAsia="宋体" w:cs="Times New Roman"/>
          <w:b w:val="0"/>
          <w:bCs w:val="0"/>
          <w:lang w:eastAsia="zh-CN"/>
        </w:rPr>
      </w:pPr>
      <w:r>
        <w:rPr>
          <w:rFonts w:hint="eastAsia" w:ascii="Times New Roman" w:hAnsi="Times New Roman" w:eastAsia="宋体" w:cs="Times New Roman"/>
          <w:b/>
          <w:bCs/>
          <w:lang w:val="en-US" w:eastAsia="zh-CN"/>
        </w:rPr>
        <w:t xml:space="preserve">      </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lang w:eastAsia="zh-CN"/>
        </w:rPr>
        <w:t>All in all, where there is a will, there is a way. I believe we can become better at English only if we don't give up. And 1 hope all of us can do well in Senior High School Entrance Exam and go to a good high school. Thank you.</w:t>
      </w:r>
    </w:p>
    <w:p>
      <w:pPr>
        <w:pStyle w:val="166"/>
        <w:spacing w:before="147"/>
        <w:jc w:val="both"/>
        <w:rPr>
          <w:rFonts w:hint="default" w:ascii="Times New Roman" w:hAnsi="Times New Roman" w:eastAsia="宋体" w:cs="Times New Roman"/>
          <w:b/>
          <w:bCs/>
          <w:lang w:eastAsia="zh-CN"/>
        </w:rPr>
      </w:pPr>
    </w:p>
    <w:p>
      <w:pPr>
        <w:pStyle w:val="166"/>
        <w:spacing w:before="147"/>
        <w:jc w:val="center"/>
        <w:rPr>
          <w:rFonts w:hint="eastAsia" w:ascii="Times New Roman" w:hAnsi="Times New Roman" w:eastAsia="宋体" w:cs="Times New Roman"/>
          <w:b/>
          <w:bCs/>
          <w:lang w:eastAsia="zh-CN"/>
        </w:rPr>
      </w:pPr>
      <w:r>
        <w:rPr>
          <w:rFonts w:hint="default" w:ascii="Times New Roman" w:hAnsi="Times New Roman" w:eastAsia="宋体" w:cs="Times New Roman"/>
          <w:b/>
          <w:bCs/>
          <w:lang w:eastAsia="zh-CN"/>
        </w:rPr>
        <w:t>西安市长庆八中2022--2023学年第一学期九年级英语第一次月考</w:t>
      </w:r>
      <w:r>
        <w:rPr>
          <w:rFonts w:hint="eastAsia" w:ascii="Times New Roman" w:hAnsi="Times New Roman" w:eastAsia="宋体" w:cs="Times New Roman"/>
          <w:b/>
          <w:bCs/>
          <w:lang w:eastAsia="zh-CN"/>
        </w:rPr>
        <w:t>试题</w:t>
      </w:r>
      <w:r>
        <w:rPr>
          <w:rFonts w:hint="eastAsia" w:hAnsi="Times New Roman" w:cs="Times New Roman"/>
          <w:b/>
          <w:bCs/>
          <w:lang w:eastAsia="zh-CN"/>
        </w:rPr>
        <w:t>答案</w:t>
      </w:r>
    </w:p>
    <w:p>
      <w:pPr>
        <w:pStyle w:val="166"/>
        <w:spacing w:before="147"/>
        <w:jc w:val="both"/>
        <w:rPr>
          <w:rFonts w:hint="default" w:ascii="Times New Roman" w:hAnsi="Times New Roman" w:eastAsia="宋体" w:cs="Times New Roman"/>
          <w:b/>
          <w:bCs/>
          <w:lang w:eastAsia="zh-CN"/>
        </w:rPr>
      </w:pPr>
      <w:r>
        <w:rPr>
          <w:rFonts w:hint="eastAsia" w:ascii="Times New Roman" w:hAnsi="Times New Roman" w:eastAsia="宋体" w:cs="Times New Roman"/>
          <w:b/>
          <w:bCs/>
          <w:lang w:eastAsia="zh-CN"/>
        </w:rPr>
        <w:t>听力略</w:t>
      </w:r>
    </w:p>
    <w:p>
      <w:pPr>
        <w:pStyle w:val="173"/>
        <w:spacing w:before="96"/>
        <w:jc w:val="center"/>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第二部分（笔试共90分）</w:t>
      </w:r>
    </w:p>
    <w:p>
      <w:pPr>
        <w:pStyle w:val="174"/>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Ⅲ.完形填空（共20小题，计20分）</w:t>
      </w:r>
    </w:p>
    <w:p>
      <w:pPr>
        <w:pStyle w:val="175"/>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第一节：阅读下面短文，按照句子结构的语法性和上下文连贯的要求，从各小题的四个选项中选出一个最佳答案，使短文连贯完整。</w:t>
      </w:r>
    </w:p>
    <w:p>
      <w:pPr>
        <w:pStyle w:val="175"/>
        <w:ind w:left="0" w:firstLine="504"/>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Every April, there is a special day in China. It is the Qingming Festival, also called Tomb-Sweeping Day. On that day, people __21__ and honor (纪念) their ancestors (祖先). The Qingming Festival is a(n)__22__ Chinese festival. It has a long history. It began over 2,000 years ago. A famous poem __23__ the Tang Dynasty poet Du Mu described the day:Rain fell heavily as Qingming came, and passers-by （行人） with lowered spirits went. Tomb-Sweeping Day has been a public __24__ in China since 2008. On this day, __25__ bring flowers, food and wine to their ancestors' tombs (墓). They put food like cakes and fruits in front of the tombs. After that, they __26__ the dirt off the tombs and remember their dead family members. __27__ do Chinese people do this? That's because people think that visiting tombs is to __28__ respect for their dead family members. However, Tomb-Sweeping Day is not only about this. During that time, the weather is becoming __29__. People are able to garden (从事园艺) and enjoy outdoor activities. Families often __30__ for outings (远足) or to fly kites at this time.</w:t>
      </w:r>
    </w:p>
    <w:p>
      <w:pPr>
        <w:pStyle w:val="175"/>
        <w:jc w:val="both"/>
        <w:rPr>
          <w:rFonts w:hint="default" w:ascii="Times New Roman" w:hAnsi="Times New Roman" w:eastAsia="宋体" w:cs="Times New Roman"/>
          <w:b w:val="0"/>
          <w:color w:val="000000"/>
          <w:sz w:val="21"/>
          <w:szCs w:val="21"/>
        </w:rPr>
      </w:pPr>
    </w:p>
    <w:p>
      <w:pPr>
        <w:pStyle w:val="175"/>
        <w:jc w:val="both"/>
        <w:rPr>
          <w:rFonts w:hint="default" w:ascii="Times New Roman" w:hAnsi="Times New Roman" w:eastAsia="宋体" w:cs="Times New Roman"/>
          <w:b w:val="0"/>
          <w:color w:val="000000"/>
          <w:sz w:val="21"/>
          <w:szCs w:val="21"/>
        </w:rPr>
      </w:pPr>
    </w:p>
    <w:tbl>
      <w:tblPr>
        <w:tblStyle w:val="36"/>
        <w:tblW w:w="989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54"/>
        <w:gridCol w:w="2754"/>
        <w:gridCol w:w="2754"/>
        <w:gridCol w:w="16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21</w:t>
            </w:r>
            <w:r>
              <w:rPr>
                <w:rFonts w:hint="default" w:ascii="Times New Roman" w:hAnsi="Times New Roman" w:eastAsia="宋体" w:cs="Times New Roman"/>
                <w:b w:val="0"/>
                <w:color w:val="000000"/>
                <w:sz w:val="21"/>
                <w:szCs w:val="21"/>
                <w:highlight w:val="yellow"/>
              </w:rPr>
              <w:t>.</w:t>
            </w:r>
            <w:r>
              <w:rPr>
                <w:rFonts w:hint="eastAsia" w:hAnsi="Times New Roman" w:eastAsia="宋体" w:cs="Times New Roman"/>
                <w:b w:val="0"/>
                <w:color w:val="000000"/>
                <w:sz w:val="21"/>
                <w:szCs w:val="21"/>
                <w:highlight w:val="yellow"/>
                <w:lang w:val="en-US" w:eastAsia="zh-CN"/>
              </w:rPr>
              <w:t>A</w:t>
            </w:r>
            <w:r>
              <w:rPr>
                <w:rFonts w:hint="default" w:ascii="Times New Roman" w:hAnsi="Times New Roman" w:eastAsia="宋体" w:cs="Times New Roman"/>
                <w:b w:val="0"/>
                <w:color w:val="000000"/>
                <w:sz w:val="21"/>
                <w:szCs w:val="21"/>
                <w:highlight w:val="yellow"/>
              </w:rPr>
              <w:t>. remember</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eastAsia" w:hAnsi="Times New Roman" w:eastAsia="宋体" w:cs="Times New Roman"/>
                <w:sz w:val="21"/>
                <w:szCs w:val="21"/>
                <w:lang w:val="en-US" w:eastAsia="zh-CN"/>
              </w:rPr>
              <w:t>B.</w:t>
            </w:r>
            <w:r>
              <w:rPr>
                <w:rFonts w:hint="default" w:ascii="Times New Roman" w:hAnsi="Times New Roman" w:eastAsia="宋体" w:cs="Times New Roman"/>
                <w:b w:val="0"/>
                <w:color w:val="000000"/>
                <w:sz w:val="21"/>
                <w:szCs w:val="21"/>
              </w:rPr>
              <w:t>meet</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C. see</w:t>
            </w:r>
          </w:p>
        </w:tc>
        <w:tc>
          <w:tcPr>
            <w:tcW w:w="1630"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D. find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8" w:hRule="atLeast"/>
        </w:trPr>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22. A. popular</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 xml:space="preserve">B. </w:t>
            </w:r>
            <w:r>
              <w:rPr>
                <w:rFonts w:hint="eastAsia" w:hAnsi="Times New Roman" w:eastAsia="宋体" w:cs="Times New Roman"/>
                <w:b w:val="0"/>
                <w:color w:val="000000"/>
                <w:sz w:val="21"/>
                <w:szCs w:val="21"/>
                <w:lang w:val="en-US" w:eastAsia="zh-CN"/>
              </w:rPr>
              <w:t>f</w:t>
            </w:r>
            <w:r>
              <w:rPr>
                <w:rFonts w:hint="default" w:ascii="Times New Roman" w:hAnsi="Times New Roman" w:eastAsia="宋体" w:cs="Times New Roman"/>
                <w:b w:val="0"/>
                <w:color w:val="000000"/>
                <w:sz w:val="21"/>
                <w:szCs w:val="21"/>
              </w:rPr>
              <w:t>amous</w:t>
            </w:r>
            <w:r>
              <w:rPr>
                <w:rFonts w:hint="eastAsia" w:hAnsi="Times New Roman" w:eastAsia="宋体" w:cs="Times New Roman"/>
                <w:b w:val="0"/>
                <w:color w:val="000000"/>
                <w:sz w:val="21"/>
                <w:szCs w:val="21"/>
                <w:lang w:val="en-US" w:eastAsia="zh-CN"/>
              </w:rPr>
              <w:t xml:space="preserve">  </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eastAsia" w:hAnsi="Times New Roman" w:eastAsia="宋体" w:cs="Times New Roman"/>
                <w:b w:val="0"/>
                <w:color w:val="000000"/>
                <w:sz w:val="21"/>
                <w:szCs w:val="21"/>
                <w:highlight w:val="yellow"/>
                <w:lang w:val="en-US" w:eastAsia="zh-CN"/>
              </w:rPr>
              <w:t>C</w:t>
            </w:r>
            <w:r>
              <w:rPr>
                <w:rFonts w:hint="default" w:ascii="Times New Roman" w:hAnsi="Times New Roman" w:eastAsia="宋体" w:cs="Times New Roman"/>
                <w:b w:val="0"/>
                <w:color w:val="000000"/>
                <w:sz w:val="21"/>
                <w:szCs w:val="21"/>
                <w:highlight w:val="yellow"/>
              </w:rPr>
              <w:t>. traditional</w:t>
            </w:r>
          </w:p>
        </w:tc>
        <w:tc>
          <w:tcPr>
            <w:tcW w:w="1630"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D. unhappy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23. A. for</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highlight w:val="yellow"/>
              </w:rPr>
              <w:t>B.by</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C.with</w:t>
            </w:r>
          </w:p>
        </w:tc>
        <w:tc>
          <w:tcPr>
            <w:tcW w:w="1630"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D.as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24.A. weekend</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B. weekday</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C. journey</w:t>
            </w:r>
          </w:p>
        </w:tc>
        <w:tc>
          <w:tcPr>
            <w:tcW w:w="1630" w:type="dxa"/>
          </w:tcPr>
          <w:p>
            <w:pPr>
              <w:pStyle w:val="175"/>
              <w:jc w:val="both"/>
              <w:rPr>
                <w:rFonts w:hint="default" w:ascii="Times New Roman" w:hAnsi="Times New Roman" w:eastAsia="宋体" w:cs="Times New Roman"/>
                <w:b w:val="0"/>
                <w:color w:val="000000"/>
                <w:sz w:val="21"/>
                <w:szCs w:val="21"/>
                <w:vertAlign w:val="baseline"/>
              </w:rPr>
            </w:pPr>
            <w:r>
              <w:rPr>
                <w:rFonts w:hint="eastAsia" w:hAnsi="Times New Roman" w:eastAsia="宋体" w:cs="Times New Roman"/>
                <w:sz w:val="21"/>
                <w:szCs w:val="21"/>
                <w:highlight w:val="yellow"/>
                <w:lang w:val="en-US" w:eastAsia="zh-CN"/>
              </w:rPr>
              <w:t>D</w:t>
            </w:r>
            <w:r>
              <w:rPr>
                <w:rFonts w:hint="default" w:ascii="Times New Roman" w:hAnsi="Times New Roman" w:eastAsia="宋体" w:cs="Times New Roman"/>
                <w:b w:val="0"/>
                <w:color w:val="000000"/>
                <w:sz w:val="21"/>
                <w:szCs w:val="21"/>
                <w:highlight w:val="yellow"/>
              </w:rPr>
              <w:t>. holiday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25. A. classes</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eastAsia" w:hAnsi="Times New Roman" w:eastAsia="宋体" w:cs="Times New Roman"/>
                <w:sz w:val="21"/>
                <w:szCs w:val="21"/>
                <w:highlight w:val="yellow"/>
                <w:lang w:val="en-US" w:eastAsia="zh-CN"/>
              </w:rPr>
              <w:t>B</w:t>
            </w:r>
            <w:r>
              <w:rPr>
                <w:rFonts w:hint="default" w:ascii="Times New Roman" w:hAnsi="Times New Roman" w:eastAsia="宋体" w:cs="Times New Roman"/>
                <w:b w:val="0"/>
                <w:color w:val="000000"/>
                <w:sz w:val="21"/>
                <w:szCs w:val="21"/>
                <w:highlight w:val="yellow"/>
              </w:rPr>
              <w:t>. families</w:t>
            </w:r>
          </w:p>
        </w:tc>
        <w:tc>
          <w:tcPr>
            <w:tcW w:w="2754" w:type="dxa"/>
          </w:tcPr>
          <w:p>
            <w:pPr>
              <w:pStyle w:val="175"/>
              <w:jc w:val="both"/>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C. friends</w:t>
            </w:r>
          </w:p>
        </w:tc>
        <w:tc>
          <w:tcPr>
            <w:tcW w:w="1630" w:type="dxa"/>
          </w:tcPr>
          <w:p>
            <w:pPr>
              <w:pStyle w:val="175"/>
              <w:tabs>
                <w:tab w:val="left" w:pos="982"/>
                <w:tab w:val="left" w:pos="3109"/>
                <w:tab w:val="center" w:pos="5193"/>
                <w:tab w:val="right" w:pos="7375"/>
              </w:tabs>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D. groups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26.A. turn</w:t>
            </w:r>
          </w:p>
        </w:tc>
        <w:tc>
          <w:tcPr>
            <w:tcW w:w="2754" w:type="dxa"/>
          </w:tcPr>
          <w:p>
            <w:pPr>
              <w:pStyle w:val="175"/>
              <w:jc w:val="both"/>
              <w:rPr>
                <w:rFonts w:hint="eastAsia" w:hAnsi="Times New Roman" w:eastAsia="宋体" w:cs="Times New Roman"/>
                <w:sz w:val="21"/>
                <w:szCs w:val="21"/>
                <w:lang w:val="en-US" w:eastAsia="zh-CN"/>
              </w:rPr>
            </w:pPr>
            <w:r>
              <w:rPr>
                <w:rFonts w:hint="default" w:ascii="Times New Roman" w:hAnsi="Times New Roman" w:eastAsia="宋体" w:cs="Times New Roman"/>
                <w:b w:val="0"/>
                <w:color w:val="000000"/>
                <w:sz w:val="21"/>
                <w:szCs w:val="21"/>
              </w:rPr>
              <w:t>B.keep</w:t>
            </w:r>
          </w:p>
        </w:tc>
        <w:tc>
          <w:tcPr>
            <w:tcW w:w="2754" w:type="dxa"/>
          </w:tcPr>
          <w:p>
            <w:pPr>
              <w:pStyle w:val="175"/>
              <w:jc w:val="both"/>
              <w:rPr>
                <w:rFonts w:hint="default" w:ascii="Times New Roman" w:hAnsi="Times New Roman" w:eastAsia="宋体" w:cs="Times New Roman"/>
                <w:b w:val="0"/>
                <w:color w:val="000000"/>
                <w:sz w:val="21"/>
                <w:szCs w:val="21"/>
              </w:rPr>
            </w:pPr>
            <w:r>
              <w:rPr>
                <w:rFonts w:hint="eastAsia" w:hAnsi="Times New Roman" w:eastAsia="宋体" w:cs="Times New Roman"/>
                <w:sz w:val="21"/>
                <w:szCs w:val="21"/>
                <w:highlight w:val="yellow"/>
                <w:lang w:val="en-US" w:eastAsia="zh-CN"/>
              </w:rPr>
              <w:t>C</w:t>
            </w:r>
            <w:r>
              <w:rPr>
                <w:rFonts w:hint="default" w:ascii="Times New Roman" w:hAnsi="Times New Roman" w:eastAsia="宋体" w:cs="Times New Roman"/>
                <w:b w:val="0"/>
                <w:color w:val="000000"/>
                <w:sz w:val="21"/>
                <w:szCs w:val="21"/>
                <w:highlight w:val="yellow"/>
              </w:rPr>
              <w:t>.sweep</w:t>
            </w:r>
          </w:p>
        </w:tc>
        <w:tc>
          <w:tcPr>
            <w:tcW w:w="1630" w:type="dxa"/>
          </w:tcPr>
          <w:p>
            <w:pPr>
              <w:pStyle w:val="175"/>
              <w:tabs>
                <w:tab w:val="left" w:pos="982"/>
                <w:tab w:val="left" w:pos="3109"/>
                <w:tab w:val="center" w:pos="5193"/>
                <w:tab w:val="right" w:pos="7375"/>
              </w:tabs>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 go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27.</w:t>
            </w:r>
            <w:r>
              <w:rPr>
                <w:rFonts w:hint="default" w:ascii="Times New Roman" w:hAnsi="Times New Roman" w:eastAsia="宋体" w:cs="Times New Roman"/>
                <w:b w:val="0"/>
                <w:color w:val="000000"/>
                <w:sz w:val="21"/>
                <w:szCs w:val="21"/>
                <w:highlight w:val="yellow"/>
              </w:rPr>
              <w:t>A.Why</w:t>
            </w:r>
          </w:p>
        </w:tc>
        <w:tc>
          <w:tcPr>
            <w:tcW w:w="2754" w:type="dxa"/>
          </w:tcPr>
          <w:p>
            <w:pPr>
              <w:pStyle w:val="175"/>
              <w:jc w:val="both"/>
              <w:rPr>
                <w:rFonts w:hint="eastAsia" w:hAnsi="Times New Roman" w:eastAsia="宋体" w:cs="Times New Roman"/>
                <w:sz w:val="21"/>
                <w:szCs w:val="21"/>
                <w:lang w:val="en-US" w:eastAsia="zh-CN"/>
              </w:rPr>
            </w:pPr>
            <w:r>
              <w:rPr>
                <w:rFonts w:hint="default" w:ascii="Times New Roman" w:hAnsi="Times New Roman" w:eastAsia="宋体" w:cs="Times New Roman"/>
                <w:b w:val="0"/>
                <w:color w:val="000000"/>
                <w:sz w:val="21"/>
                <w:szCs w:val="21"/>
              </w:rPr>
              <w:t>B. When</w:t>
            </w:r>
          </w:p>
        </w:tc>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C.Where</w:t>
            </w:r>
          </w:p>
        </w:tc>
        <w:tc>
          <w:tcPr>
            <w:tcW w:w="1630" w:type="dxa"/>
          </w:tcPr>
          <w:p>
            <w:pPr>
              <w:pStyle w:val="175"/>
              <w:tabs>
                <w:tab w:val="left" w:pos="982"/>
                <w:tab w:val="left" w:pos="3109"/>
                <w:tab w:val="center" w:pos="5193"/>
                <w:tab w:val="right" w:pos="7375"/>
              </w:tabs>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D.Who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28.</w:t>
            </w:r>
            <w:r>
              <w:rPr>
                <w:rFonts w:hint="eastAsia" w:ascii="Times New Roman" w:hAnsi="Times New Roman" w:eastAsia="宋体" w:cs="Times New Roman"/>
                <w:b w:val="0"/>
                <w:color w:val="000000"/>
                <w:sz w:val="21"/>
                <w:szCs w:val="21"/>
                <w:lang w:val="en-US" w:eastAsia="zh-CN"/>
              </w:rPr>
              <w:t>A</w:t>
            </w:r>
            <w:r>
              <w:rPr>
                <w:rFonts w:hint="default" w:ascii="Times New Roman" w:hAnsi="Times New Roman" w:eastAsia="宋体" w:cs="Times New Roman"/>
                <w:b w:val="0"/>
                <w:color w:val="000000"/>
                <w:sz w:val="21"/>
                <w:szCs w:val="21"/>
              </w:rPr>
              <w:t>.bring</w:t>
            </w:r>
          </w:p>
        </w:tc>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highlight w:val="yellow"/>
              </w:rPr>
              <w:t>B. show</w:t>
            </w:r>
          </w:p>
        </w:tc>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C.make</w:t>
            </w:r>
          </w:p>
        </w:tc>
        <w:tc>
          <w:tcPr>
            <w:tcW w:w="1630" w:type="dxa"/>
          </w:tcPr>
          <w:p>
            <w:pPr>
              <w:pStyle w:val="174"/>
              <w:tabs>
                <w:tab w:val="left" w:pos="970"/>
                <w:tab w:val="left" w:pos="3072"/>
                <w:tab w:val="center" w:pos="5278"/>
                <w:tab w:val="right" w:pos="7314"/>
              </w:tabs>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D.take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 xml:space="preserve">29. </w:t>
            </w:r>
            <w:r>
              <w:rPr>
                <w:rFonts w:hint="default" w:ascii="Times New Roman" w:hAnsi="Times New Roman" w:eastAsia="宋体" w:cs="Times New Roman"/>
                <w:b w:val="0"/>
                <w:color w:val="000000"/>
                <w:sz w:val="21"/>
                <w:szCs w:val="21"/>
                <w:highlight w:val="yellow"/>
              </w:rPr>
              <w:t>A. warmer</w:t>
            </w:r>
          </w:p>
        </w:tc>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B.colder</w:t>
            </w:r>
          </w:p>
        </w:tc>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C. cooler</w:t>
            </w:r>
          </w:p>
        </w:tc>
        <w:tc>
          <w:tcPr>
            <w:tcW w:w="1630" w:type="dxa"/>
          </w:tcPr>
          <w:p>
            <w:pPr>
              <w:pStyle w:val="175"/>
              <w:tabs>
                <w:tab w:val="left" w:pos="982"/>
                <w:tab w:val="left" w:pos="3109"/>
                <w:tab w:val="center" w:pos="5193"/>
                <w:tab w:val="right" w:pos="7375"/>
              </w:tabs>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 shorter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30.A. have fun</w:t>
            </w:r>
          </w:p>
        </w:tc>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B. work hard</w:t>
            </w:r>
          </w:p>
        </w:tc>
        <w:tc>
          <w:tcPr>
            <w:tcW w:w="2754" w:type="dxa"/>
          </w:tcPr>
          <w:p>
            <w:pPr>
              <w:pStyle w:val="175"/>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 xml:space="preserve">C. pull together </w:t>
            </w:r>
          </w:p>
        </w:tc>
        <w:tc>
          <w:tcPr>
            <w:tcW w:w="1630" w:type="dxa"/>
          </w:tcPr>
          <w:p>
            <w:pPr>
              <w:pStyle w:val="175"/>
              <w:tabs>
                <w:tab w:val="left" w:pos="982"/>
                <w:tab w:val="left" w:pos="3109"/>
                <w:tab w:val="center" w:pos="5193"/>
                <w:tab w:val="right" w:pos="7375"/>
              </w:tabs>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highlight w:val="yellow"/>
              </w:rPr>
              <w:t>D. get together</w:t>
            </w:r>
          </w:p>
        </w:tc>
      </w:tr>
    </w:tbl>
    <w:p>
      <w:pPr>
        <w:pStyle w:val="175"/>
        <w:jc w:val="both"/>
        <w:rPr>
          <w:rFonts w:hint="default" w:ascii="Times New Roman" w:hAnsi="Times New Roman" w:eastAsia="宋体" w:cs="Times New Roman"/>
          <w:b w:val="0"/>
          <w:color w:val="000000"/>
          <w:sz w:val="21"/>
          <w:szCs w:val="21"/>
        </w:rPr>
      </w:pPr>
    </w:p>
    <w:p>
      <w:pPr>
        <w:pStyle w:val="175"/>
        <w:tabs>
          <w:tab w:val="left" w:pos="994"/>
          <w:tab w:val="left" w:pos="3206"/>
          <w:tab w:val="center" w:pos="5333"/>
          <w:tab w:val="right" w:pos="7691"/>
        </w:tabs>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p>
    <w:p>
      <w:pPr>
        <w:pStyle w:val="175"/>
        <w:numPr>
          <w:ilvl w:val="0"/>
          <w:numId w:val="7"/>
        </w:numPr>
        <w:tabs>
          <w:tab w:val="left" w:pos="957"/>
          <w:tab w:val="left" w:pos="3048"/>
          <w:tab w:val="center" w:pos="5278"/>
          <w:tab w:val="right" w:pos="7667"/>
        </w:tabs>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：阅读下面短文，理解大意，然后从各小题的四个选项中选出一个最佳答案，使短文连贯完整。</w:t>
      </w:r>
    </w:p>
    <w:p>
      <w:pPr>
        <w:pStyle w:val="175"/>
        <w:numPr>
          <w:ilvl w:val="0"/>
          <w:numId w:val="0"/>
        </w:numPr>
        <w:tabs>
          <w:tab w:val="left" w:pos="957"/>
          <w:tab w:val="left" w:pos="3048"/>
          <w:tab w:val="center" w:pos="5278"/>
          <w:tab w:val="right" w:pos="7667"/>
        </w:tabs>
        <w:rPr>
          <w:rFonts w:hint="default" w:ascii="Times New Roman" w:hAnsi="Times New Roman" w:eastAsia="宋体" w:cs="Times New Roman"/>
          <w:b w:val="0"/>
          <w:color w:val="000000"/>
          <w:sz w:val="21"/>
          <w:szCs w:val="21"/>
        </w:rPr>
      </w:pPr>
    </w:p>
    <w:p>
      <w:pPr>
        <w:pStyle w:val="166"/>
        <w:ind w:firstLine="0"/>
        <w:jc w:val="both"/>
        <w:rPr>
          <w:b w:val="0"/>
          <w:color w:val="000000"/>
        </w:rPr>
      </w:pPr>
      <w:r>
        <w:rPr>
          <w:rFonts w:hint="eastAsia" w:ascii="Times New Roman"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As a university student, I decided to learn German. For some reason, I liked the language, but I was not good at learning it. The grammar __31__ me a lot and even made me crazy. My only strong point was __32__ ---I got an A+ in every w</w:t>
      </w:r>
      <w:r>
        <w:rPr>
          <w:rFonts w:hint="default" w:ascii="Times New Roman" w:hAnsi="Times New Roman" w:eastAsia="宋体" w:cs="Times New Roman"/>
          <w:b w:val="0"/>
          <w:color w:val="000000"/>
          <w:sz w:val="21"/>
          <w:szCs w:val="21"/>
          <w:highlight w:val="cyan"/>
        </w:rPr>
        <w:t>ord test.</w:t>
      </w:r>
      <w:r>
        <w:rPr>
          <w:rFonts w:hint="default" w:ascii="Times New Roman" w:hAnsi="Times New Roman" w:eastAsia="宋体" w:cs="Times New Roman"/>
          <w:b w:val="0"/>
          <w:color w:val="000000"/>
          <w:sz w:val="21"/>
          <w:szCs w:val="21"/>
        </w:rPr>
        <w:t xml:space="preserve"> After two years of study, I could only communicate in __33__ German. So I decided to study in Germany to complete my degree (学位) . It was the __34__ learning experience I have ever had. The moment I arrived in Germany, I felt like I was starting from the very beginning. The German I had learned in university wasn't __35__ for everyday conversation. My book knowledge often failed me when I wanted to ask for</w:t>
      </w:r>
      <w:r>
        <w:rPr>
          <w:rFonts w:hint="eastAsia" w:hAnsi="Times New Roman" w:eastAsia="宋体" w:cs="Times New Roman"/>
          <w:b w:val="0"/>
          <w:color w:val="000000"/>
          <w:sz w:val="21"/>
          <w:szCs w:val="21"/>
          <w:lang w:val="en-US" w:eastAsia="zh-CN"/>
        </w:rPr>
        <w:t xml:space="preserve"> </w:t>
      </w:r>
      <w:r>
        <w:rPr>
          <w:b w:val="0"/>
          <w:color w:val="000000"/>
        </w:rPr>
        <w:t xml:space="preserve">help in a street, read my emails or talk with my classmates. I was often nervous at school, worried about __36__ the teachers would call my name or not because I could hardly understand their questions. I only relaxed a little around my eight roommates. They would speak German slowly to me and didn't seem to mind my __37__. I chose to study 3 courses （课程）, </w:t>
      </w:r>
      <w:r>
        <w:rPr>
          <w:b w:val="0"/>
          <w:color w:val="000000"/>
          <w:highlight w:val="yellow"/>
        </w:rPr>
        <w:t>reading &amp; writing, grammar and history</w:t>
      </w:r>
      <w:r>
        <w:rPr>
          <w:b w:val="0"/>
          <w:color w:val="000000"/>
        </w:rPr>
        <w:t>. They were all in German and difficult, but the history class was the __38__. The teacher spoke so quickly that all his words just flew right over my head. I didn't know __39__ at all.</w:t>
      </w:r>
    </w:p>
    <w:p>
      <w:pPr>
        <w:pStyle w:val="166"/>
        <w:ind w:firstLine="210"/>
        <w:jc w:val="both"/>
        <w:rPr>
          <w:b w:val="0"/>
          <w:color w:val="000000"/>
        </w:rPr>
      </w:pPr>
      <w:r>
        <w:rPr>
          <w:b w:val="0"/>
          <w:color w:val="000000"/>
        </w:rPr>
        <w:t>Years has passed.I still remember how it felt to struggle（挣扎） so hard at learning __40__ language. That trip was a difficult but important lesson. I think my failure（失败）in learning German taught me as much as my success.</w:t>
      </w:r>
    </w:p>
    <w:p>
      <w:pPr>
        <w:pStyle w:val="166"/>
        <w:ind w:firstLine="210"/>
        <w:jc w:val="both"/>
        <w:rPr>
          <w:b w:val="0"/>
          <w:color w:val="000000"/>
        </w:rPr>
      </w:pPr>
    </w:p>
    <w:tbl>
      <w:tblPr>
        <w:tblStyle w:val="36"/>
        <w:tblpPr w:leftFromText="180" w:rightFromText="180" w:vertAnchor="text" w:horzAnchor="page" w:tblpX="1486" w:tblpY="234"/>
        <w:tblOverlap w:val="never"/>
        <w:tblW w:w="881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03"/>
        <w:gridCol w:w="2203"/>
        <w:gridCol w:w="2203"/>
        <w:gridCol w:w="22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vertAlign w:val="baseline"/>
              </w:rPr>
            </w:pPr>
            <w:r>
              <w:rPr>
                <w:b w:val="0"/>
                <w:color w:val="000000"/>
              </w:rPr>
              <w:t>31. A. gave</w:t>
            </w:r>
          </w:p>
        </w:tc>
        <w:tc>
          <w:tcPr>
            <w:tcW w:w="2203" w:type="dxa"/>
          </w:tcPr>
          <w:p>
            <w:pPr>
              <w:pStyle w:val="166"/>
              <w:jc w:val="both"/>
              <w:rPr>
                <w:b w:val="0"/>
                <w:color w:val="000000"/>
                <w:vertAlign w:val="baseline"/>
              </w:rPr>
            </w:pPr>
            <w:r>
              <w:rPr>
                <w:b w:val="0"/>
                <w:color w:val="000000"/>
              </w:rPr>
              <w:t>B. helped</w:t>
            </w:r>
          </w:p>
        </w:tc>
        <w:tc>
          <w:tcPr>
            <w:tcW w:w="2203" w:type="dxa"/>
          </w:tcPr>
          <w:p>
            <w:pPr>
              <w:pStyle w:val="166"/>
              <w:jc w:val="both"/>
              <w:rPr>
                <w:b w:val="0"/>
                <w:color w:val="000000"/>
                <w:vertAlign w:val="baseline"/>
              </w:rPr>
            </w:pPr>
            <w:r>
              <w:rPr>
                <w:rFonts w:hint="eastAsia"/>
                <w:b w:val="0"/>
                <w:color w:val="000000"/>
                <w:highlight w:val="yellow"/>
                <w:lang w:val="en-US" w:eastAsia="zh-CN"/>
              </w:rPr>
              <w:t>C</w:t>
            </w:r>
            <w:r>
              <w:rPr>
                <w:b w:val="0"/>
                <w:color w:val="000000"/>
                <w:highlight w:val="yellow"/>
              </w:rPr>
              <w:t>.troubled</w:t>
            </w:r>
          </w:p>
        </w:tc>
        <w:tc>
          <w:tcPr>
            <w:tcW w:w="2203" w:type="dxa"/>
          </w:tcPr>
          <w:p>
            <w:pPr>
              <w:pStyle w:val="166"/>
              <w:jc w:val="both"/>
              <w:rPr>
                <w:b w:val="0"/>
                <w:color w:val="000000"/>
                <w:vertAlign w:val="baseline"/>
              </w:rPr>
            </w:pPr>
            <w:r>
              <w:rPr>
                <w:b w:val="0"/>
                <w:color w:val="000000"/>
              </w:rPr>
              <w:t>D.brought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vertAlign w:val="baseline"/>
              </w:rPr>
            </w:pPr>
            <w:r>
              <w:rPr>
                <w:b w:val="0"/>
                <w:color w:val="000000"/>
              </w:rPr>
              <w:t>32. A. listening</w:t>
            </w:r>
          </w:p>
        </w:tc>
        <w:tc>
          <w:tcPr>
            <w:tcW w:w="2203" w:type="dxa"/>
          </w:tcPr>
          <w:p>
            <w:pPr>
              <w:pStyle w:val="166"/>
              <w:jc w:val="both"/>
              <w:rPr>
                <w:b w:val="0"/>
                <w:color w:val="000000"/>
                <w:vertAlign w:val="baseline"/>
              </w:rPr>
            </w:pPr>
            <w:r>
              <w:rPr>
                <w:rFonts w:hint="eastAsia"/>
                <w:highlight w:val="yellow"/>
                <w:lang w:val="en-US" w:eastAsia="zh-CN"/>
              </w:rPr>
              <w:t>B</w:t>
            </w:r>
            <w:r>
              <w:rPr>
                <w:b w:val="0"/>
                <w:color w:val="000000"/>
                <w:highlight w:val="yellow"/>
              </w:rPr>
              <w:t>.spelling</w:t>
            </w:r>
          </w:p>
        </w:tc>
        <w:tc>
          <w:tcPr>
            <w:tcW w:w="2203" w:type="dxa"/>
          </w:tcPr>
          <w:p>
            <w:pPr>
              <w:pStyle w:val="166"/>
              <w:jc w:val="both"/>
              <w:rPr>
                <w:b w:val="0"/>
                <w:color w:val="000000"/>
                <w:vertAlign w:val="baseline"/>
              </w:rPr>
            </w:pPr>
            <w:r>
              <w:rPr>
                <w:b w:val="0"/>
                <w:color w:val="000000"/>
              </w:rPr>
              <w:t>C.speaking</w:t>
            </w:r>
          </w:p>
        </w:tc>
        <w:tc>
          <w:tcPr>
            <w:tcW w:w="2203" w:type="dxa"/>
          </w:tcPr>
          <w:p>
            <w:pPr>
              <w:pStyle w:val="166"/>
              <w:tabs>
                <w:tab w:val="left" w:pos="49"/>
                <w:tab w:val="left" w:pos="2136"/>
                <w:tab w:val="center" w:pos="4972"/>
                <w:tab w:val="right" w:pos="7439"/>
              </w:tabs>
              <w:rPr>
                <w:b w:val="0"/>
                <w:color w:val="000000"/>
                <w:vertAlign w:val="baseline"/>
              </w:rPr>
            </w:pPr>
            <w:r>
              <w:rPr>
                <w:b w:val="0"/>
                <w:color w:val="000000"/>
                <w:highlight w:val="none"/>
              </w:rPr>
              <w:t>D.writing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vertAlign w:val="baseline"/>
              </w:rPr>
            </w:pPr>
            <w:r>
              <w:rPr>
                <w:b w:val="0"/>
                <w:color w:val="000000"/>
              </w:rPr>
              <w:t>33. A. perfect</w:t>
            </w:r>
          </w:p>
        </w:tc>
        <w:tc>
          <w:tcPr>
            <w:tcW w:w="2203" w:type="dxa"/>
          </w:tcPr>
          <w:p>
            <w:pPr>
              <w:pStyle w:val="166"/>
              <w:jc w:val="both"/>
              <w:rPr>
                <w:b w:val="0"/>
                <w:color w:val="000000"/>
                <w:vertAlign w:val="baseline"/>
              </w:rPr>
            </w:pPr>
            <w:r>
              <w:rPr>
                <w:b w:val="0"/>
                <w:color w:val="000000"/>
                <w:highlight w:val="yellow"/>
              </w:rPr>
              <w:t>B.poor</w:t>
            </w:r>
          </w:p>
        </w:tc>
        <w:tc>
          <w:tcPr>
            <w:tcW w:w="2203" w:type="dxa"/>
          </w:tcPr>
          <w:p>
            <w:pPr>
              <w:pStyle w:val="166"/>
              <w:jc w:val="both"/>
              <w:rPr>
                <w:b w:val="0"/>
                <w:color w:val="000000"/>
                <w:vertAlign w:val="baseline"/>
              </w:rPr>
            </w:pPr>
            <w:r>
              <w:rPr>
                <w:b w:val="0"/>
                <w:color w:val="000000"/>
              </w:rPr>
              <w:t>C.beautiful</w:t>
            </w:r>
          </w:p>
        </w:tc>
        <w:tc>
          <w:tcPr>
            <w:tcW w:w="2203" w:type="dxa"/>
          </w:tcPr>
          <w:p>
            <w:pPr>
              <w:pStyle w:val="166"/>
              <w:jc w:val="both"/>
              <w:rPr>
                <w:b w:val="0"/>
                <w:color w:val="000000"/>
                <w:vertAlign w:val="baseline"/>
              </w:rPr>
            </w:pPr>
            <w:r>
              <w:rPr>
                <w:b w:val="0"/>
                <w:color w:val="000000"/>
              </w:rPr>
              <w:t>D. wonderful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vertAlign w:val="baseline"/>
              </w:rPr>
            </w:pPr>
            <w:r>
              <w:rPr>
                <w:b w:val="0"/>
                <w:color w:val="000000"/>
              </w:rPr>
              <w:t>34.</w:t>
            </w:r>
            <w:r>
              <w:rPr>
                <w:rFonts w:hint="eastAsia"/>
                <w:b w:val="0"/>
                <w:color w:val="000000"/>
                <w:lang w:val="en-US" w:eastAsia="zh-CN"/>
              </w:rPr>
              <w:t>A</w:t>
            </w:r>
            <w:r>
              <w:rPr>
                <w:b w:val="0"/>
                <w:color w:val="000000"/>
              </w:rPr>
              <w:t>.</w:t>
            </w:r>
            <w:r>
              <w:rPr>
                <w:b w:val="0"/>
                <w:color w:val="000000"/>
                <w:highlight w:val="yellow"/>
              </w:rPr>
              <w:t xml:space="preserve"> hardest</w:t>
            </w:r>
          </w:p>
        </w:tc>
        <w:tc>
          <w:tcPr>
            <w:tcW w:w="2203" w:type="dxa"/>
          </w:tcPr>
          <w:p>
            <w:pPr>
              <w:pStyle w:val="166"/>
              <w:jc w:val="both"/>
              <w:rPr>
                <w:b w:val="0"/>
                <w:color w:val="000000"/>
                <w:vertAlign w:val="baseline"/>
              </w:rPr>
            </w:pPr>
            <w:r>
              <w:rPr>
                <w:b w:val="0"/>
                <w:color w:val="000000"/>
              </w:rPr>
              <w:t>B.easiest</w:t>
            </w:r>
          </w:p>
        </w:tc>
        <w:tc>
          <w:tcPr>
            <w:tcW w:w="2203" w:type="dxa"/>
          </w:tcPr>
          <w:p>
            <w:pPr>
              <w:pStyle w:val="166"/>
              <w:jc w:val="both"/>
              <w:rPr>
                <w:b w:val="0"/>
                <w:color w:val="000000"/>
                <w:vertAlign w:val="baseline"/>
              </w:rPr>
            </w:pPr>
            <w:r>
              <w:rPr>
                <w:b w:val="0"/>
                <w:color w:val="000000"/>
              </w:rPr>
              <w:t>C.happiest</w:t>
            </w:r>
          </w:p>
        </w:tc>
        <w:tc>
          <w:tcPr>
            <w:tcW w:w="2203" w:type="dxa"/>
          </w:tcPr>
          <w:p>
            <w:pPr>
              <w:pStyle w:val="166"/>
              <w:jc w:val="both"/>
              <w:rPr>
                <w:b w:val="0"/>
                <w:color w:val="000000"/>
                <w:vertAlign w:val="baseline"/>
              </w:rPr>
            </w:pPr>
            <w:r>
              <w:rPr>
                <w:rFonts w:hint="eastAsia"/>
                <w:b w:val="0"/>
                <w:color w:val="000000"/>
                <w:lang w:val="en-US" w:eastAsia="zh-CN"/>
              </w:rPr>
              <w:t>D</w:t>
            </w:r>
            <w:r>
              <w:rPr>
                <w:b w:val="0"/>
                <w:color w:val="000000"/>
              </w:rPr>
              <w:t>.longest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vertAlign w:val="baseline"/>
              </w:rPr>
            </w:pPr>
            <w:r>
              <w:rPr>
                <w:b w:val="0"/>
                <w:color w:val="000000"/>
              </w:rPr>
              <w:t>3</w:t>
            </w:r>
            <w:r>
              <w:rPr>
                <w:b w:val="0"/>
                <w:color w:val="000000"/>
                <w:highlight w:val="yellow"/>
              </w:rPr>
              <w:t>5.</w:t>
            </w:r>
            <w:r>
              <w:rPr>
                <w:rFonts w:hint="eastAsia"/>
                <w:b w:val="0"/>
                <w:color w:val="000000"/>
                <w:highlight w:val="yellow"/>
                <w:lang w:val="en-US" w:eastAsia="zh-CN"/>
              </w:rPr>
              <w:t>A</w:t>
            </w:r>
            <w:r>
              <w:rPr>
                <w:b w:val="0"/>
                <w:color w:val="000000"/>
                <w:highlight w:val="yellow"/>
              </w:rPr>
              <w:t>. useful</w:t>
            </w:r>
          </w:p>
        </w:tc>
        <w:tc>
          <w:tcPr>
            <w:tcW w:w="2203" w:type="dxa"/>
          </w:tcPr>
          <w:p>
            <w:pPr>
              <w:pStyle w:val="166"/>
              <w:jc w:val="both"/>
              <w:rPr>
                <w:b w:val="0"/>
                <w:color w:val="000000"/>
                <w:vertAlign w:val="baseline"/>
              </w:rPr>
            </w:pPr>
            <w:r>
              <w:rPr>
                <w:b w:val="0"/>
                <w:color w:val="000000"/>
              </w:rPr>
              <w:t>B. useless</w:t>
            </w:r>
          </w:p>
        </w:tc>
        <w:tc>
          <w:tcPr>
            <w:tcW w:w="2203" w:type="dxa"/>
          </w:tcPr>
          <w:p>
            <w:pPr>
              <w:pStyle w:val="166"/>
              <w:jc w:val="both"/>
              <w:rPr>
                <w:b w:val="0"/>
                <w:color w:val="000000"/>
                <w:vertAlign w:val="baseline"/>
              </w:rPr>
            </w:pPr>
            <w:r>
              <w:rPr>
                <w:b w:val="0"/>
                <w:color w:val="000000"/>
              </w:rPr>
              <w:t>C. meaningful</w:t>
            </w:r>
          </w:p>
        </w:tc>
        <w:tc>
          <w:tcPr>
            <w:tcW w:w="2203" w:type="dxa"/>
          </w:tcPr>
          <w:p>
            <w:pPr>
              <w:pStyle w:val="166"/>
              <w:jc w:val="both"/>
              <w:rPr>
                <w:b w:val="0"/>
                <w:color w:val="000000"/>
                <w:vertAlign w:val="baseline"/>
              </w:rPr>
            </w:pPr>
            <w:r>
              <w:rPr>
                <w:b w:val="0"/>
                <w:color w:val="000000"/>
              </w:rPr>
              <w:t>D. meaningless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vertAlign w:val="baseline"/>
              </w:rPr>
            </w:pPr>
            <w:r>
              <w:rPr>
                <w:b w:val="0"/>
                <w:color w:val="000000"/>
              </w:rPr>
              <w:t>36.</w:t>
            </w:r>
            <w:r>
              <w:rPr>
                <w:rFonts w:hint="eastAsia"/>
                <w:b w:val="0"/>
                <w:color w:val="000000"/>
                <w:lang w:val="en-US" w:eastAsia="zh-CN"/>
              </w:rPr>
              <w:t>A</w:t>
            </w:r>
            <w:r>
              <w:rPr>
                <w:b w:val="0"/>
                <w:color w:val="000000"/>
              </w:rPr>
              <w:t>. when</w:t>
            </w:r>
          </w:p>
        </w:tc>
        <w:tc>
          <w:tcPr>
            <w:tcW w:w="2203" w:type="dxa"/>
          </w:tcPr>
          <w:p>
            <w:pPr>
              <w:pStyle w:val="166"/>
              <w:jc w:val="both"/>
              <w:rPr>
                <w:b w:val="0"/>
                <w:color w:val="000000"/>
                <w:vertAlign w:val="baseline"/>
              </w:rPr>
            </w:pPr>
            <w:r>
              <w:rPr>
                <w:b w:val="0"/>
                <w:color w:val="000000"/>
              </w:rPr>
              <w:t>B.how</w:t>
            </w:r>
          </w:p>
        </w:tc>
        <w:tc>
          <w:tcPr>
            <w:tcW w:w="2203" w:type="dxa"/>
          </w:tcPr>
          <w:p>
            <w:pPr>
              <w:pStyle w:val="166"/>
              <w:jc w:val="both"/>
              <w:rPr>
                <w:b w:val="0"/>
                <w:color w:val="000000"/>
                <w:vertAlign w:val="baseline"/>
              </w:rPr>
            </w:pPr>
            <w:r>
              <w:rPr>
                <w:b w:val="0"/>
                <w:color w:val="000000"/>
              </w:rPr>
              <w:t>C. where</w:t>
            </w:r>
          </w:p>
        </w:tc>
        <w:tc>
          <w:tcPr>
            <w:tcW w:w="2203" w:type="dxa"/>
          </w:tcPr>
          <w:p>
            <w:pPr>
              <w:pStyle w:val="166"/>
              <w:jc w:val="both"/>
              <w:rPr>
                <w:b w:val="0"/>
                <w:color w:val="000000"/>
                <w:vertAlign w:val="baseline"/>
              </w:rPr>
            </w:pPr>
            <w:r>
              <w:rPr>
                <w:b w:val="0"/>
                <w:color w:val="000000"/>
                <w:highlight w:val="yellow"/>
              </w:rPr>
              <w:t>D. whether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vertAlign w:val="baseline"/>
              </w:rPr>
            </w:pPr>
            <w:r>
              <w:rPr>
                <w:b w:val="0"/>
                <w:color w:val="000000"/>
              </w:rPr>
              <w:t>37. A. expressions</w:t>
            </w:r>
          </w:p>
        </w:tc>
        <w:tc>
          <w:tcPr>
            <w:tcW w:w="2203" w:type="dxa"/>
          </w:tcPr>
          <w:p>
            <w:pPr>
              <w:pStyle w:val="166"/>
              <w:jc w:val="both"/>
              <w:rPr>
                <w:b w:val="0"/>
                <w:color w:val="000000"/>
                <w:vertAlign w:val="baseline"/>
              </w:rPr>
            </w:pPr>
            <w:r>
              <w:rPr>
                <w:b w:val="0"/>
                <w:color w:val="000000"/>
                <w:highlight w:val="yellow"/>
              </w:rPr>
              <w:t>B.mistakes</w:t>
            </w:r>
          </w:p>
        </w:tc>
        <w:tc>
          <w:tcPr>
            <w:tcW w:w="2203" w:type="dxa"/>
          </w:tcPr>
          <w:p>
            <w:pPr>
              <w:pStyle w:val="166"/>
              <w:jc w:val="both"/>
              <w:rPr>
                <w:b w:val="0"/>
                <w:color w:val="000000"/>
                <w:vertAlign w:val="baseline"/>
              </w:rPr>
            </w:pPr>
            <w:r>
              <w:rPr>
                <w:b w:val="0"/>
                <w:color w:val="000000"/>
              </w:rPr>
              <w:t>C.progress</w:t>
            </w:r>
          </w:p>
        </w:tc>
        <w:tc>
          <w:tcPr>
            <w:tcW w:w="2203" w:type="dxa"/>
          </w:tcPr>
          <w:p>
            <w:pPr>
              <w:pStyle w:val="166"/>
              <w:jc w:val="both"/>
              <w:rPr>
                <w:b w:val="0"/>
                <w:color w:val="000000"/>
                <w:vertAlign w:val="baseline"/>
              </w:rPr>
            </w:pPr>
            <w:r>
              <w:rPr>
                <w:b w:val="0"/>
                <w:color w:val="000000"/>
              </w:rPr>
              <w:t>D.attention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rPr>
            </w:pPr>
            <w:r>
              <w:rPr>
                <w:b w:val="0"/>
                <w:color w:val="000000"/>
              </w:rPr>
              <w:t>38. A. better</w:t>
            </w:r>
          </w:p>
        </w:tc>
        <w:tc>
          <w:tcPr>
            <w:tcW w:w="2203" w:type="dxa"/>
          </w:tcPr>
          <w:p>
            <w:pPr>
              <w:pStyle w:val="166"/>
              <w:jc w:val="both"/>
              <w:rPr>
                <w:b w:val="0"/>
                <w:color w:val="000000"/>
              </w:rPr>
            </w:pPr>
            <w:r>
              <w:rPr>
                <w:b w:val="0"/>
                <w:color w:val="000000"/>
                <w:highlight w:val="yellow"/>
              </w:rPr>
              <w:t>B.best</w:t>
            </w:r>
          </w:p>
        </w:tc>
        <w:tc>
          <w:tcPr>
            <w:tcW w:w="2203" w:type="dxa"/>
          </w:tcPr>
          <w:p>
            <w:pPr>
              <w:pStyle w:val="166"/>
              <w:jc w:val="both"/>
              <w:rPr>
                <w:b w:val="0"/>
                <w:color w:val="000000"/>
              </w:rPr>
            </w:pPr>
            <w:r>
              <w:rPr>
                <w:b w:val="0"/>
                <w:color w:val="000000"/>
              </w:rPr>
              <w:t>C.worse</w:t>
            </w:r>
          </w:p>
        </w:tc>
        <w:tc>
          <w:tcPr>
            <w:tcW w:w="2203" w:type="dxa"/>
          </w:tcPr>
          <w:p>
            <w:pPr>
              <w:pStyle w:val="166"/>
              <w:jc w:val="both"/>
              <w:rPr>
                <w:b w:val="0"/>
                <w:color w:val="000000"/>
              </w:rPr>
            </w:pPr>
            <w:r>
              <w:rPr>
                <w:rFonts w:hint="eastAsia"/>
                <w:b w:val="0"/>
                <w:color w:val="000000"/>
                <w:lang w:val="en-US" w:eastAsia="zh-CN"/>
              </w:rPr>
              <w:t>D</w:t>
            </w:r>
            <w:r>
              <w:rPr>
                <w:b w:val="0"/>
                <w:color w:val="000000"/>
              </w:rPr>
              <w:t>.worst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406" w:type="dxa"/>
            <w:gridSpan w:val="2"/>
          </w:tcPr>
          <w:p>
            <w:pPr>
              <w:pStyle w:val="166"/>
              <w:numPr>
                <w:ilvl w:val="0"/>
                <w:numId w:val="8"/>
              </w:numPr>
              <w:jc w:val="both"/>
              <w:rPr>
                <w:b w:val="0"/>
                <w:color w:val="000000"/>
              </w:rPr>
            </w:pPr>
            <w:r>
              <w:rPr>
                <w:b w:val="0"/>
                <w:color w:val="000000"/>
              </w:rPr>
              <w:t xml:space="preserve">A. what was the class about </w:t>
            </w:r>
          </w:p>
          <w:p>
            <w:pPr>
              <w:pStyle w:val="166"/>
              <w:numPr>
                <w:ilvl w:val="0"/>
                <w:numId w:val="0"/>
              </w:numPr>
              <w:ind w:left="200" w:leftChars="100"/>
              <w:jc w:val="both"/>
              <w:rPr>
                <w:b w:val="0"/>
                <w:color w:val="000000"/>
              </w:rPr>
            </w:pPr>
            <w:r>
              <w:rPr>
                <w:b w:val="0"/>
                <w:color w:val="000000"/>
              </w:rPr>
              <w:t xml:space="preserve">C.how could I stop him </w:t>
            </w:r>
          </w:p>
        </w:tc>
        <w:tc>
          <w:tcPr>
            <w:tcW w:w="4406" w:type="dxa"/>
            <w:gridSpan w:val="2"/>
          </w:tcPr>
          <w:p>
            <w:pPr>
              <w:pStyle w:val="166"/>
              <w:jc w:val="both"/>
              <w:rPr>
                <w:b w:val="0"/>
                <w:color w:val="000000"/>
                <w:highlight w:val="yellow"/>
              </w:rPr>
            </w:pPr>
            <w:r>
              <w:rPr>
                <w:b w:val="0"/>
                <w:color w:val="000000"/>
                <w:highlight w:val="yellow"/>
              </w:rPr>
              <w:t>B. what the class was about</w:t>
            </w:r>
          </w:p>
          <w:p>
            <w:pPr>
              <w:pStyle w:val="166"/>
              <w:jc w:val="both"/>
              <w:rPr>
                <w:rFonts w:hint="eastAsia"/>
                <w:b w:val="0"/>
                <w:color w:val="000000"/>
                <w:lang w:val="en-US" w:eastAsia="zh-CN"/>
              </w:rPr>
            </w:pPr>
            <w:r>
              <w:rPr>
                <w:rFonts w:hint="eastAsia"/>
                <w:b w:val="0"/>
                <w:color w:val="000000"/>
                <w:lang w:val="en-US" w:eastAsia="zh-CN"/>
              </w:rPr>
              <w:t>D.</w:t>
            </w:r>
            <w:r>
              <w:rPr>
                <w:b w:val="0"/>
                <w:color w:val="000000"/>
              </w:rPr>
              <w:t>how I could stop him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rPr>
            </w:pPr>
            <w:r>
              <w:rPr>
                <w:b w:val="0"/>
                <w:color w:val="000000"/>
              </w:rPr>
              <w:t>40.</w:t>
            </w:r>
            <w:r>
              <w:rPr>
                <w:rFonts w:hint="eastAsia"/>
                <w:b w:val="0"/>
                <w:color w:val="000000"/>
                <w:highlight w:val="yellow"/>
                <w:lang w:val="en-US" w:eastAsia="zh-CN"/>
              </w:rPr>
              <w:t>A</w:t>
            </w:r>
            <w:r>
              <w:rPr>
                <w:b w:val="0"/>
                <w:color w:val="000000"/>
                <w:highlight w:val="yellow"/>
              </w:rPr>
              <w:t xml:space="preserve">. another </w:t>
            </w:r>
          </w:p>
        </w:tc>
        <w:tc>
          <w:tcPr>
            <w:tcW w:w="2203" w:type="dxa"/>
          </w:tcPr>
          <w:p>
            <w:pPr>
              <w:pStyle w:val="166"/>
              <w:ind w:left="0" w:firstLine="0"/>
              <w:jc w:val="both"/>
            </w:pPr>
            <w:r>
              <w:rPr>
                <w:b w:val="0"/>
                <w:color w:val="000000"/>
              </w:rPr>
              <w:t xml:space="preserve">B. the other </w:t>
            </w:r>
          </w:p>
          <w:p>
            <w:pPr>
              <w:pStyle w:val="166"/>
              <w:jc w:val="both"/>
              <w:rPr>
                <w:b w:val="0"/>
                <w:color w:val="000000"/>
              </w:rPr>
            </w:pPr>
          </w:p>
        </w:tc>
        <w:tc>
          <w:tcPr>
            <w:tcW w:w="2203" w:type="dxa"/>
          </w:tcPr>
          <w:p>
            <w:pPr>
              <w:pStyle w:val="166"/>
              <w:ind w:left="0" w:firstLine="0"/>
              <w:jc w:val="both"/>
            </w:pPr>
            <w:r>
              <w:rPr>
                <w:b w:val="0"/>
                <w:color w:val="000000"/>
              </w:rPr>
              <w:t xml:space="preserve">C.the others </w:t>
            </w:r>
          </w:p>
          <w:p>
            <w:pPr>
              <w:pStyle w:val="166"/>
              <w:jc w:val="both"/>
              <w:rPr>
                <w:b w:val="0"/>
                <w:color w:val="000000"/>
              </w:rPr>
            </w:pPr>
          </w:p>
        </w:tc>
        <w:tc>
          <w:tcPr>
            <w:tcW w:w="2203" w:type="dxa"/>
          </w:tcPr>
          <w:p>
            <w:pPr>
              <w:pStyle w:val="166"/>
              <w:jc w:val="both"/>
              <w:rPr>
                <w:rFonts w:hint="eastAsia"/>
                <w:b w:val="0"/>
                <w:color w:val="000000"/>
                <w:lang w:val="en-US" w:eastAsia="zh-CN"/>
              </w:rPr>
            </w:pPr>
            <w:r>
              <w:rPr>
                <w:b w:val="0"/>
                <w:color w:val="000000"/>
              </w:rPr>
              <w:t>D.others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03" w:type="dxa"/>
          </w:tcPr>
          <w:p>
            <w:pPr>
              <w:pStyle w:val="166"/>
              <w:jc w:val="both"/>
              <w:rPr>
                <w:b w:val="0"/>
                <w:color w:val="000000"/>
              </w:rPr>
            </w:pPr>
          </w:p>
        </w:tc>
        <w:tc>
          <w:tcPr>
            <w:tcW w:w="2203" w:type="dxa"/>
          </w:tcPr>
          <w:p>
            <w:pPr>
              <w:pStyle w:val="166"/>
              <w:jc w:val="both"/>
              <w:rPr>
                <w:b w:val="0"/>
                <w:color w:val="000000"/>
              </w:rPr>
            </w:pPr>
          </w:p>
        </w:tc>
        <w:tc>
          <w:tcPr>
            <w:tcW w:w="2203" w:type="dxa"/>
          </w:tcPr>
          <w:p>
            <w:pPr>
              <w:pStyle w:val="166"/>
              <w:jc w:val="both"/>
              <w:rPr>
                <w:b w:val="0"/>
                <w:color w:val="000000"/>
              </w:rPr>
            </w:pPr>
          </w:p>
        </w:tc>
        <w:tc>
          <w:tcPr>
            <w:tcW w:w="2203" w:type="dxa"/>
          </w:tcPr>
          <w:p>
            <w:pPr>
              <w:pStyle w:val="166"/>
              <w:jc w:val="both"/>
              <w:rPr>
                <w:rFonts w:hint="eastAsia"/>
                <w:b w:val="0"/>
                <w:color w:val="000000"/>
                <w:lang w:val="en-US" w:eastAsia="zh-CN"/>
              </w:rPr>
            </w:pPr>
          </w:p>
        </w:tc>
      </w:tr>
    </w:tbl>
    <w:p>
      <w:pPr>
        <w:pStyle w:val="166"/>
        <w:ind w:firstLine="210"/>
        <w:jc w:val="both"/>
        <w:rPr>
          <w:b w:val="0"/>
          <w:color w:val="000000"/>
        </w:rPr>
      </w:pPr>
    </w:p>
    <w:p>
      <w:pPr>
        <w:pStyle w:val="166"/>
        <w:ind w:firstLine="210"/>
        <w:jc w:val="both"/>
        <w:rPr>
          <w:b w:val="0"/>
          <w:color w:val="000000"/>
        </w:rPr>
      </w:pPr>
    </w:p>
    <w:p>
      <w:pPr>
        <w:pStyle w:val="166"/>
        <w:ind w:firstLine="210"/>
        <w:jc w:val="both"/>
        <w:rPr>
          <w:b w:val="0"/>
          <w:color w:val="000000"/>
        </w:rPr>
      </w:pPr>
    </w:p>
    <w:p>
      <w:pPr>
        <w:pStyle w:val="166"/>
        <w:ind w:firstLine="210"/>
        <w:jc w:val="both"/>
        <w:rPr>
          <w:b w:val="0"/>
          <w:color w:val="000000"/>
        </w:rPr>
      </w:pPr>
    </w:p>
    <w:p>
      <w:pPr>
        <w:pStyle w:val="166"/>
        <w:ind w:firstLine="210"/>
        <w:jc w:val="both"/>
        <w:rPr>
          <w:b w:val="0"/>
          <w:color w:val="000000"/>
        </w:rPr>
      </w:pPr>
    </w:p>
    <w:p>
      <w:pPr>
        <w:pStyle w:val="166"/>
        <w:ind w:firstLine="210"/>
        <w:jc w:val="both"/>
        <w:rPr>
          <w:b w:val="0"/>
          <w:color w:val="000000"/>
        </w:rPr>
      </w:pPr>
    </w:p>
    <w:p>
      <w:pPr>
        <w:pStyle w:val="166"/>
        <w:ind w:firstLine="210"/>
        <w:jc w:val="both"/>
        <w:rPr>
          <w:b w:val="0"/>
          <w:color w:val="000000"/>
        </w:rPr>
      </w:pPr>
    </w:p>
    <w:p>
      <w:pPr>
        <w:pStyle w:val="166"/>
        <w:ind w:firstLine="210"/>
        <w:jc w:val="both"/>
        <w:rPr>
          <w:b w:val="0"/>
          <w:color w:val="000000"/>
        </w:rPr>
      </w:pPr>
    </w:p>
    <w:p>
      <w:pPr>
        <w:pStyle w:val="166"/>
        <w:tabs>
          <w:tab w:val="left" w:pos="61"/>
          <w:tab w:val="center" w:pos="2891"/>
          <w:tab w:val="center" w:pos="4886"/>
          <w:tab w:val="right" w:pos="7525"/>
        </w:tabs>
      </w:pPr>
      <w:r>
        <w:tab/>
      </w:r>
      <w:r>
        <w:tab/>
      </w:r>
      <w:r>
        <w:tab/>
      </w:r>
      <w:r>
        <w:tab/>
      </w:r>
    </w:p>
    <w:p>
      <w:pPr>
        <w:pStyle w:val="166"/>
        <w:tabs>
          <w:tab w:val="left" w:pos="36"/>
          <w:tab w:val="left" w:pos="61"/>
          <w:tab w:val="left" w:pos="2308"/>
          <w:tab w:val="center" w:pos="2909"/>
          <w:tab w:val="center" w:pos="4935"/>
          <w:tab w:val="center" w:pos="4972"/>
          <w:tab w:val="right" w:pos="7734"/>
        </w:tabs>
      </w:pPr>
      <w:r>
        <w:tab/>
      </w:r>
      <w:r>
        <w:tab/>
      </w:r>
      <w:r>
        <w:rPr>
          <w:b w:val="0"/>
          <w:color w:val="000000"/>
        </w:rPr>
        <w:t xml:space="preserve"> </w:t>
      </w:r>
    </w:p>
    <w:p>
      <w:pPr>
        <w:pStyle w:val="166"/>
        <w:tabs>
          <w:tab w:val="left" w:pos="61"/>
          <w:tab w:val="center" w:pos="2958"/>
          <w:tab w:val="center" w:pos="5027"/>
          <w:tab w:val="right" w:pos="7845"/>
        </w:tabs>
      </w:pPr>
      <w:r>
        <w:tab/>
      </w:r>
      <w:r>
        <w:tab/>
      </w:r>
      <w:r>
        <w:tab/>
      </w:r>
      <w:r>
        <w:tab/>
      </w:r>
      <w:r>
        <w:tab/>
      </w:r>
      <w:r>
        <w:tab/>
      </w:r>
    </w:p>
    <w:p>
      <w:pPr>
        <w:pStyle w:val="166"/>
        <w:tabs>
          <w:tab w:val="left" w:pos="49"/>
          <w:tab w:val="center" w:pos="3032"/>
          <w:tab w:val="center" w:pos="4800"/>
          <w:tab w:val="right" w:pos="7145"/>
        </w:tabs>
      </w:pPr>
      <w:r>
        <w:tab/>
      </w:r>
      <w:r>
        <w:tab/>
      </w:r>
      <w:r>
        <w:tab/>
      </w:r>
    </w:p>
    <w:p>
      <w:pPr>
        <w:pStyle w:val="166"/>
        <w:numPr>
          <w:ilvl w:val="0"/>
          <w:numId w:val="0"/>
        </w:numPr>
        <w:jc w:val="both"/>
        <w:rPr>
          <w:b w:val="0"/>
          <w:color w:val="000000"/>
        </w:rPr>
      </w:pPr>
    </w:p>
    <w:p>
      <w:pPr>
        <w:pStyle w:val="166"/>
        <w:numPr>
          <w:ilvl w:val="0"/>
          <w:numId w:val="0"/>
        </w:numPr>
        <w:jc w:val="both"/>
      </w:pPr>
    </w:p>
    <w:p>
      <w:pPr>
        <w:pStyle w:val="166"/>
        <w:ind w:left="0" w:firstLine="74"/>
        <w:jc w:val="both"/>
        <w:rPr>
          <w:b w:val="0"/>
          <w:color w:val="000000"/>
        </w:rPr>
      </w:pPr>
    </w:p>
    <w:p>
      <w:pPr>
        <w:pStyle w:val="166"/>
        <w:ind w:left="0" w:firstLine="74"/>
        <w:jc w:val="both"/>
      </w:pPr>
      <w:r>
        <w:rPr>
          <w:b w:val="0"/>
          <w:color w:val="000000"/>
        </w:rPr>
        <w:t>Ⅳ.阅读理解（共15小题，计20分）</w:t>
      </w:r>
    </w:p>
    <w:p>
      <w:pPr>
        <w:pStyle w:val="166"/>
        <w:ind w:left="0" w:firstLine="544"/>
        <w:jc w:val="both"/>
      </w:pPr>
      <w:r>
        <w:rPr>
          <w:b w:val="0"/>
          <w:color w:val="000000"/>
        </w:rPr>
        <w:t>第一节：阅读下面A、B、C三篇短文，从所给的四个选项中选出能回答所提问题或完成所给句子的一个最佳答案。（共10小题，计15分）</w:t>
      </w:r>
    </w:p>
    <w:p>
      <w:pPr>
        <w:pStyle w:val="166"/>
        <w:spacing w:before="0"/>
        <w:jc w:val="center"/>
      </w:pPr>
      <w:r>
        <w:rPr>
          <w:b w:val="0"/>
          <w:color w:val="000000"/>
        </w:rPr>
        <w:t>A</w:t>
      </w:r>
    </w:p>
    <w:p>
      <w:pPr>
        <w:pStyle w:val="166"/>
        <w:ind w:left="0" w:firstLine="544"/>
        <w:jc w:val="both"/>
      </w:pPr>
      <w:r>
        <w:rPr>
          <w:b w:val="0"/>
          <w:color w:val="000000"/>
        </w:rPr>
        <w:t>Dear Nicole,</w:t>
      </w:r>
    </w:p>
    <w:p>
      <w:pPr>
        <w:pStyle w:val="166"/>
        <w:ind w:left="0" w:firstLine="544"/>
        <w:jc w:val="both"/>
      </w:pPr>
      <w:r>
        <w:rPr>
          <w:b w:val="0"/>
          <w:color w:val="000000"/>
        </w:rPr>
        <w:t>How are you? Do you enjoy your summer vacation?</w:t>
      </w:r>
    </w:p>
    <w:p>
      <w:pPr>
        <w:pStyle w:val="166"/>
        <w:ind w:left="0" w:firstLine="544"/>
        <w:jc w:val="both"/>
      </w:pPr>
      <w:r>
        <w:rPr>
          <w:b w:val="0"/>
          <w:color w:val="000000"/>
        </w:rPr>
        <w:t xml:space="preserve">It's been two weeks since I returned to Scotland, but I'm still thinking of the </w:t>
      </w:r>
      <w:r>
        <w:rPr>
          <w:b/>
          <w:color w:val="FF0000"/>
          <w:highlight w:val="yellow"/>
        </w:rPr>
        <w:t>41.</w:t>
      </w:r>
      <w:r>
        <w:rPr>
          <w:rFonts w:hint="eastAsia"/>
          <w:b/>
          <w:color w:val="FF0000"/>
          <w:highlight w:val="yellow"/>
          <w:lang w:val="en-US" w:eastAsia="zh-CN"/>
        </w:rPr>
        <w:t>B</w:t>
      </w:r>
      <w:r>
        <w:rPr>
          <w:b/>
          <w:color w:val="FF0000"/>
          <w:highlight w:val="yellow"/>
        </w:rPr>
        <w:t xml:space="preserve"> </w:t>
      </w:r>
      <w:r>
        <w:rPr>
          <w:b w:val="0"/>
          <w:color w:val="FF0000"/>
          <w:highlight w:val="yellow"/>
        </w:rPr>
        <w:t>e</w:t>
      </w:r>
      <w:r>
        <w:rPr>
          <w:b w:val="0"/>
          <w:color w:val="000000"/>
          <w:highlight w:val="yellow"/>
        </w:rPr>
        <w:t>xciting</w:t>
      </w:r>
      <w:r>
        <w:rPr>
          <w:b w:val="0"/>
          <w:color w:val="000000"/>
        </w:rPr>
        <w:t xml:space="preserve"> life with you in Xi'an. In Scotland, life is totally different. I miss the delicious food in Xi'an so much.</w:t>
      </w:r>
    </w:p>
    <w:p>
      <w:pPr>
        <w:pStyle w:val="166"/>
        <w:ind w:left="0" w:firstLine="544"/>
        <w:jc w:val="both"/>
      </w:pPr>
      <w:r>
        <w:rPr>
          <w:b w:val="0"/>
          <w:color w:val="000000"/>
        </w:rPr>
        <w:t>The weather has been bad these days. Yesterday I got a cold and didn't go to school today. I had to have a rest at home and took some medicine. I must get well soon because 1 will have</w:t>
      </w:r>
      <w:r>
        <w:rPr>
          <w:b/>
          <w:color w:val="FF0000"/>
          <w:highlight w:val="yellow"/>
        </w:rPr>
        <w:t>4</w:t>
      </w:r>
      <w:r>
        <w:rPr>
          <w:rFonts w:hint="eastAsia"/>
          <w:b/>
          <w:color w:val="FF0000"/>
          <w:highlight w:val="yellow"/>
          <w:lang w:val="en-US" w:eastAsia="zh-CN"/>
        </w:rPr>
        <w:t>2</w:t>
      </w:r>
      <w:r>
        <w:rPr>
          <w:b/>
          <w:color w:val="FF0000"/>
          <w:highlight w:val="yellow"/>
        </w:rPr>
        <w:t>.</w:t>
      </w:r>
      <w:r>
        <w:rPr>
          <w:rFonts w:hint="eastAsia"/>
          <w:b/>
          <w:color w:val="FF0000"/>
          <w:highlight w:val="yellow"/>
          <w:lang w:val="en-US" w:eastAsia="zh-CN"/>
        </w:rPr>
        <w:t>C</w:t>
      </w:r>
      <w:r>
        <w:rPr>
          <w:b w:val="0"/>
          <w:color w:val="000000"/>
          <w:highlight w:val="yellow"/>
        </w:rPr>
        <w:t xml:space="preserve"> tests </w:t>
      </w:r>
      <w:r>
        <w:rPr>
          <w:b w:val="0"/>
          <w:color w:val="000000"/>
        </w:rPr>
        <w:t xml:space="preserve">on science and geography </w:t>
      </w:r>
      <w:r>
        <w:rPr>
          <w:b w:val="0"/>
          <w:color w:val="000000"/>
          <w:highlight w:val="yellow"/>
        </w:rPr>
        <w:t>next week</w:t>
      </w:r>
      <w:r>
        <w:rPr>
          <w:b w:val="0"/>
          <w:color w:val="000000"/>
        </w:rPr>
        <w:t>.I must prepare for the tests this time so that I won't fail again.</w:t>
      </w:r>
    </w:p>
    <w:p>
      <w:pPr>
        <w:pStyle w:val="166"/>
        <w:ind w:left="0" w:firstLine="544"/>
        <w:jc w:val="both"/>
      </w:pPr>
      <w:r>
        <w:rPr>
          <w:b w:val="0"/>
          <w:color w:val="000000"/>
        </w:rPr>
        <w:t xml:space="preserve">I remember you like our local </w:t>
      </w:r>
      <w:r>
        <w:rPr>
          <w:b/>
          <w:color w:val="FF0000"/>
          <w:highlight w:val="yellow"/>
        </w:rPr>
        <w:t>4</w:t>
      </w:r>
      <w:r>
        <w:rPr>
          <w:rFonts w:hint="eastAsia"/>
          <w:b/>
          <w:color w:val="FF0000"/>
          <w:highlight w:val="yellow"/>
          <w:lang w:val="en-US" w:eastAsia="zh-CN"/>
        </w:rPr>
        <w:t>3</w:t>
      </w:r>
      <w:r>
        <w:rPr>
          <w:b/>
          <w:color w:val="FF0000"/>
          <w:highlight w:val="yellow"/>
        </w:rPr>
        <w:t>.</w:t>
      </w:r>
      <w:r>
        <w:rPr>
          <w:rFonts w:hint="eastAsia"/>
          <w:b/>
          <w:color w:val="FF0000"/>
          <w:highlight w:val="yellow"/>
          <w:lang w:val="en-US" w:eastAsia="zh-CN"/>
        </w:rPr>
        <w:t>A</w:t>
      </w:r>
      <w:r>
        <w:rPr>
          <w:b w:val="0"/>
          <w:color w:val="000000"/>
          <w:highlight w:val="yellow"/>
        </w:rPr>
        <w:t>black tea</w:t>
      </w:r>
      <w:r>
        <w:rPr>
          <w:b w:val="0"/>
          <w:color w:val="000000"/>
        </w:rPr>
        <w:t xml:space="preserve"> but it is quite</w:t>
      </w:r>
      <w:r>
        <w:rPr>
          <w:b w:val="0"/>
          <w:color w:val="000000"/>
          <w:highlight w:val="yellow"/>
        </w:rPr>
        <w:t xml:space="preserve"> expensive in Xi'an</w:t>
      </w:r>
      <w:r>
        <w:rPr>
          <w:b w:val="0"/>
          <w:color w:val="000000"/>
        </w:rPr>
        <w:t>. I bought you some last weekend and have sent it to you.It's much cheaper in Scotland than that in Xi'an.</w:t>
      </w:r>
    </w:p>
    <w:p>
      <w:pPr>
        <w:pStyle w:val="166"/>
        <w:spacing w:before="0"/>
        <w:ind w:left="0" w:firstLine="544"/>
        <w:jc w:val="both"/>
      </w:pPr>
      <w:r>
        <w:rPr>
          <w:b w:val="0"/>
          <w:color w:val="000000"/>
        </w:rPr>
        <w:t>It's already the end of August. It's time for you to pack your schoolbag and get ready for the new school term. So take good care.</w:t>
      </w:r>
    </w:p>
    <w:p>
      <w:pPr>
        <w:pStyle w:val="166"/>
        <w:jc w:val="right"/>
      </w:pPr>
      <w:r>
        <w:rPr>
          <w:b w:val="0"/>
          <w:color w:val="000000"/>
        </w:rPr>
        <w:t>With love</w:t>
      </w:r>
    </w:p>
    <w:p>
      <w:pPr>
        <w:pStyle w:val="166"/>
        <w:spacing w:before="83"/>
        <w:jc w:val="right"/>
      </w:pPr>
      <w:r>
        <w:rPr>
          <w:b w:val="0"/>
          <w:color w:val="000000"/>
        </w:rPr>
        <w:t>Judy</w:t>
      </w:r>
    </w:p>
    <w:p>
      <w:pPr>
        <w:pStyle w:val="166"/>
        <w:spacing w:before="0"/>
        <w:ind w:left="0" w:firstLine="0"/>
        <w:jc w:val="both"/>
      </w:pPr>
      <w:r>
        <w:rPr>
          <w:b/>
          <w:color w:val="000000"/>
        </w:rPr>
        <w:t>41. Judy thinks that life in Xi'an is</w:t>
      </w:r>
    </w:p>
    <w:p>
      <w:pPr>
        <w:pStyle w:val="166"/>
        <w:ind w:left="0" w:firstLine="544"/>
        <w:jc w:val="both"/>
        <w:rPr>
          <w:b w:val="0"/>
          <w:color w:val="000000"/>
        </w:rPr>
      </w:pPr>
      <w:r>
        <w:rPr>
          <w:b w:val="0"/>
          <w:color w:val="000000"/>
        </w:rPr>
        <w:t xml:space="preserve">A. boring </w:t>
      </w:r>
      <w:r>
        <w:rPr>
          <w:b w:val="0"/>
          <w:color w:val="000000"/>
          <w:highlight w:val="yellow"/>
        </w:rPr>
        <w:t>B.exciting</w:t>
      </w:r>
      <w:r>
        <w:rPr>
          <w:b w:val="0"/>
          <w:color w:val="000000"/>
        </w:rPr>
        <w:t xml:space="preserve"> </w:t>
      </w:r>
      <w:r>
        <w:rPr>
          <w:rFonts w:hint="eastAsia"/>
          <w:b w:val="0"/>
          <w:color w:val="000000"/>
          <w:lang w:val="en-US" w:eastAsia="zh-CN"/>
        </w:rPr>
        <w:t xml:space="preserve">  </w:t>
      </w:r>
      <w:r>
        <w:rPr>
          <w:b w:val="0"/>
          <w:color w:val="000000"/>
        </w:rPr>
        <w:t xml:space="preserve">C.useful </w:t>
      </w:r>
      <w:r>
        <w:rPr>
          <w:rFonts w:hint="eastAsia"/>
          <w:b w:val="0"/>
          <w:color w:val="000000"/>
          <w:lang w:val="en-US" w:eastAsia="zh-CN"/>
        </w:rPr>
        <w:t xml:space="preserve">   </w:t>
      </w:r>
      <w:r>
        <w:rPr>
          <w:b w:val="0"/>
          <w:color w:val="000000"/>
        </w:rPr>
        <w:t>D.hard</w:t>
      </w:r>
    </w:p>
    <w:p>
      <w:pPr>
        <w:pStyle w:val="175"/>
        <w:ind w:left="0" w:firstLine="0"/>
        <w:jc w:val="both"/>
        <w:rPr>
          <w:rFonts w:hint="default" w:ascii="Times New Roman" w:hAnsi="Times New Roman" w:cs="Times New Roman"/>
          <w:b w:val="0"/>
          <w:bCs/>
        </w:rPr>
      </w:pPr>
      <w:r>
        <w:rPr>
          <w:rFonts w:hint="default" w:ascii="Times New Roman" w:hAnsi="Times New Roman" w:cs="Times New Roman"/>
          <w:b w:val="0"/>
          <w:bCs/>
          <w:color w:val="000000"/>
        </w:rPr>
        <w:t>42.What will Judy do next week?</w:t>
      </w:r>
    </w:p>
    <w:p>
      <w:pPr>
        <w:pStyle w:val="175"/>
        <w:tabs>
          <w:tab w:val="left" w:pos="1523"/>
          <w:tab w:val="center" w:pos="6279"/>
        </w:tabs>
        <w:rPr>
          <w:rFonts w:hint="default" w:ascii="Times New Roman" w:hAnsi="Times New Roman" w:cs="Times New Roman"/>
          <w:b w:val="0"/>
          <w:bCs/>
        </w:rPr>
      </w:pPr>
      <w:r>
        <w:rPr>
          <w:rFonts w:hint="eastAsia" w:hAnsi="Times New Roman" w:cs="Times New Roman"/>
          <w:b w:val="0"/>
          <w:bCs/>
          <w:color w:val="000000"/>
          <w:lang w:val="en-US" w:eastAsia="zh-CN"/>
        </w:rPr>
        <w:t xml:space="preserve">        </w:t>
      </w:r>
      <w:r>
        <w:rPr>
          <w:rFonts w:hint="default" w:ascii="Times New Roman" w:hAnsi="Times New Roman" w:cs="Times New Roman"/>
          <w:b w:val="0"/>
          <w:bCs/>
          <w:color w:val="000000"/>
        </w:rPr>
        <w:t>A. She will see a doctor.</w:t>
      </w:r>
      <w:r>
        <w:rPr>
          <w:rFonts w:hint="default" w:ascii="Times New Roman" w:hAnsi="Times New Roman" w:cs="Times New Roman"/>
          <w:b w:val="0"/>
          <w:bCs/>
        </w:rPr>
        <w:tab/>
      </w:r>
      <w:r>
        <w:rPr>
          <w:rFonts w:hint="default" w:ascii="Times New Roman" w:hAnsi="Times New Roman" w:cs="Times New Roman"/>
          <w:b w:val="0"/>
          <w:bCs/>
          <w:color w:val="000000"/>
        </w:rPr>
        <w:t>B. She will have a rest at home.</w:t>
      </w:r>
    </w:p>
    <w:p>
      <w:pPr>
        <w:pStyle w:val="175"/>
        <w:ind w:left="0" w:firstLine="401"/>
        <w:jc w:val="both"/>
        <w:rPr>
          <w:rFonts w:hint="default" w:ascii="Times New Roman" w:hAnsi="Times New Roman" w:cs="Times New Roman"/>
          <w:b w:val="0"/>
          <w:bCs/>
        </w:rPr>
      </w:pPr>
      <w:r>
        <w:rPr>
          <w:rFonts w:hint="eastAsia" w:hAnsi="Times New Roman" w:cs="Times New Roman"/>
          <w:b w:val="0"/>
          <w:bCs/>
          <w:color w:val="000000"/>
          <w:highlight w:val="yellow"/>
          <w:lang w:val="en-US" w:eastAsia="zh-CN"/>
        </w:rPr>
        <w:t>C</w:t>
      </w:r>
      <w:r>
        <w:rPr>
          <w:rFonts w:hint="default" w:ascii="Times New Roman" w:hAnsi="Times New Roman" w:cs="Times New Roman"/>
          <w:b w:val="0"/>
          <w:bCs/>
          <w:color w:val="000000"/>
          <w:highlight w:val="yellow"/>
        </w:rPr>
        <w:t xml:space="preserve">.She will have tests. </w:t>
      </w:r>
      <w:r>
        <w:rPr>
          <w:rFonts w:hint="eastAsia" w:hAnsi="Times New Roman" w:cs="Times New Roman"/>
          <w:b w:val="0"/>
          <w:bCs/>
          <w:color w:val="000000"/>
          <w:highlight w:val="yellow"/>
          <w:lang w:val="en-US" w:eastAsia="zh-CN"/>
        </w:rPr>
        <w:t xml:space="preserve"> </w:t>
      </w:r>
      <w:r>
        <w:rPr>
          <w:rFonts w:hint="eastAsia" w:hAnsi="Times New Roman" w:cs="Times New Roman"/>
          <w:b w:val="0"/>
          <w:bCs/>
          <w:color w:val="000000"/>
          <w:lang w:val="en-US" w:eastAsia="zh-CN"/>
        </w:rPr>
        <w:t xml:space="preserve">                                                  </w:t>
      </w:r>
      <w:r>
        <w:rPr>
          <w:rFonts w:hint="default" w:ascii="Times New Roman" w:hAnsi="Times New Roman" w:cs="Times New Roman"/>
          <w:b w:val="0"/>
          <w:bCs/>
          <w:color w:val="000000"/>
        </w:rPr>
        <w:t>D. She will buy some black tea.</w:t>
      </w:r>
    </w:p>
    <w:p>
      <w:pPr>
        <w:pStyle w:val="175"/>
        <w:ind w:left="0" w:firstLine="0"/>
        <w:jc w:val="both"/>
        <w:rPr>
          <w:rFonts w:hint="default" w:ascii="Times New Roman" w:hAnsi="Times New Roman" w:cs="Times New Roman"/>
          <w:b w:val="0"/>
          <w:bCs/>
        </w:rPr>
      </w:pPr>
      <w:r>
        <w:rPr>
          <w:rFonts w:hint="default" w:ascii="Times New Roman" w:hAnsi="Times New Roman" w:cs="Times New Roman"/>
          <w:b w:val="0"/>
          <w:bCs/>
          <w:color w:val="000000"/>
        </w:rPr>
        <w:t>43. If the black tea costs £ 50 in Scotland, it might cost in Xi'an.</w:t>
      </w:r>
    </w:p>
    <w:p>
      <w:pPr>
        <w:pStyle w:val="175"/>
        <w:jc w:val="both"/>
        <w:rPr>
          <w:rFonts w:hint="default" w:ascii="Times New Roman" w:hAnsi="Times New Roman" w:cs="Times New Roman"/>
          <w:b w:val="0"/>
          <w:bCs/>
          <w:color w:val="000000"/>
        </w:rPr>
      </w:pPr>
      <w:r>
        <w:rPr>
          <w:rFonts w:hint="eastAsia" w:hAnsi="Times New Roman" w:cs="Times New Roman"/>
          <w:b w:val="0"/>
          <w:bCs/>
          <w:color w:val="000000"/>
          <w:lang w:val="en-US" w:eastAsia="zh-CN"/>
        </w:rPr>
        <w:t xml:space="preserve">      </w:t>
      </w:r>
      <w:r>
        <w:rPr>
          <w:rFonts w:hint="eastAsia" w:hAnsi="Times New Roman" w:cs="Times New Roman"/>
          <w:b w:val="0"/>
          <w:bCs/>
          <w:color w:val="000000"/>
          <w:highlight w:val="yellow"/>
          <w:lang w:val="en-US" w:eastAsia="zh-CN"/>
        </w:rPr>
        <w:t xml:space="preserve"> A</w:t>
      </w:r>
      <w:r>
        <w:rPr>
          <w:rFonts w:hint="default" w:ascii="Times New Roman" w:hAnsi="Times New Roman" w:cs="Times New Roman"/>
          <w:b w:val="0"/>
          <w:bCs/>
          <w:color w:val="000000"/>
          <w:highlight w:val="yellow"/>
        </w:rPr>
        <w:t>.£70</w:t>
      </w:r>
      <w:r>
        <w:rPr>
          <w:rFonts w:hint="default" w:ascii="Times New Roman" w:hAnsi="Times New Roman" w:cs="Times New Roman"/>
          <w:b w:val="0"/>
          <w:bCs/>
          <w:color w:val="000000"/>
        </w:rPr>
        <w:t xml:space="preserve"> </w:t>
      </w:r>
      <w:r>
        <w:rPr>
          <w:rFonts w:hint="eastAsia" w:hAnsi="Times New Roman" w:cs="Times New Roman"/>
          <w:b w:val="0"/>
          <w:bCs/>
          <w:color w:val="000000"/>
          <w:lang w:val="en-US" w:eastAsia="zh-CN"/>
        </w:rPr>
        <w:t xml:space="preserve">   </w:t>
      </w:r>
      <w:r>
        <w:rPr>
          <w:rFonts w:hint="default" w:ascii="Times New Roman" w:hAnsi="Times New Roman" w:cs="Times New Roman"/>
          <w:b w:val="0"/>
          <w:bCs/>
          <w:color w:val="000000"/>
        </w:rPr>
        <w:t xml:space="preserve">B. £45 </w:t>
      </w:r>
      <w:r>
        <w:rPr>
          <w:rFonts w:hint="eastAsia" w:hAnsi="Times New Roman" w:cs="Times New Roman"/>
          <w:b w:val="0"/>
          <w:bCs/>
          <w:color w:val="000000"/>
          <w:lang w:val="en-US" w:eastAsia="zh-CN"/>
        </w:rPr>
        <w:t xml:space="preserve">    </w:t>
      </w:r>
      <w:r>
        <w:rPr>
          <w:rFonts w:hint="default" w:ascii="Times New Roman" w:hAnsi="Times New Roman" w:cs="Times New Roman"/>
          <w:b w:val="0"/>
          <w:bCs/>
          <w:color w:val="000000"/>
        </w:rPr>
        <w:t>C. £40</w:t>
      </w:r>
      <w:r>
        <w:rPr>
          <w:rFonts w:hint="eastAsia" w:hAnsi="Times New Roman" w:cs="Times New Roman"/>
          <w:b w:val="0"/>
          <w:bCs/>
          <w:color w:val="000000"/>
          <w:lang w:val="en-US" w:eastAsia="zh-CN"/>
        </w:rPr>
        <w:t xml:space="preserve">     </w:t>
      </w:r>
      <w:r>
        <w:rPr>
          <w:rFonts w:hint="default" w:ascii="Times New Roman" w:hAnsi="Times New Roman" w:cs="Times New Roman"/>
          <w:b w:val="0"/>
          <w:bCs/>
          <w:color w:val="000000"/>
        </w:rPr>
        <w:t xml:space="preserve"> D. £30</w:t>
      </w:r>
    </w:p>
    <w:p>
      <w:pPr>
        <w:pStyle w:val="175"/>
        <w:jc w:val="both"/>
        <w:rPr>
          <w:rFonts w:hint="default" w:ascii="Times New Roman" w:hAnsi="Times New Roman" w:cs="Times New Roman"/>
          <w:b w:val="0"/>
          <w:bCs/>
          <w:color w:val="000000"/>
        </w:rPr>
      </w:pPr>
    </w:p>
    <w:p>
      <w:pPr>
        <w:pStyle w:val="175"/>
        <w:jc w:val="both"/>
        <w:rPr>
          <w:rFonts w:hint="default" w:ascii="Times New Roman" w:hAnsi="Times New Roman" w:cs="Times New Roman"/>
          <w:b w:val="0"/>
          <w:bCs/>
          <w:color w:val="000000"/>
        </w:rPr>
      </w:pPr>
    </w:p>
    <w:p>
      <w:pPr>
        <w:pStyle w:val="175"/>
        <w:jc w:val="center"/>
        <w:rPr>
          <w:rFonts w:hint="eastAsia" w:ascii="Times New Roman" w:hAnsi="Times New Roman" w:eastAsia="楷体" w:cs="Times New Roman"/>
          <w:b w:val="0"/>
          <w:bCs/>
          <w:color w:val="000000"/>
          <w:lang w:val="en-US" w:eastAsia="zh-CN"/>
        </w:rPr>
      </w:pPr>
      <w:r>
        <w:rPr>
          <w:rFonts w:hint="eastAsia" w:hAnsi="Times New Roman" w:cs="Times New Roman"/>
          <w:b w:val="0"/>
          <w:bCs/>
          <w:color w:val="000000"/>
          <w:lang w:val="en-US" w:eastAsia="zh-CN"/>
        </w:rPr>
        <w:t>B</w:t>
      </w:r>
    </w:p>
    <w:p>
      <w:pPr>
        <w:pStyle w:val="175"/>
        <w:spacing w:before="517"/>
        <w:ind w:left="0" w:firstLine="527"/>
        <w:jc w:val="both"/>
        <w:rPr>
          <w:rFonts w:hint="default" w:ascii="Times New Roman" w:hAnsi="Times New Roman" w:cs="Times New Roman"/>
          <w:b w:val="0"/>
          <w:bCs/>
        </w:rPr>
      </w:pPr>
      <w:r>
        <w:rPr>
          <w:rFonts w:hint="default" w:ascii="Times New Roman" w:hAnsi="Times New Roman" w:cs="Times New Roman"/>
          <w:b w:val="0"/>
          <w:bCs/>
          <w:color w:val="000000"/>
        </w:rPr>
        <w:t xml:space="preserve">Once, there were two hard-working children, Che Yin and Sung.They loved reading, but </w:t>
      </w:r>
      <w:r>
        <w:rPr>
          <w:b/>
          <w:color w:val="FF0000"/>
          <w:highlight w:val="yellow"/>
        </w:rPr>
        <w:t>4</w:t>
      </w:r>
      <w:r>
        <w:rPr>
          <w:rFonts w:hint="eastAsia"/>
          <w:b/>
          <w:color w:val="FF0000"/>
          <w:highlight w:val="yellow"/>
          <w:lang w:val="en-US" w:eastAsia="zh-CN"/>
        </w:rPr>
        <w:t>4C</w:t>
      </w:r>
      <w:r>
        <w:rPr>
          <w:rFonts w:hint="default" w:ascii="Times New Roman" w:hAnsi="Times New Roman" w:cs="Times New Roman"/>
          <w:b w:val="0"/>
          <w:bCs/>
          <w:color w:val="000000"/>
          <w:highlight w:val="yellow"/>
        </w:rPr>
        <w:t>their families were poor and couldn't buy lamp oil （灯油</w:t>
      </w:r>
      <w:r>
        <w:rPr>
          <w:rFonts w:hint="default" w:ascii="Times New Roman" w:hAnsi="Times New Roman" w:cs="Times New Roman"/>
          <w:b w:val="0"/>
          <w:bCs/>
          <w:color w:val="000000"/>
        </w:rPr>
        <w:t>） for them to study at night. How did they solve this? Here are the stories.</w:t>
      </w:r>
    </w:p>
    <w:p>
      <w:pPr>
        <w:pStyle w:val="175"/>
        <w:ind w:left="0" w:firstLine="527"/>
        <w:jc w:val="both"/>
        <w:rPr>
          <w:rFonts w:hint="default" w:ascii="Times New Roman" w:hAnsi="Times New Roman" w:cs="Times New Roman"/>
          <w:b w:val="0"/>
          <w:bCs/>
        </w:rPr>
      </w:pPr>
      <w:r>
        <w:rPr>
          <w:rFonts w:hint="default" w:ascii="Times New Roman" w:hAnsi="Times New Roman" w:cs="Times New Roman"/>
          <w:b w:val="0"/>
          <w:bCs/>
          <w:color w:val="000000"/>
        </w:rPr>
        <w:t xml:space="preserve">Che Yin's story began on a hot summer night.He saw fireflies （萤火虫） flying and an idea came into his mind. He </w:t>
      </w:r>
      <w:r>
        <w:rPr>
          <w:b/>
          <w:color w:val="FF0000"/>
          <w:highlight w:val="yellow"/>
        </w:rPr>
        <w:t>4</w:t>
      </w:r>
      <w:r>
        <w:rPr>
          <w:rFonts w:hint="eastAsia"/>
          <w:b/>
          <w:color w:val="FF0000"/>
          <w:highlight w:val="yellow"/>
          <w:lang w:val="en-US" w:eastAsia="zh-CN"/>
        </w:rPr>
        <w:t>5A</w:t>
      </w:r>
      <w:r>
        <w:rPr>
          <w:rFonts w:hint="default" w:ascii="Times New Roman" w:hAnsi="Times New Roman" w:cs="Times New Roman"/>
          <w:b w:val="0"/>
          <w:bCs/>
          <w:color w:val="000000"/>
          <w:highlight w:val="yellow"/>
        </w:rPr>
        <w:t>caught some fireflies in a cloth bag and hung it up as a lamp</w:t>
      </w:r>
      <w:r>
        <w:rPr>
          <w:rFonts w:hint="default" w:ascii="Times New Roman" w:hAnsi="Times New Roman" w:cs="Times New Roman"/>
          <w:b w:val="0"/>
          <w:bCs/>
          <w:color w:val="000000"/>
        </w:rPr>
        <w:t>. He spent all his summer nights reading like this. The other story happened in winter. Sun Kang woke up on a cold night. He saw the moon shine so brightly on the snow and it made the night brighter."I can read with the light!" he thought. So he took his books outside and read, even though it was very cold. Later, Che Yin and Sun Kang became successful. Their stories were turned into Chinese words nangying yingxue. Difficulties cannot stop young minds from learning. If there is a will, there is always light on the road to knowledge.</w:t>
      </w:r>
    </w:p>
    <w:p>
      <w:pPr>
        <w:pStyle w:val="175"/>
        <w:ind w:firstLine="0"/>
        <w:jc w:val="both"/>
        <w:rPr>
          <w:rFonts w:hint="default" w:ascii="Times New Roman" w:hAnsi="Times New Roman" w:cs="Times New Roman"/>
          <w:b w:val="0"/>
          <w:bCs/>
        </w:rPr>
      </w:pPr>
      <w:r>
        <w:rPr>
          <w:rFonts w:hint="default" w:ascii="Times New Roman" w:hAnsi="Times New Roman" w:cs="Times New Roman"/>
          <w:b w:val="0"/>
          <w:bCs/>
          <w:color w:val="000000"/>
        </w:rPr>
        <w:t>44. Why didn't Che Yin use an oil lamp to read at night?</w:t>
      </w:r>
    </w:p>
    <w:p>
      <w:pPr>
        <w:pStyle w:val="175"/>
        <w:ind w:left="0" w:firstLine="527"/>
        <w:jc w:val="both"/>
        <w:rPr>
          <w:rFonts w:hint="default" w:ascii="Times New Roman" w:hAnsi="Times New Roman" w:cs="Times New Roman"/>
          <w:b w:val="0"/>
          <w:bCs/>
          <w:color w:val="000000"/>
        </w:rPr>
      </w:pPr>
      <w:r>
        <w:rPr>
          <w:rFonts w:hint="default" w:ascii="Times New Roman" w:hAnsi="Times New Roman" w:cs="Times New Roman"/>
          <w:b w:val="0"/>
          <w:bCs/>
          <w:color w:val="000000"/>
        </w:rPr>
        <w:t xml:space="preserve">A. Because an oil lamp was too dangerous. </w:t>
      </w:r>
    </w:p>
    <w:p>
      <w:pPr>
        <w:pStyle w:val="175"/>
        <w:ind w:left="0" w:firstLine="527"/>
        <w:jc w:val="both"/>
        <w:rPr>
          <w:rFonts w:hint="default" w:ascii="Times New Roman" w:hAnsi="Times New Roman" w:cs="Times New Roman"/>
          <w:b w:val="0"/>
          <w:bCs/>
          <w:color w:val="000000"/>
        </w:rPr>
      </w:pPr>
      <w:r>
        <w:rPr>
          <w:rFonts w:hint="default" w:ascii="Times New Roman" w:hAnsi="Times New Roman" w:cs="Times New Roman"/>
          <w:b w:val="0"/>
          <w:bCs/>
          <w:color w:val="000000"/>
        </w:rPr>
        <w:t xml:space="preserve">B. Because he wanted to play with fireflies. </w:t>
      </w:r>
    </w:p>
    <w:p>
      <w:pPr>
        <w:pStyle w:val="175"/>
        <w:ind w:left="0" w:firstLine="527"/>
        <w:jc w:val="both"/>
        <w:rPr>
          <w:rFonts w:hint="default" w:ascii="Times New Roman" w:hAnsi="Times New Roman" w:cs="Times New Roman"/>
          <w:b w:val="0"/>
          <w:bCs/>
          <w:color w:val="000000"/>
          <w:highlight w:val="yellow"/>
        </w:rPr>
      </w:pPr>
      <w:r>
        <w:rPr>
          <w:rFonts w:hint="eastAsia" w:hAnsi="Times New Roman" w:cs="Times New Roman"/>
          <w:b w:val="0"/>
          <w:bCs/>
          <w:color w:val="000000"/>
          <w:highlight w:val="yellow"/>
          <w:lang w:val="en-US" w:eastAsia="zh-CN"/>
        </w:rPr>
        <w:t>C</w:t>
      </w:r>
      <w:r>
        <w:rPr>
          <w:rFonts w:hint="default" w:ascii="Times New Roman" w:hAnsi="Times New Roman" w:cs="Times New Roman"/>
          <w:b w:val="0"/>
          <w:bCs/>
          <w:color w:val="000000"/>
          <w:highlight w:val="yellow"/>
        </w:rPr>
        <w:t xml:space="preserve">. Because his family was too poor. </w:t>
      </w:r>
    </w:p>
    <w:p>
      <w:pPr>
        <w:pStyle w:val="175"/>
        <w:ind w:left="0" w:firstLine="527"/>
        <w:jc w:val="both"/>
        <w:rPr>
          <w:rFonts w:hint="default" w:ascii="Times New Roman" w:hAnsi="Times New Roman" w:cs="Times New Roman"/>
          <w:b w:val="0"/>
          <w:bCs/>
        </w:rPr>
      </w:pPr>
      <w:r>
        <w:rPr>
          <w:rFonts w:hint="default" w:ascii="Times New Roman" w:hAnsi="Times New Roman" w:cs="Times New Roman"/>
          <w:b w:val="0"/>
          <w:bCs/>
          <w:color w:val="000000"/>
        </w:rPr>
        <w:t>D. Because it was more fun to read with a cloth bag.</w:t>
      </w:r>
    </w:p>
    <w:p>
      <w:pPr>
        <w:pStyle w:val="175"/>
        <w:ind w:left="0" w:firstLine="0"/>
        <w:jc w:val="both"/>
        <w:rPr>
          <w:rFonts w:hint="default" w:ascii="Times New Roman" w:hAnsi="Times New Roman" w:cs="Times New Roman"/>
          <w:b w:val="0"/>
          <w:bCs/>
        </w:rPr>
      </w:pPr>
      <w:r>
        <w:rPr>
          <w:rFonts w:hint="default" w:ascii="Times New Roman" w:hAnsi="Times New Roman" w:cs="Times New Roman"/>
          <w:b w:val="0"/>
          <w:bCs/>
          <w:color w:val="000000"/>
        </w:rPr>
        <w:t>45. How did Sun Kang solve his problem?</w:t>
      </w:r>
    </w:p>
    <w:p>
      <w:pPr>
        <w:pStyle w:val="175"/>
        <w:ind w:left="0" w:firstLine="527"/>
        <w:jc w:val="both"/>
        <w:rPr>
          <w:rFonts w:hint="default" w:ascii="Times New Roman" w:hAnsi="Times New Roman" w:cs="Times New Roman"/>
          <w:b w:val="0"/>
          <w:bCs/>
          <w:color w:val="000000"/>
          <w:highlight w:val="yellow"/>
        </w:rPr>
      </w:pPr>
      <w:r>
        <w:rPr>
          <w:rFonts w:hint="default" w:ascii="Times New Roman" w:hAnsi="Times New Roman" w:cs="Times New Roman"/>
          <w:b w:val="0"/>
          <w:bCs/>
          <w:color w:val="000000"/>
          <w:highlight w:val="yellow"/>
        </w:rPr>
        <w:t xml:space="preserve">A. He used a firefly lamp. </w:t>
      </w:r>
    </w:p>
    <w:p>
      <w:pPr>
        <w:pStyle w:val="175"/>
        <w:ind w:left="0" w:firstLine="527"/>
        <w:jc w:val="both"/>
        <w:rPr>
          <w:rFonts w:hint="default" w:ascii="Times New Roman" w:hAnsi="Times New Roman" w:cs="Times New Roman"/>
          <w:b w:val="0"/>
          <w:bCs/>
          <w:color w:val="000000"/>
        </w:rPr>
      </w:pPr>
      <w:r>
        <w:rPr>
          <w:rFonts w:hint="default" w:ascii="Times New Roman" w:hAnsi="Times New Roman" w:cs="Times New Roman"/>
          <w:b w:val="0"/>
          <w:bCs/>
          <w:color w:val="000000"/>
        </w:rPr>
        <w:t xml:space="preserve">B.He read in the bright moonlight. </w:t>
      </w:r>
    </w:p>
    <w:p>
      <w:pPr>
        <w:pStyle w:val="175"/>
        <w:ind w:left="0" w:firstLine="527"/>
        <w:jc w:val="both"/>
        <w:rPr>
          <w:rFonts w:hint="default" w:ascii="Times New Roman" w:hAnsi="Times New Roman" w:cs="Times New Roman"/>
          <w:b w:val="0"/>
          <w:bCs/>
          <w:color w:val="000000"/>
        </w:rPr>
      </w:pPr>
      <w:r>
        <w:rPr>
          <w:rFonts w:hint="default" w:ascii="Times New Roman" w:hAnsi="Times New Roman" w:cs="Times New Roman"/>
          <w:b w:val="0"/>
          <w:bCs/>
          <w:color w:val="000000"/>
        </w:rPr>
        <w:t xml:space="preserve">C.He read more books during the daytime. </w:t>
      </w:r>
    </w:p>
    <w:p>
      <w:pPr>
        <w:pStyle w:val="175"/>
        <w:ind w:left="0" w:firstLine="527"/>
        <w:jc w:val="both"/>
        <w:rPr>
          <w:rFonts w:hint="default" w:ascii="Times New Roman" w:hAnsi="Times New Roman" w:cs="Times New Roman"/>
          <w:b w:val="0"/>
          <w:bCs/>
        </w:rPr>
      </w:pPr>
      <w:r>
        <w:rPr>
          <w:rFonts w:hint="default" w:ascii="Times New Roman" w:hAnsi="Times New Roman" w:cs="Times New Roman"/>
          <w:b w:val="0"/>
          <w:bCs/>
          <w:color w:val="000000"/>
        </w:rPr>
        <w:t>D. He studied art his friend's home.</w:t>
      </w:r>
    </w:p>
    <w:p>
      <w:pPr>
        <w:pStyle w:val="175"/>
        <w:numPr>
          <w:ilvl w:val="0"/>
          <w:numId w:val="9"/>
        </w:numPr>
        <w:ind w:firstLine="0"/>
        <w:jc w:val="both"/>
        <w:rPr>
          <w:rFonts w:hint="default" w:ascii="Times New Roman" w:hAnsi="Times New Roman" w:cs="Times New Roman"/>
          <w:b w:val="0"/>
          <w:bCs/>
          <w:color w:val="000000"/>
        </w:rPr>
      </w:pPr>
      <w:r>
        <w:rPr>
          <w:rFonts w:hint="default" w:ascii="Times New Roman" w:hAnsi="Times New Roman" w:cs="Times New Roman"/>
          <w:b w:val="0"/>
          <w:bCs/>
          <w:color w:val="000000"/>
        </w:rPr>
        <w:t>What's the main idea of the passage?</w:t>
      </w:r>
    </w:p>
    <w:p>
      <w:pPr>
        <w:pStyle w:val="175"/>
        <w:numPr>
          <w:ilvl w:val="0"/>
          <w:numId w:val="0"/>
        </w:numPr>
        <w:jc w:val="both"/>
        <w:rPr>
          <w:rFonts w:hint="default" w:ascii="Times New Roman" w:hAnsi="Times New Roman" w:cs="Times New Roman"/>
          <w:b w:val="0"/>
          <w:bCs/>
          <w:color w:val="000000"/>
        </w:rPr>
      </w:pPr>
      <w:r>
        <w:rPr>
          <w:rFonts w:hint="eastAsia" w:hAnsi="Times New Roman" w:cs="Times New Roman"/>
          <w:b w:val="0"/>
          <w:bCs/>
          <w:color w:val="000000"/>
          <w:lang w:val="en-US" w:eastAsia="zh-CN"/>
        </w:rPr>
        <w:t xml:space="preserve">         </w:t>
      </w:r>
      <w:r>
        <w:rPr>
          <w:rFonts w:hint="default" w:ascii="Times New Roman" w:hAnsi="Times New Roman" w:cs="Times New Roman"/>
          <w:b w:val="0"/>
          <w:bCs/>
          <w:color w:val="000000"/>
        </w:rPr>
        <w:t xml:space="preserve">A. Che Yin and Sun Kang were smart children. </w:t>
      </w:r>
    </w:p>
    <w:p>
      <w:pPr>
        <w:pStyle w:val="175"/>
        <w:numPr>
          <w:ilvl w:val="0"/>
          <w:numId w:val="0"/>
        </w:numPr>
        <w:ind w:left="400" w:leftChars="200"/>
        <w:jc w:val="both"/>
        <w:rPr>
          <w:rFonts w:hint="default" w:ascii="Times New Roman" w:hAnsi="Times New Roman" w:cs="Times New Roman"/>
          <w:b w:val="0"/>
          <w:bCs/>
          <w:color w:val="000000"/>
        </w:rPr>
      </w:pPr>
      <w:r>
        <w:rPr>
          <w:rFonts w:hint="default" w:ascii="Times New Roman" w:hAnsi="Times New Roman" w:cs="Times New Roman"/>
          <w:b w:val="0"/>
          <w:bCs/>
          <w:color w:val="000000"/>
        </w:rPr>
        <w:t xml:space="preserve">B. We should also read on cold winter nights. </w:t>
      </w:r>
    </w:p>
    <w:p>
      <w:pPr>
        <w:pStyle w:val="175"/>
        <w:numPr>
          <w:ilvl w:val="0"/>
          <w:numId w:val="0"/>
        </w:numPr>
        <w:ind w:left="400" w:leftChars="200"/>
        <w:jc w:val="both"/>
        <w:rPr>
          <w:rFonts w:hint="default" w:ascii="Times New Roman" w:hAnsi="Times New Roman" w:cs="Times New Roman"/>
          <w:b w:val="0"/>
          <w:bCs/>
          <w:color w:val="000000"/>
          <w:highlight w:val="yellow"/>
        </w:rPr>
      </w:pPr>
      <w:r>
        <w:rPr>
          <w:rFonts w:hint="eastAsia" w:hAnsi="Times New Roman" w:cs="Times New Roman"/>
          <w:b w:val="0"/>
          <w:bCs/>
          <w:color w:val="000000"/>
          <w:highlight w:val="yellow"/>
          <w:lang w:val="en-US" w:eastAsia="zh-CN"/>
        </w:rPr>
        <w:t>C</w:t>
      </w:r>
      <w:r>
        <w:rPr>
          <w:rFonts w:hint="default" w:ascii="Times New Roman" w:hAnsi="Times New Roman" w:cs="Times New Roman"/>
          <w:b w:val="0"/>
          <w:bCs/>
          <w:color w:val="000000"/>
          <w:highlight w:val="yellow"/>
        </w:rPr>
        <w:t xml:space="preserve">. Nothing can stop us from learning as long as we have a strong will. </w:t>
      </w:r>
    </w:p>
    <w:p>
      <w:pPr>
        <w:pStyle w:val="175"/>
        <w:numPr>
          <w:ilvl w:val="0"/>
          <w:numId w:val="0"/>
        </w:numPr>
        <w:ind w:left="400" w:leftChars="200"/>
        <w:jc w:val="both"/>
        <w:rPr>
          <w:rFonts w:hint="default" w:ascii="Times New Roman" w:hAnsi="Times New Roman" w:cs="Times New Roman"/>
          <w:b w:val="0"/>
          <w:bCs/>
          <w:color w:val="000000"/>
        </w:rPr>
      </w:pPr>
      <w:r>
        <w:rPr>
          <w:rFonts w:hint="default" w:ascii="Times New Roman" w:hAnsi="Times New Roman" w:cs="Times New Roman"/>
          <w:b w:val="0"/>
          <w:bCs/>
          <w:color w:val="000000"/>
        </w:rPr>
        <w:t>D. If we read more books, we can become successful like Che Yin and Sun Kang.</w:t>
      </w:r>
    </w:p>
    <w:p>
      <w:pPr>
        <w:pStyle w:val="175"/>
        <w:numPr>
          <w:ilvl w:val="0"/>
          <w:numId w:val="0"/>
        </w:numPr>
        <w:ind w:left="400" w:leftChars="200"/>
        <w:jc w:val="both"/>
        <w:rPr>
          <w:rFonts w:hint="default" w:ascii="Times New Roman" w:hAnsi="Times New Roman" w:cs="Times New Roman"/>
          <w:b w:val="0"/>
          <w:bCs/>
          <w:color w:val="000000"/>
        </w:rPr>
      </w:pPr>
    </w:p>
    <w:p>
      <w:pPr>
        <w:pStyle w:val="175"/>
        <w:numPr>
          <w:ilvl w:val="0"/>
          <w:numId w:val="0"/>
        </w:numPr>
        <w:ind w:left="400" w:leftChars="200"/>
        <w:jc w:val="center"/>
        <w:rPr>
          <w:rFonts w:hint="eastAsia" w:ascii="Times New Roman" w:hAnsi="Times New Roman" w:eastAsia="楷体" w:cs="Times New Roman"/>
          <w:b w:val="0"/>
          <w:bCs/>
          <w:color w:val="000000"/>
          <w:lang w:val="en-US" w:eastAsia="zh-CN"/>
        </w:rPr>
      </w:pPr>
      <w:r>
        <w:rPr>
          <w:rFonts w:hint="eastAsia" w:hAnsi="Times New Roman" w:cs="Times New Roman"/>
          <w:b w:val="0"/>
          <w:bCs/>
          <w:color w:val="000000"/>
          <w:lang w:val="en-US" w:eastAsia="zh-CN"/>
        </w:rPr>
        <w:t>C</w:t>
      </w:r>
    </w:p>
    <w:p>
      <w:pPr>
        <w:pStyle w:val="175"/>
        <w:numPr>
          <w:ilvl w:val="0"/>
          <w:numId w:val="0"/>
        </w:numPr>
        <w:jc w:val="both"/>
        <w:rPr>
          <w:rFonts w:hint="default" w:ascii="Times New Roman" w:hAnsi="Times New Roman" w:cs="Times New Roman"/>
          <w:b w:val="0"/>
          <w:bCs/>
          <w:color w:val="000000"/>
        </w:rPr>
      </w:pPr>
    </w:p>
    <w:p>
      <w:pPr>
        <w:pStyle w:val="175"/>
        <w:numPr>
          <w:ilvl w:val="0"/>
          <w:numId w:val="0"/>
        </w:numPr>
        <w:ind w:firstLine="180"/>
        <w:jc w:val="center"/>
        <w:rPr>
          <w:rFonts w:hint="default" w:ascii="Times New Roman" w:hAnsi="Times New Roman" w:eastAsia="宋体" w:cs="Times New Roman"/>
          <w:b w:val="0"/>
          <w:bCs/>
          <w:sz w:val="21"/>
          <w:szCs w:val="21"/>
        </w:rPr>
      </w:pPr>
      <w:r>
        <w:rPr>
          <w:b/>
          <w:color w:val="FF0000"/>
          <w:highlight w:val="yellow"/>
        </w:rPr>
        <w:t>4</w:t>
      </w:r>
      <w:r>
        <w:rPr>
          <w:rFonts w:hint="eastAsia"/>
          <w:b/>
          <w:color w:val="FF0000"/>
          <w:highlight w:val="yellow"/>
          <w:lang w:val="en-US" w:eastAsia="zh-CN"/>
        </w:rPr>
        <w:t>9A对</w:t>
      </w:r>
      <w:r>
        <w:rPr>
          <w:rFonts w:hint="eastAsia" w:ascii="Times New Roman" w:hAnsi="Times New Roman" w:eastAsia="宋体" w:cs="Times New Roman"/>
          <w:b w:val="0"/>
          <w:bCs/>
          <w:sz w:val="21"/>
          <w:szCs w:val="21"/>
          <w:lang w:val="en-US" w:eastAsia="zh-CN"/>
        </w:rPr>
        <w:t>I</w:t>
      </w:r>
      <w:r>
        <w:rPr>
          <w:rFonts w:hint="default" w:ascii="Times New Roman" w:hAnsi="Times New Roman" w:eastAsia="宋体" w:cs="Times New Roman"/>
          <w:b w:val="0"/>
          <w:bCs/>
          <w:sz w:val="21"/>
          <w:szCs w:val="21"/>
        </w:rPr>
        <w:t xml:space="preserve">n the </w:t>
      </w:r>
      <w:r>
        <w:rPr>
          <w:rFonts w:hint="default" w:ascii="Times New Roman" w:hAnsi="Times New Roman" w:eastAsia="宋体" w:cs="Times New Roman"/>
          <w:b w:val="0"/>
          <w:bCs/>
          <w:sz w:val="21"/>
          <w:szCs w:val="21"/>
          <w:highlight w:val="yellow"/>
        </w:rPr>
        <w:t>next three years, China plans to build 30 airports</w:t>
      </w:r>
      <w:r>
        <w:rPr>
          <w:rFonts w:hint="eastAsia" w:ascii="Times New Roman" w:hAnsi="Times New Roman" w:eastAsia="宋体" w:cs="Times New Roman"/>
          <w:b w:val="0"/>
          <w:bCs/>
          <w:sz w:val="21"/>
          <w:szCs w:val="21"/>
          <w:highlight w:val="yellow"/>
          <w:lang w:val="en-US" w:eastAsia="zh-CN"/>
        </w:rPr>
        <w:t xml:space="preserve"> a</w:t>
      </w:r>
      <w:r>
        <w:rPr>
          <w:rFonts w:hint="default" w:ascii="Times New Roman" w:hAnsi="Times New Roman" w:eastAsia="宋体" w:cs="Times New Roman"/>
          <w:b w:val="0"/>
          <w:bCs/>
          <w:sz w:val="21"/>
          <w:szCs w:val="21"/>
          <w:highlight w:val="yellow"/>
        </w:rPr>
        <w:t>nd 3000 km of railway</w:t>
      </w:r>
      <w:r>
        <w:rPr>
          <w:rFonts w:hint="default" w:ascii="Times New Roman" w:hAnsi="Times New Roman" w:eastAsia="宋体" w:cs="Times New Roman"/>
          <w:b w:val="0"/>
          <w:bCs/>
          <w:sz w:val="21"/>
          <w:szCs w:val="21"/>
        </w:rPr>
        <w:t xml:space="preserve">s. Travelling will be more </w:t>
      </w:r>
    </w:p>
    <w:p>
      <w:pPr>
        <w:pStyle w:val="175"/>
        <w:numPr>
          <w:ilvl w:val="0"/>
          <w:numId w:val="0"/>
        </w:numPr>
        <w:ind w:firstLine="180"/>
        <w:jc w:val="both"/>
        <w:rPr>
          <w:rFonts w:hint="eastAsia" w:ascii="Times New Roman" w:hAnsi="Times New Roman" w:eastAsia="宋体" w:cs="Times New Roman"/>
          <w:b w:val="0"/>
          <w:bCs/>
          <w:sz w:val="21"/>
          <w:szCs w:val="21"/>
          <w:lang w:val="en-US" w:eastAsia="zh-CN"/>
        </w:rPr>
      </w:pPr>
      <w:r>
        <w:rPr>
          <w:rFonts w:hint="eastAsia" w:ascii="Times New Roman" w:hAnsi="Times New Roman" w:eastAsia="宋体" w:cs="Times New Roman"/>
          <w:b w:val="0"/>
          <w:bCs/>
          <w:sz w:val="21"/>
          <w:szCs w:val="21"/>
          <w:lang w:eastAsia="zh-CN"/>
        </w:rPr>
        <w:t>convenient</w:t>
      </w:r>
      <w:r>
        <w:rPr>
          <w:rFonts w:hint="default" w:ascii="Times New Roman" w:hAnsi="Times New Roman" w:eastAsia="宋体" w:cs="Times New Roman"/>
          <w:b w:val="0"/>
          <w:bCs/>
          <w:sz w:val="21"/>
          <w:szCs w:val="21"/>
        </w:rPr>
        <w:t>.</w:t>
      </w:r>
      <w:r>
        <w:rPr>
          <w:rFonts w:hint="eastAsia" w:ascii="Times New Roman" w:hAnsi="Times New Roman" w:eastAsia="宋体" w:cs="Times New Roman"/>
          <w:b w:val="0"/>
          <w:bCs/>
          <w:sz w:val="21"/>
          <w:szCs w:val="21"/>
          <w:lang w:val="en-US" w:eastAsia="zh-CN"/>
        </w:rPr>
        <w:t xml:space="preserve"> </w:t>
      </w:r>
      <w:r>
        <w:rPr>
          <w:rFonts w:hint="default" w:ascii="Times New Roman" w:hAnsi="Times New Roman" w:eastAsia="宋体" w:cs="Times New Roman"/>
          <w:b w:val="0"/>
          <w:bCs/>
          <w:sz w:val="21"/>
          <w:szCs w:val="21"/>
        </w:rPr>
        <w:t>And the government will work harder to improve the roads in</w:t>
      </w:r>
      <w:r>
        <w:rPr>
          <w:rFonts w:hint="eastAsia" w:ascii="Times New Roman" w:hAnsi="Times New Roman" w:eastAsia="宋体" w:cs="Times New Roman"/>
          <w:b w:val="0"/>
          <w:bCs/>
          <w:sz w:val="21"/>
          <w:szCs w:val="21"/>
          <w:lang w:val="en-US" w:eastAsia="zh-CN"/>
        </w:rPr>
        <w:t xml:space="preserve"> </w:t>
      </w:r>
      <w:r>
        <w:rPr>
          <w:rFonts w:hint="default" w:ascii="Times New Roman" w:hAnsi="Times New Roman" w:eastAsia="宋体" w:cs="Times New Roman"/>
          <w:b w:val="0"/>
          <w:bCs/>
          <w:sz w:val="21"/>
          <w:szCs w:val="21"/>
        </w:rPr>
        <w:t>mountain areas to make it easier for farm products to reach</w:t>
      </w:r>
      <w:r>
        <w:rPr>
          <w:rFonts w:hint="eastAsia" w:ascii="Times New Roman" w:hAnsi="Times New Roman" w:eastAsia="宋体" w:cs="Times New Roman"/>
          <w:b w:val="0"/>
          <w:bCs/>
          <w:sz w:val="21"/>
          <w:szCs w:val="21"/>
          <w:lang w:val="en-US" w:eastAsia="zh-CN"/>
        </w:rPr>
        <w:t xml:space="preserve"> </w:t>
      </w:r>
      <w:r>
        <w:rPr>
          <w:rFonts w:hint="default" w:ascii="Times New Roman" w:hAnsi="Times New Roman" w:eastAsia="宋体" w:cs="Times New Roman"/>
          <w:b w:val="0"/>
          <w:bCs/>
          <w:sz w:val="21"/>
          <w:szCs w:val="21"/>
        </w:rPr>
        <w:t>cities and industrial （工业的） products to get to mountain</w:t>
      </w:r>
      <w:r>
        <w:rPr>
          <w:rFonts w:hint="eastAsia" w:ascii="Times New Roman" w:hAnsi="Times New Roman" w:eastAsia="宋体" w:cs="Times New Roman"/>
          <w:b w:val="0"/>
          <w:bCs/>
          <w:sz w:val="21"/>
          <w:szCs w:val="21"/>
          <w:lang w:val="en-US" w:eastAsia="zh-CN"/>
        </w:rPr>
        <w:t xml:space="preserve"> </w:t>
      </w:r>
      <w:r>
        <w:rPr>
          <w:rFonts w:hint="default" w:ascii="Times New Roman" w:hAnsi="Times New Roman" w:eastAsia="宋体" w:cs="Times New Roman"/>
          <w:b w:val="0"/>
          <w:bCs/>
          <w:sz w:val="21"/>
          <w:szCs w:val="21"/>
        </w:rPr>
        <w:t xml:space="preserve">areas. </w:t>
      </w:r>
      <w:r>
        <w:rPr>
          <w:b/>
          <w:color w:val="FF0000"/>
          <w:highlight w:val="yellow"/>
        </w:rPr>
        <w:t>4</w:t>
      </w:r>
      <w:r>
        <w:rPr>
          <w:rFonts w:hint="eastAsia"/>
          <w:b/>
          <w:color w:val="FF0000"/>
          <w:highlight w:val="yellow"/>
          <w:lang w:val="en-US" w:eastAsia="zh-CN"/>
        </w:rPr>
        <w:t>8A错</w:t>
      </w:r>
      <w:r>
        <w:rPr>
          <w:rFonts w:hint="default" w:ascii="Times New Roman" w:hAnsi="Times New Roman" w:eastAsia="宋体" w:cs="Times New Roman"/>
          <w:b w:val="0"/>
          <w:bCs/>
          <w:sz w:val="21"/>
          <w:szCs w:val="21"/>
        </w:rPr>
        <w:t>Chi</w:t>
      </w:r>
      <w:r>
        <w:rPr>
          <w:rFonts w:hint="default" w:ascii="Times New Roman" w:hAnsi="Times New Roman" w:eastAsia="宋体" w:cs="Times New Roman"/>
          <w:b w:val="0"/>
          <w:bCs/>
          <w:sz w:val="21"/>
          <w:szCs w:val="21"/>
          <w:highlight w:val="yellow"/>
        </w:rPr>
        <w:t>na is also trying hard to develop high-speed maglev</w:t>
      </w:r>
      <w:r>
        <w:rPr>
          <w:rFonts w:hint="eastAsia" w:ascii="Times New Roman" w:hAnsi="Times New Roman" w:eastAsia="宋体" w:cs="Times New Roman"/>
          <w:b w:val="0"/>
          <w:bCs/>
          <w:sz w:val="21"/>
          <w:szCs w:val="21"/>
          <w:highlight w:val="yellow"/>
          <w:lang w:val="en-US" w:eastAsia="zh-CN"/>
        </w:rPr>
        <w:t xml:space="preserve"> （磁悬浮） train</w:t>
      </w:r>
      <w:r>
        <w:rPr>
          <w:rFonts w:hint="eastAsia" w:ascii="Times New Roman" w:hAnsi="Times New Roman" w:eastAsia="宋体" w:cs="Times New Roman"/>
          <w:b w:val="0"/>
          <w:bCs/>
          <w:sz w:val="21"/>
          <w:szCs w:val="21"/>
          <w:lang w:val="en-US" w:eastAsia="zh-CN"/>
        </w:rPr>
        <w:t>s.Many new technologies will be used in the future.</w:t>
      </w:r>
    </w:p>
    <w:p>
      <w:pPr>
        <w:pStyle w:val="175"/>
        <w:numPr>
          <w:ilvl w:val="0"/>
          <w:numId w:val="0"/>
        </w:numPr>
        <w:ind w:firstLine="180"/>
        <w:jc w:val="left"/>
        <w:rPr>
          <w:rFonts w:hint="default" w:ascii="Times New Roman" w:hAnsi="Times New Roman" w:eastAsia="宋体" w:cs="Times New Roman"/>
          <w:b w:val="0"/>
          <w:bCs/>
          <w:sz w:val="21"/>
          <w:szCs w:val="21"/>
          <w:lang w:val="en-US" w:eastAsia="zh-CN"/>
        </w:rPr>
      </w:pPr>
      <w:r>
        <w:rPr>
          <w:rFonts w:hint="default" w:ascii="Times New Roman" w:hAnsi="Times New Roman" w:eastAsia="宋体" w:cs="Times New Roman"/>
          <w:b w:val="0"/>
          <w:bCs/>
          <w:sz w:val="21"/>
          <w:szCs w:val="21"/>
          <w:lang w:val="en-US" w:eastAsia="zh-CN"/>
        </w:rPr>
        <w:t>What's the fun of being an architect（(建筑师）? For</w:t>
      </w:r>
      <w:r>
        <w:rPr>
          <w:rFonts w:hint="eastAsia" w:ascii="Times New Roman" w:hAnsi="Times New Roman" w:eastAsia="宋体" w:cs="Times New Roman"/>
          <w:b w:val="0"/>
          <w:bCs/>
          <w:sz w:val="21"/>
          <w:szCs w:val="21"/>
          <w:lang w:val="en-US" w:eastAsia="zh-CN"/>
        </w:rPr>
        <w:t xml:space="preserve"> </w:t>
      </w:r>
      <w:r>
        <w:rPr>
          <w:rFonts w:hint="default" w:ascii="Times New Roman" w:hAnsi="Times New Roman" w:eastAsia="宋体" w:cs="Times New Roman"/>
          <w:b w:val="0"/>
          <w:bCs/>
          <w:sz w:val="21"/>
          <w:szCs w:val="21"/>
          <w:lang w:val="en-US" w:eastAsia="zh-CN"/>
        </w:rPr>
        <w:t xml:space="preserve">French architects Lacaton and Vassal, it's about </w:t>
      </w:r>
      <w:r>
        <w:rPr>
          <w:b/>
          <w:color w:val="FF0000"/>
          <w:highlight w:val="yellow"/>
        </w:rPr>
        <w:t>4</w:t>
      </w:r>
      <w:r>
        <w:rPr>
          <w:rFonts w:hint="eastAsia"/>
          <w:b/>
          <w:color w:val="FF0000"/>
          <w:highlight w:val="yellow"/>
          <w:lang w:val="en-US" w:eastAsia="zh-CN"/>
        </w:rPr>
        <w:t>8D</w:t>
      </w:r>
      <w:r>
        <w:rPr>
          <w:rFonts w:hint="default" w:ascii="Times New Roman" w:hAnsi="Times New Roman" w:eastAsia="宋体" w:cs="Times New Roman"/>
          <w:b w:val="0"/>
          <w:bCs/>
          <w:sz w:val="21"/>
          <w:szCs w:val="21"/>
          <w:highlight w:val="yellow"/>
          <w:lang w:val="en-US" w:eastAsia="zh-CN"/>
        </w:rPr>
        <w:t>rebuilding</w:t>
      </w:r>
      <w:r>
        <w:rPr>
          <w:rFonts w:hint="default" w:ascii="Times New Roman" w:hAnsi="Times New Roman" w:eastAsia="宋体" w:cs="Times New Roman"/>
          <w:b w:val="0"/>
          <w:bCs/>
          <w:sz w:val="21"/>
          <w:szCs w:val="21"/>
          <w:lang w:val="en-US" w:eastAsia="zh-CN"/>
        </w:rPr>
        <w:t>!</w:t>
      </w:r>
      <w:r>
        <w:rPr>
          <w:rFonts w:hint="eastAsia" w:ascii="Times New Roman" w:hAnsi="Times New Roman" w:eastAsia="宋体" w:cs="Times New Roman"/>
          <w:b w:val="0"/>
          <w:bCs/>
          <w:sz w:val="21"/>
          <w:szCs w:val="21"/>
          <w:lang w:val="en-US" w:eastAsia="zh-CN"/>
        </w:rPr>
        <w:t xml:space="preserve"> </w:t>
      </w:r>
      <w:r>
        <w:rPr>
          <w:rFonts w:hint="eastAsia"/>
          <w:b/>
          <w:color w:val="FF0000"/>
          <w:highlight w:val="yellow"/>
          <w:lang w:val="en-US" w:eastAsia="zh-CN"/>
        </w:rPr>
        <w:t>对</w:t>
      </w:r>
      <w:r>
        <w:rPr>
          <w:rFonts w:hint="default" w:ascii="Times New Roman" w:hAnsi="Times New Roman" w:eastAsia="宋体" w:cs="Times New Roman"/>
          <w:b w:val="0"/>
          <w:bCs/>
          <w:sz w:val="21"/>
          <w:szCs w:val="21"/>
          <w:lang w:val="en-US" w:eastAsia="zh-CN"/>
        </w:rPr>
        <w:t xml:space="preserve">The </w:t>
      </w:r>
      <w:r>
        <w:rPr>
          <w:rFonts w:hint="default" w:ascii="Times New Roman" w:hAnsi="Times New Roman" w:eastAsia="宋体" w:cs="Times New Roman"/>
          <w:b w:val="0"/>
          <w:bCs/>
          <w:sz w:val="21"/>
          <w:szCs w:val="21"/>
          <w:highlight w:val="yellow"/>
          <w:lang w:val="en-US" w:eastAsia="zh-CN"/>
        </w:rPr>
        <w:t>couple won the 2021Pritzker Architecture Prize</w:t>
      </w:r>
      <w:r>
        <w:rPr>
          <w:rFonts w:hint="default" w:ascii="Times New Roman" w:hAnsi="Times New Roman" w:eastAsia="宋体" w:cs="Times New Roman"/>
          <w:b w:val="0"/>
          <w:bCs/>
          <w:sz w:val="21"/>
          <w:szCs w:val="21"/>
          <w:lang w:val="en-US" w:eastAsia="zh-CN"/>
        </w:rPr>
        <w:t>, the</w:t>
      </w:r>
      <w:r>
        <w:rPr>
          <w:rFonts w:hint="eastAsia" w:ascii="Times New Roman" w:hAnsi="Times New Roman" w:eastAsia="宋体" w:cs="Times New Roman"/>
          <w:b w:val="0"/>
          <w:bCs/>
          <w:sz w:val="21"/>
          <w:szCs w:val="21"/>
          <w:lang w:val="en-US" w:eastAsia="zh-CN"/>
        </w:rPr>
        <w:t xml:space="preserve"> </w:t>
      </w:r>
      <w:r>
        <w:rPr>
          <w:rFonts w:hint="default" w:ascii="Times New Roman" w:hAnsi="Times New Roman" w:eastAsia="宋体" w:cs="Times New Roman"/>
          <w:b w:val="0"/>
          <w:bCs/>
          <w:sz w:val="21"/>
          <w:szCs w:val="21"/>
          <w:lang w:val="en-US" w:eastAsia="zh-CN"/>
        </w:rPr>
        <w:t>highest prize for architects. The couple always try to make an</w:t>
      </w:r>
      <w:r>
        <w:rPr>
          <w:rFonts w:hint="eastAsia" w:ascii="Times New Roman" w:hAnsi="Times New Roman" w:eastAsia="宋体" w:cs="Times New Roman"/>
          <w:b w:val="0"/>
          <w:bCs/>
          <w:sz w:val="21"/>
          <w:szCs w:val="21"/>
          <w:lang w:val="en-US" w:eastAsia="zh-CN"/>
        </w:rPr>
        <w:t xml:space="preserve"> </w:t>
      </w:r>
      <w:r>
        <w:rPr>
          <w:rFonts w:hint="default" w:ascii="Times New Roman" w:hAnsi="Times New Roman" w:eastAsia="宋体" w:cs="Times New Roman"/>
          <w:b w:val="0"/>
          <w:bCs/>
          <w:sz w:val="21"/>
          <w:szCs w:val="21"/>
          <w:lang w:val="en-US" w:eastAsia="zh-CN"/>
        </w:rPr>
        <w:t>old building a more enjoyable place to live or work in. Their</w:t>
      </w:r>
      <w:r>
        <w:rPr>
          <w:rFonts w:hint="eastAsia" w:ascii="Times New Roman" w:hAnsi="Times New Roman" w:eastAsia="宋体" w:cs="Times New Roman"/>
          <w:b w:val="0"/>
          <w:bCs/>
          <w:sz w:val="21"/>
          <w:szCs w:val="21"/>
          <w:lang w:val="en-US" w:eastAsia="zh-CN"/>
        </w:rPr>
        <w:t xml:space="preserve"> </w:t>
      </w:r>
      <w:r>
        <w:rPr>
          <w:rFonts w:hint="default" w:ascii="Times New Roman" w:hAnsi="Times New Roman" w:eastAsia="宋体" w:cs="Times New Roman"/>
          <w:b w:val="0"/>
          <w:bCs/>
          <w:sz w:val="21"/>
          <w:szCs w:val="21"/>
          <w:lang w:val="en-US" w:eastAsia="zh-CN"/>
        </w:rPr>
        <w:t>work is friendly to both people and environment.</w:t>
      </w:r>
    </w:p>
    <w:p>
      <w:pPr>
        <w:pStyle w:val="175"/>
        <w:numPr>
          <w:ilvl w:val="0"/>
          <w:numId w:val="0"/>
        </w:numPr>
        <w:ind w:firstLine="18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China's "Sky Eye" is open to the world since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March,31. It can "see" objects about 13.7 billion light years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away.</w:t>
      </w:r>
      <w:r>
        <w:rPr>
          <w:b/>
          <w:color w:val="FF0000"/>
          <w:highlight w:val="yellow"/>
        </w:rPr>
        <w:t>4</w:t>
      </w:r>
      <w:r>
        <w:rPr>
          <w:rFonts w:hint="eastAsia"/>
          <w:b/>
          <w:color w:val="FF0000"/>
          <w:highlight w:val="yellow"/>
          <w:lang w:val="en-US" w:eastAsia="zh-CN"/>
        </w:rPr>
        <w:t>9B对</w:t>
      </w:r>
      <w:r>
        <w:rPr>
          <w:rFonts w:hint="default" w:ascii="Times New Roman" w:hAnsi="Times New Roman" w:eastAsia="宋体" w:cs="Times New Roman"/>
          <w:sz w:val="21"/>
          <w:szCs w:val="21"/>
        </w:rPr>
        <w:t>China is giving 10% of its observation(观察） time,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around</w:t>
      </w:r>
      <w:r>
        <w:rPr>
          <w:b/>
          <w:color w:val="FF0000"/>
          <w:highlight w:val="yellow"/>
        </w:rPr>
        <w:t>4</w:t>
      </w:r>
      <w:r>
        <w:rPr>
          <w:rFonts w:hint="eastAsia"/>
          <w:b/>
          <w:color w:val="FF0000"/>
          <w:highlight w:val="yellow"/>
          <w:lang w:val="en-US" w:eastAsia="zh-CN"/>
        </w:rPr>
        <w:t>8B错</w:t>
      </w:r>
      <w:r>
        <w:rPr>
          <w:rFonts w:hint="default" w:ascii="Times New Roman" w:hAnsi="Times New Roman" w:eastAsia="宋体" w:cs="Times New Roman"/>
          <w:sz w:val="21"/>
          <w:szCs w:val="21"/>
        </w:rPr>
        <w:t xml:space="preserve"> </w:t>
      </w:r>
      <w:r>
        <w:rPr>
          <w:rFonts w:hint="default" w:ascii="Times New Roman" w:hAnsi="Times New Roman" w:eastAsia="宋体" w:cs="Times New Roman"/>
          <w:color w:val="FF0000"/>
          <w:sz w:val="21"/>
          <w:szCs w:val="21"/>
          <w:highlight w:val="yellow"/>
        </w:rPr>
        <w:t>450 hours a year</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highlight w:val="yellow"/>
        </w:rPr>
        <w:t xml:space="preserve"> to scientists from other countries</w:t>
      </w:r>
      <w:r>
        <w:rPr>
          <w:rFonts w:hint="default" w:ascii="Times New Roman" w:hAnsi="Times New Roman" w:eastAsia="宋体" w:cs="Times New Roman"/>
          <w:sz w:val="21"/>
          <w:szCs w:val="21"/>
        </w:rPr>
        <w:t>.</w:t>
      </w:r>
    </w:p>
    <w:p>
      <w:pPr>
        <w:pStyle w:val="175"/>
        <w:numPr>
          <w:ilvl w:val="0"/>
          <w:numId w:val="0"/>
        </w:numPr>
        <w:ind w:firstLine="180"/>
        <w:jc w:val="left"/>
        <w:rPr>
          <w:rFonts w:hint="default" w:ascii="Times New Roman" w:hAnsi="Times New Roman" w:cs="Times New Roman"/>
          <w:b w:val="0"/>
          <w:bCs/>
          <w:color w:val="000000"/>
          <w:sz w:val="21"/>
          <w:szCs w:val="21"/>
        </w:rPr>
      </w:pPr>
      <w:r>
        <w:rPr>
          <w:rFonts w:hint="default" w:ascii="Times New Roman" w:hAnsi="Times New Roman" w:eastAsia="宋体" w:cs="Times New Roman"/>
          <w:sz w:val="21"/>
          <w:szCs w:val="21"/>
        </w:rPr>
        <w:t>Using phones while driving is dangerous. That's why the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UK has made a new law this year. Now </w:t>
      </w:r>
      <w:r>
        <w:rPr>
          <w:b/>
          <w:color w:val="FF0000"/>
          <w:highlight w:val="yellow"/>
        </w:rPr>
        <w:t>4</w:t>
      </w:r>
      <w:r>
        <w:rPr>
          <w:rFonts w:hint="eastAsia"/>
          <w:b/>
          <w:color w:val="FF0000"/>
          <w:highlight w:val="yellow"/>
          <w:lang w:val="en-US" w:eastAsia="zh-CN"/>
        </w:rPr>
        <w:t>8C错</w:t>
      </w:r>
      <w:r>
        <w:rPr>
          <w:rFonts w:hint="default" w:ascii="Times New Roman" w:hAnsi="Times New Roman" w:eastAsia="宋体" w:cs="Times New Roman"/>
          <w:sz w:val="21"/>
          <w:szCs w:val="21"/>
          <w:highlight w:val="yellow"/>
        </w:rPr>
        <w:t>making calls or</w:t>
      </w:r>
      <w:r>
        <w:rPr>
          <w:rFonts w:hint="eastAsia" w:ascii="Times New Roman" w:hAnsi="Times New Roman" w:eastAsia="宋体" w:cs="Times New Roman"/>
          <w:sz w:val="21"/>
          <w:szCs w:val="21"/>
          <w:highlight w:val="yellow"/>
          <w:lang w:val="en-US" w:eastAsia="zh-CN"/>
        </w:rPr>
        <w:t xml:space="preserve"> </w:t>
      </w:r>
      <w:r>
        <w:rPr>
          <w:rFonts w:hint="default" w:ascii="Times New Roman" w:hAnsi="Times New Roman" w:eastAsia="宋体" w:cs="Times New Roman"/>
          <w:sz w:val="21"/>
          <w:szCs w:val="21"/>
          <w:highlight w:val="yellow"/>
        </w:rPr>
        <w:t>sending</w:t>
      </w:r>
      <w:r>
        <w:rPr>
          <w:rFonts w:hint="eastAsia" w:hAnsi="Times New Roman" w:eastAsia="宋体" w:cs="Times New Roman"/>
          <w:sz w:val="21"/>
          <w:szCs w:val="21"/>
          <w:highlight w:val="yellow"/>
          <w:lang w:val="en-US" w:eastAsia="zh-CN"/>
        </w:rPr>
        <w:t xml:space="preserve"> </w:t>
      </w:r>
      <w:r>
        <w:rPr>
          <w:rFonts w:hint="default" w:ascii="Times New Roman" w:hAnsi="Times New Roman" w:eastAsia="宋体" w:cs="Times New Roman"/>
          <w:sz w:val="21"/>
          <w:szCs w:val="21"/>
          <w:highlight w:val="yellow"/>
        </w:rPr>
        <w:t>messages while driving is not allowed.</w:t>
      </w:r>
      <w:r>
        <w:rPr>
          <w:rFonts w:hint="default" w:ascii="Times New Roman" w:hAnsi="Times New Roman" w:eastAsia="宋体" w:cs="Times New Roman"/>
          <w:sz w:val="21"/>
          <w:szCs w:val="21"/>
        </w:rPr>
        <w:t xml:space="preserve"> According to</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 new law, drivers using their phone to take a photo or play</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game take the most punishment(惩罚).</w:t>
      </w:r>
    </w:p>
    <w:p>
      <w:pPr>
        <w:pStyle w:val="175"/>
        <w:spacing w:before="96"/>
        <w:jc w:val="both"/>
        <w:rPr>
          <w:rFonts w:hint="eastAsia" w:ascii="Times New Roman" w:hAnsi="Times New Roman" w:eastAsia="宋体" w:cs="Times New Roman"/>
          <w:sz w:val="21"/>
          <w:szCs w:val="21"/>
          <w:lang w:eastAsia="zh-CN"/>
        </w:rPr>
      </w:pPr>
    </w:p>
    <w:p>
      <w:pPr>
        <w:pStyle w:val="175"/>
        <w:spacing w:before="96"/>
        <w:jc w:val="both"/>
        <w:rPr>
          <w:rFonts w:hint="eastAsia" w:ascii="Times New Roman" w:hAnsi="Times New Roman" w:eastAsia="宋体" w:cs="Times New Roman"/>
          <w:sz w:val="21"/>
          <w:szCs w:val="21"/>
          <w:lang w:val="en-US" w:eastAsia="zh-CN"/>
        </w:rPr>
      </w:pPr>
      <w:r>
        <w:rPr>
          <w:rFonts w:hint="eastAsia" w:hAnsi="Times New Roman" w:eastAsia="宋体" w:cs="Times New Roman"/>
          <w:sz w:val="21"/>
          <w:szCs w:val="21"/>
          <w:lang w:val="en-US" w:eastAsia="zh-CN"/>
        </w:rPr>
        <w:t>47. In which part of a newspaper can we find the four passage above?</w:t>
      </w:r>
    </w:p>
    <w:p>
      <w:pPr>
        <w:pStyle w:val="176"/>
        <w:numPr>
          <w:ilvl w:val="0"/>
          <w:numId w:val="10"/>
        </w:numPr>
        <w:tabs>
          <w:tab w:val="left" w:pos="296"/>
          <w:tab w:val="left" w:pos="348"/>
        </w:tabs>
        <w:ind w:left="420" w:leftChars="0"/>
        <w:rPr>
          <w:rFonts w:hint="default" w:ascii="Times New Roman" w:hAnsi="Times New Roman" w:cs="Times New Roman"/>
          <w:sz w:val="21"/>
          <w:szCs w:val="21"/>
        </w:rPr>
      </w:pPr>
      <w:r>
        <w:rPr>
          <w:rFonts w:hint="default" w:ascii="Times New Roman" w:hAnsi="Times New Roman" w:cs="Times New Roman"/>
          <w:b w:val="0"/>
          <w:color w:val="000000"/>
          <w:sz w:val="21"/>
          <w:szCs w:val="21"/>
        </w:rPr>
        <w:t xml:space="preserve">Future life. B. New discoveries. </w:t>
      </w:r>
      <w:r>
        <w:rPr>
          <w:rFonts w:hint="eastAsia" w:hAnsi="Times New Roman" w:cs="Times New Roman"/>
          <w:b w:val="0"/>
          <w:color w:val="000000"/>
          <w:sz w:val="21"/>
          <w:szCs w:val="21"/>
          <w:highlight w:val="yellow"/>
          <w:lang w:val="en-US" w:eastAsia="zh-CN"/>
        </w:rPr>
        <w:t>C</w:t>
      </w:r>
      <w:r>
        <w:rPr>
          <w:rFonts w:hint="default" w:ascii="Times New Roman" w:hAnsi="Times New Roman" w:cs="Times New Roman"/>
          <w:b w:val="0"/>
          <w:color w:val="000000"/>
          <w:sz w:val="21"/>
          <w:szCs w:val="21"/>
          <w:highlight w:val="yellow"/>
        </w:rPr>
        <w:t>.News around the world</w:t>
      </w:r>
      <w:r>
        <w:rPr>
          <w:rFonts w:hint="default" w:ascii="Times New Roman" w:hAnsi="Times New Roman" w:cs="Times New Roman"/>
          <w:b w:val="0"/>
          <w:color w:val="000000"/>
          <w:sz w:val="21"/>
          <w:szCs w:val="21"/>
        </w:rPr>
        <w:t>. D. Sports and Health.</w:t>
      </w:r>
      <w:r>
        <w:rPr>
          <w:rFonts w:hint="default" w:ascii="Times New Roman" w:hAnsi="Times New Roman" w:cs="Times New Roman"/>
          <w:sz w:val="21"/>
          <w:szCs w:val="21"/>
        </w:rPr>
        <w:tab/>
      </w:r>
    </w:p>
    <w:p>
      <w:pPr>
        <w:pStyle w:val="176"/>
        <w:numPr>
          <w:ilvl w:val="0"/>
          <w:numId w:val="0"/>
        </w:numPr>
        <w:tabs>
          <w:tab w:val="left" w:pos="296"/>
          <w:tab w:val="left" w:pos="348"/>
        </w:tabs>
        <w:rPr>
          <w:rFonts w:hint="default" w:ascii="Times New Roman" w:hAnsi="Times New Roman" w:cs="Times New Roman"/>
          <w:sz w:val="21"/>
          <w:szCs w:val="21"/>
        </w:rPr>
      </w:pPr>
      <w:r>
        <w:rPr>
          <w:rFonts w:hint="default" w:ascii="Times New Roman" w:hAnsi="Times New Roman" w:cs="Times New Roman"/>
          <w:b w:val="0"/>
          <w:color w:val="000000"/>
          <w:sz w:val="21"/>
          <w:szCs w:val="21"/>
        </w:rPr>
        <w:t>48.What can we infer（推断出）from the passages?</w:t>
      </w:r>
    </w:p>
    <w:p>
      <w:pPr>
        <w:pStyle w:val="165"/>
        <w:ind w:left="0" w:firstLine="350"/>
        <w:jc w:val="both"/>
        <w:rPr>
          <w:rFonts w:hint="default" w:ascii="Times New Roman" w:hAnsi="Times New Roman" w:cs="Times New Roman"/>
          <w:sz w:val="21"/>
          <w:szCs w:val="21"/>
        </w:rPr>
      </w:pPr>
      <w:r>
        <w:rPr>
          <w:rFonts w:hint="eastAsia" w:ascii="Times New Roman" w:hAnsi="Times New Roman" w:cs="Times New Roman"/>
          <w:b w:val="0"/>
          <w:color w:val="000000"/>
          <w:sz w:val="21"/>
          <w:szCs w:val="21"/>
          <w:lang w:val="en-US" w:eastAsia="zh-CN"/>
        </w:rPr>
        <w:t>A</w:t>
      </w:r>
      <w:r>
        <w:rPr>
          <w:rFonts w:hint="default" w:ascii="Times New Roman" w:hAnsi="Times New Roman" w:cs="Times New Roman"/>
          <w:b w:val="0"/>
          <w:color w:val="000000"/>
          <w:sz w:val="21"/>
          <w:szCs w:val="21"/>
        </w:rPr>
        <w:t>. We will be able to travel on high-speed maglev trains in 3 years.</w:t>
      </w:r>
    </w:p>
    <w:p>
      <w:pPr>
        <w:pStyle w:val="165"/>
        <w:ind w:left="0" w:firstLine="350"/>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B. Scientists can only use "Sky Eye" 450 hours a year.</w:t>
      </w:r>
    </w:p>
    <w:p>
      <w:pPr>
        <w:pStyle w:val="165"/>
        <w:ind w:left="0" w:firstLine="350"/>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C. It's not polite (礼貌的） to make calls while driving in the UK.</w:t>
      </w:r>
    </w:p>
    <w:p>
      <w:pPr>
        <w:pStyle w:val="165"/>
        <w:ind w:left="0" w:firstLine="35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highlight w:val="yellow"/>
        </w:rPr>
        <w:t xml:space="preserve">D. The French couple won Pritzker Architecture Prize for their rebuilding work. </w:t>
      </w:r>
    </w:p>
    <w:p>
      <w:pPr>
        <w:pStyle w:val="165"/>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49. Which of the followings is an opinion?</w:t>
      </w:r>
    </w:p>
    <w:p>
      <w:pPr>
        <w:pStyle w:val="165"/>
        <w:ind w:left="0" w:firstLine="350"/>
        <w:jc w:val="both"/>
        <w:rPr>
          <w:rFonts w:hint="default" w:ascii="Times New Roman" w:hAnsi="Times New Roman" w:cs="Times New Roman"/>
          <w:b w:val="0"/>
          <w:color w:val="000000"/>
          <w:sz w:val="21"/>
          <w:szCs w:val="21"/>
          <w:highlight w:val="yellow"/>
        </w:rPr>
      </w:pPr>
      <w:r>
        <w:rPr>
          <w:rFonts w:hint="default" w:ascii="Times New Roman" w:hAnsi="Times New Roman" w:cs="Times New Roman"/>
          <w:b w:val="0"/>
          <w:color w:val="000000"/>
          <w:sz w:val="21"/>
          <w:szCs w:val="21"/>
          <w:highlight w:val="yellow"/>
        </w:rPr>
        <w:t>A. China plans to build 30 airports in the next 3 years.</w:t>
      </w:r>
    </w:p>
    <w:p>
      <w:pPr>
        <w:pStyle w:val="165"/>
        <w:ind w:left="0" w:firstLine="350"/>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B. Sharing "Sky Eye" shows China's opening spirit to the world.</w:t>
      </w:r>
      <w:r>
        <w:rPr>
          <w:rFonts w:hint="default" w:ascii="Times New Roman" w:hAnsi="Times New Roman" w:cs="Times New Roman"/>
          <w:sz w:val="21"/>
          <w:szCs w:val="21"/>
        </w:rPr>
        <w:tab/>
      </w:r>
    </w:p>
    <w:p>
      <w:pPr>
        <w:pStyle w:val="165"/>
        <w:ind w:left="0" w:firstLine="350"/>
        <w:jc w:val="both"/>
        <w:rPr>
          <w:rFonts w:hint="default" w:ascii="Times New Roman" w:hAnsi="Times New Roman" w:cs="Times New Roman"/>
          <w:sz w:val="21"/>
          <w:szCs w:val="21"/>
        </w:rPr>
      </w:pPr>
      <w:r>
        <w:rPr>
          <w:rFonts w:hint="eastAsia" w:ascii="Times New Roman" w:hAnsi="Times New Roman" w:cs="Times New Roman"/>
          <w:sz w:val="21"/>
          <w:szCs w:val="21"/>
          <w:lang w:val="en-US" w:eastAsia="zh-CN"/>
        </w:rPr>
        <w:t>C</w:t>
      </w:r>
      <w:r>
        <w:rPr>
          <w:rFonts w:hint="default" w:ascii="Times New Roman" w:hAnsi="Times New Roman" w:cs="Times New Roman"/>
          <w:b w:val="0"/>
          <w:color w:val="000000"/>
          <w:sz w:val="21"/>
          <w:szCs w:val="21"/>
        </w:rPr>
        <w:t>. Using a phone while driving is against the law in the UK now.</w:t>
      </w:r>
    </w:p>
    <w:p>
      <w:pPr>
        <w:pStyle w:val="164"/>
        <w:ind w:left="0" w:firstLine="350"/>
        <w:jc w:val="both"/>
        <w:rPr>
          <w:rFonts w:hint="default" w:ascii="Times New Roman" w:hAnsi="Times New Roman" w:cs="Times New Roman"/>
          <w:sz w:val="21"/>
          <w:szCs w:val="21"/>
        </w:rPr>
      </w:pPr>
      <w:r>
        <w:rPr>
          <w:rFonts w:hint="eastAsia" w:hAnsi="Times New Roman" w:cs="Times New Roman"/>
          <w:b w:val="0"/>
          <w:color w:val="000000"/>
          <w:sz w:val="21"/>
          <w:szCs w:val="21"/>
          <w:lang w:val="en-US" w:eastAsia="zh-CN"/>
        </w:rPr>
        <w:t>D.</w:t>
      </w:r>
      <w:r>
        <w:rPr>
          <w:rFonts w:hint="default" w:ascii="Times New Roman" w:hAnsi="Times New Roman" w:cs="Times New Roman"/>
          <w:b w:val="0"/>
          <w:color w:val="000000"/>
          <w:sz w:val="21"/>
          <w:szCs w:val="21"/>
        </w:rPr>
        <w:t>The Pritzker Prchitecture Prize is the highest prize for architects.</w:t>
      </w:r>
    </w:p>
    <w:p>
      <w:pPr>
        <w:pStyle w:val="165"/>
        <w:ind w:firstLine="0"/>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50.What is the common theme（主题） of the four passages?</w:t>
      </w:r>
    </w:p>
    <w:p>
      <w:pPr>
        <w:pStyle w:val="165"/>
        <w:ind w:left="0" w:firstLine="350"/>
        <w:jc w:val="both"/>
        <w:rPr>
          <w:rFonts w:hint="default" w:ascii="Times New Roman" w:hAnsi="Times New Roman" w:cs="Times New Roman"/>
          <w:b w:val="0"/>
          <w:color w:val="000000"/>
          <w:sz w:val="21"/>
          <w:szCs w:val="21"/>
          <w:highlight w:val="yellow"/>
        </w:rPr>
      </w:pPr>
      <w:r>
        <w:rPr>
          <w:rFonts w:hint="default" w:ascii="Times New Roman" w:hAnsi="Times New Roman" w:cs="Times New Roman"/>
          <w:b w:val="0"/>
          <w:color w:val="000000"/>
          <w:sz w:val="21"/>
          <w:szCs w:val="21"/>
          <w:highlight w:val="yellow"/>
        </w:rPr>
        <w:t xml:space="preserve">A. Change for a better world. </w:t>
      </w:r>
    </w:p>
    <w:p>
      <w:pPr>
        <w:pStyle w:val="165"/>
        <w:ind w:left="0" w:firstLine="35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 xml:space="preserve">B. The beautiful world. </w:t>
      </w:r>
    </w:p>
    <w:p>
      <w:pPr>
        <w:pStyle w:val="165"/>
        <w:ind w:left="0" w:firstLine="350"/>
        <w:jc w:val="both"/>
        <w:rPr>
          <w:rFonts w:hint="default" w:ascii="Times New Roman" w:hAnsi="Times New Roman" w:cs="Times New Roman"/>
          <w:b w:val="0"/>
          <w:color w:val="000000"/>
          <w:sz w:val="21"/>
          <w:szCs w:val="21"/>
        </w:rPr>
      </w:pPr>
      <w:r>
        <w:rPr>
          <w:rFonts w:hint="eastAsia" w:ascii="Times New Roman" w:hAnsi="Times New Roman" w:cs="Times New Roman"/>
          <w:b w:val="0"/>
          <w:color w:val="000000"/>
          <w:sz w:val="21"/>
          <w:szCs w:val="21"/>
          <w:lang w:val="en-US" w:eastAsia="zh-CN"/>
        </w:rPr>
        <w:t>C</w:t>
      </w:r>
      <w:r>
        <w:rPr>
          <w:rFonts w:hint="default" w:ascii="Times New Roman" w:hAnsi="Times New Roman" w:cs="Times New Roman"/>
          <w:b w:val="0"/>
          <w:color w:val="000000"/>
          <w:sz w:val="21"/>
          <w:szCs w:val="21"/>
        </w:rPr>
        <w:t xml:space="preserve">. Science in the future. </w:t>
      </w:r>
    </w:p>
    <w:p>
      <w:pPr>
        <w:pStyle w:val="165"/>
        <w:ind w:left="0" w:firstLine="35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D. Something to do for the environment.</w:t>
      </w:r>
    </w:p>
    <w:p>
      <w:pPr>
        <w:pStyle w:val="165"/>
        <w:ind w:left="0" w:firstLine="350"/>
        <w:jc w:val="both"/>
        <w:rPr>
          <w:rFonts w:hint="default" w:ascii="Times New Roman" w:hAnsi="Times New Roman" w:cs="Times New Roman"/>
          <w:b w:val="0"/>
          <w:color w:val="000000"/>
          <w:sz w:val="21"/>
          <w:szCs w:val="21"/>
        </w:rPr>
      </w:pPr>
    </w:p>
    <w:p>
      <w:pPr>
        <w:pStyle w:val="165"/>
        <w:ind w:firstLine="0"/>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第二节：根据短文内容，从短文后的选项中选出能填入空白处的最佳选项。选项中有两项为多余选项。（共5小题，计5分）</w:t>
      </w:r>
    </w:p>
    <w:p>
      <w:pPr>
        <w:pStyle w:val="165"/>
        <w:ind w:left="0" w:firstLine="534"/>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We've heard several "poor students" in the past years. Cui Qingtao, a student from Yunnan, was working with his parents on a building site when he got the admission letter （录取通知书) From Peking University.51._</w:t>
      </w:r>
      <w:r>
        <w:rPr>
          <w:rFonts w:hint="eastAsia" w:ascii="Times New Roman" w:hAnsi="Times New Roman" w:cs="Times New Roman"/>
          <w:b w:val="0"/>
          <w:color w:val="000000"/>
          <w:sz w:val="21"/>
          <w:szCs w:val="21"/>
          <w:lang w:val="en-US" w:eastAsia="zh-CN"/>
        </w:rPr>
        <w:t>____</w:t>
      </w:r>
      <w:r>
        <w:rPr>
          <w:rFonts w:hint="default" w:ascii="Times New Roman" w:hAnsi="Times New Roman" w:cs="Times New Roman"/>
          <w:b w:val="0"/>
          <w:color w:val="000000"/>
          <w:sz w:val="21"/>
          <w:szCs w:val="21"/>
        </w:rPr>
        <w:t>_</w:t>
      </w:r>
      <w:r>
        <w:rPr>
          <w:rFonts w:hint="eastAsia" w:ascii="Times New Roman" w:hAnsi="Times New Roman" w:cs="Times New Roman"/>
          <w:b w:val="0"/>
          <w:color w:val="000000"/>
          <w:sz w:val="21"/>
          <w:szCs w:val="21"/>
          <w:lang w:val="en-US" w:eastAsia="zh-CN"/>
        </w:rPr>
        <w:t>_</w:t>
      </w:r>
      <w:r>
        <w:rPr>
          <w:rFonts w:hint="default" w:ascii="Times New Roman" w:hAnsi="Times New Roman" w:cs="Times New Roman"/>
          <w:b w:val="0"/>
          <w:color w:val="FF0000"/>
          <w:highlight w:val="yellow"/>
        </w:rPr>
        <w:t xml:space="preserve">B. </w:t>
      </w:r>
      <w:r>
        <w:rPr>
          <w:rFonts w:hint="default" w:ascii="Times New Roman" w:hAnsi="Times New Roman" w:cs="Times New Roman"/>
          <w:b w:val="0"/>
          <w:color w:val="FF0000"/>
          <w:highlight w:val="cyan"/>
        </w:rPr>
        <w:t xml:space="preserve">A girl </w:t>
      </w:r>
      <w:r>
        <w:rPr>
          <w:rFonts w:hint="default" w:ascii="Times New Roman" w:hAnsi="Times New Roman" w:cs="Times New Roman"/>
          <w:b w:val="0"/>
          <w:color w:val="FF0000"/>
          <w:highlight w:val="yellow"/>
        </w:rPr>
        <w:t>named Wang Xinyi is another example.</w:t>
      </w:r>
      <w:r>
        <w:rPr>
          <w:rFonts w:hint="default" w:ascii="Times New Roman" w:hAnsi="Times New Roman" w:cs="Times New Roman"/>
          <w:b w:val="0"/>
          <w:color w:val="000000"/>
          <w:sz w:val="21"/>
          <w:szCs w:val="21"/>
        </w:rPr>
        <w:t xml:space="preserve">: </w:t>
      </w:r>
      <w:r>
        <w:rPr>
          <w:rFonts w:hint="default" w:ascii="Times New Roman" w:hAnsi="Times New Roman" w:cs="Times New Roman"/>
          <w:b w:val="0"/>
          <w:color w:val="000000"/>
          <w:sz w:val="21"/>
          <w:szCs w:val="21"/>
          <w:highlight w:val="cyan"/>
        </w:rPr>
        <w:t xml:space="preserve">She </w:t>
      </w:r>
      <w:r>
        <w:rPr>
          <w:rFonts w:hint="default" w:ascii="Times New Roman" w:hAnsi="Times New Roman" w:cs="Times New Roman"/>
          <w:b w:val="0"/>
          <w:color w:val="000000"/>
          <w:sz w:val="21"/>
          <w:szCs w:val="21"/>
        </w:rPr>
        <w:t>is a student from Hebei. She was doing her part-time job in a different city when her family got her admission letter from Peking University.</w:t>
      </w:r>
    </w:p>
    <w:p>
      <w:pPr>
        <w:pStyle w:val="165"/>
        <w:numPr>
          <w:ilvl w:val="0"/>
          <w:numId w:val="15"/>
        </w:numPr>
        <w:ind w:left="0" w:firstLine="534"/>
        <w:jc w:val="both"/>
        <w:rPr>
          <w:rFonts w:hint="default" w:ascii="Times New Roman" w:hAnsi="Times New Roman" w:cs="Times New Roman"/>
          <w:b w:val="0"/>
          <w:color w:val="000000"/>
        </w:rPr>
      </w:pPr>
      <w:r>
        <w:rPr>
          <w:rFonts w:hint="default" w:ascii="Times New Roman" w:hAnsi="Times New Roman" w:cs="Times New Roman"/>
          <w:b w:val="0"/>
          <w:color w:val="000000"/>
          <w:sz w:val="21"/>
          <w:szCs w:val="21"/>
        </w:rPr>
        <w:t>_</w:t>
      </w:r>
      <w:r>
        <w:rPr>
          <w:rFonts w:hint="eastAsia" w:ascii="Times New Roman" w:hAnsi="Times New Roman" w:cs="Times New Roman"/>
          <w:b w:val="0"/>
          <w:color w:val="000000"/>
          <w:sz w:val="21"/>
          <w:szCs w:val="21"/>
          <w:lang w:val="en-US" w:eastAsia="zh-CN"/>
        </w:rPr>
        <w:t>___</w:t>
      </w:r>
      <w:r>
        <w:rPr>
          <w:rFonts w:hint="default" w:ascii="Times New Roman" w:hAnsi="Times New Roman" w:cs="Times New Roman"/>
          <w:b w:val="0"/>
          <w:color w:val="000000"/>
          <w:sz w:val="21"/>
          <w:szCs w:val="21"/>
        </w:rPr>
        <w:t>___</w:t>
      </w:r>
      <w:r>
        <w:rPr>
          <w:rFonts w:hint="default" w:ascii="Times New Roman" w:hAnsi="Times New Roman" w:cs="Times New Roman"/>
          <w:b w:val="0"/>
          <w:color w:val="FF0000"/>
          <w:highlight w:val="yellow"/>
        </w:rPr>
        <w:t xml:space="preserve">R. Born in poor families, </w:t>
      </w:r>
      <w:r>
        <w:rPr>
          <w:rFonts w:hint="default" w:ascii="Times New Roman" w:hAnsi="Times New Roman" w:cs="Times New Roman"/>
          <w:b w:val="0"/>
          <w:color w:val="FF0000"/>
          <w:highlight w:val="cyan"/>
        </w:rPr>
        <w:t>these students</w:t>
      </w:r>
      <w:r>
        <w:rPr>
          <w:rFonts w:hint="default" w:ascii="Times New Roman" w:hAnsi="Times New Roman" w:cs="Times New Roman"/>
          <w:b w:val="0"/>
          <w:color w:val="FF0000"/>
          <w:highlight w:val="yellow"/>
        </w:rPr>
        <w:t xml:space="preserve"> have a lot in common.</w:t>
      </w:r>
      <w:r>
        <w:rPr>
          <w:rFonts w:hint="eastAsia" w:hAnsi="Times New Roman" w:cs="Times New Roman"/>
          <w:b w:val="0"/>
          <w:color w:val="FF0000"/>
          <w:highlight w:val="yellow"/>
          <w:lang w:val="en-US" w:eastAsia="zh-CN"/>
        </w:rPr>
        <w:t xml:space="preserve"> </w:t>
      </w:r>
      <w:r>
        <w:rPr>
          <w:rFonts w:hint="default" w:ascii="Times New Roman" w:hAnsi="Times New Roman" w:cs="Times New Roman"/>
          <w:b w:val="0"/>
          <w:color w:val="000000"/>
          <w:sz w:val="21"/>
          <w:szCs w:val="21"/>
        </w:rPr>
        <w:t xml:space="preserve">For example, </w:t>
      </w:r>
      <w:r>
        <w:rPr>
          <w:rFonts w:hint="default" w:ascii="Times New Roman" w:hAnsi="Times New Roman" w:cs="Times New Roman"/>
          <w:b w:val="0"/>
          <w:color w:val="000000"/>
          <w:sz w:val="21"/>
          <w:szCs w:val="21"/>
          <w:highlight w:val="cyan"/>
        </w:rPr>
        <w:t>they</w:t>
      </w:r>
      <w:r>
        <w:rPr>
          <w:rFonts w:hint="default" w:ascii="Times New Roman" w:hAnsi="Times New Roman" w:cs="Times New Roman"/>
          <w:b w:val="0"/>
          <w:color w:val="000000"/>
          <w:sz w:val="21"/>
          <w:szCs w:val="21"/>
        </w:rPr>
        <w:t xml:space="preserve"> are all </w:t>
      </w:r>
      <w:r>
        <w:rPr>
          <w:rFonts w:hint="default" w:ascii="Times New Roman" w:hAnsi="Times New Roman" w:cs="Times New Roman"/>
          <w:b w:val="0"/>
          <w:color w:val="000000"/>
          <w:sz w:val="21"/>
          <w:szCs w:val="21"/>
          <w:highlight w:val="cyan"/>
        </w:rPr>
        <w:t>strong and optimistic (</w:t>
      </w:r>
      <w:r>
        <w:rPr>
          <w:rFonts w:hint="default" w:ascii="Times New Roman" w:hAnsi="Times New Roman" w:cs="Times New Roman"/>
          <w:b w:val="0"/>
          <w:color w:val="000000"/>
          <w:sz w:val="21"/>
          <w:szCs w:val="21"/>
        </w:rPr>
        <w:t xml:space="preserve">乐观的) .Li Enhui said in an interview, "As long as we are alive, there are no problems that cannot be solved, and many people don't have </w:t>
      </w:r>
      <w:r>
        <w:rPr>
          <w:rFonts w:hint="default" w:ascii="Times New Roman" w:hAnsi="Times New Roman" w:cs="Times New Roman"/>
          <w:b w:val="0"/>
          <w:color w:val="000000"/>
          <w:sz w:val="21"/>
          <w:szCs w:val="21"/>
          <w:highlight w:val="cyan"/>
        </w:rPr>
        <w:t>my</w:t>
      </w:r>
      <w:r>
        <w:rPr>
          <w:rFonts w:hint="default" w:ascii="Times New Roman" w:hAnsi="Times New Roman" w:cs="Times New Roman"/>
          <w:b w:val="0"/>
          <w:color w:val="000000"/>
          <w:sz w:val="21"/>
          <w:szCs w:val="21"/>
        </w:rPr>
        <w:t xml:space="preserve"> </w:t>
      </w:r>
      <w:r>
        <w:rPr>
          <w:rFonts w:hint="default" w:ascii="Times New Roman" w:hAnsi="Times New Roman" w:cs="Times New Roman"/>
          <w:b w:val="0"/>
          <w:color w:val="000000"/>
          <w:sz w:val="21"/>
          <w:szCs w:val="21"/>
          <w:highlight w:val="cyan"/>
        </w:rPr>
        <w:t>experiences</w:t>
      </w:r>
      <w:r>
        <w:rPr>
          <w:rFonts w:hint="default" w:ascii="Times New Roman" w:hAnsi="Times New Roman" w:cs="Times New Roman"/>
          <w:b w:val="0"/>
          <w:color w:val="000000"/>
          <w:sz w:val="21"/>
          <w:szCs w:val="21"/>
        </w:rPr>
        <w:t>.</w:t>
      </w:r>
      <w:r>
        <w:rPr>
          <w:rFonts w:hint="eastAsia" w:ascii="Times New Roman" w:hAnsi="Times New Roman" w:cs="Times New Roman"/>
          <w:b w:val="0"/>
          <w:color w:val="000000"/>
          <w:sz w:val="21"/>
          <w:szCs w:val="21"/>
          <w:lang w:val="en-US" w:eastAsia="zh-CN"/>
        </w:rPr>
        <w:t>5</w:t>
      </w:r>
      <w:r>
        <w:rPr>
          <w:rFonts w:hint="default" w:ascii="Times New Roman" w:hAnsi="Times New Roman" w:cs="Times New Roman"/>
          <w:b w:val="0"/>
          <w:color w:val="000000"/>
          <w:sz w:val="21"/>
          <w:szCs w:val="21"/>
        </w:rPr>
        <w:t>3</w:t>
      </w:r>
      <w:r>
        <w:rPr>
          <w:rFonts w:hint="eastAsia" w:ascii="Times New Roman" w:hAnsi="Times New Roman" w:cs="Times New Roman"/>
          <w:b w:val="0"/>
          <w:color w:val="000000"/>
          <w:sz w:val="21"/>
          <w:szCs w:val="21"/>
          <w:lang w:val="en-US" w:eastAsia="zh-CN"/>
        </w:rPr>
        <w:t>___</w:t>
      </w:r>
      <w:r>
        <w:rPr>
          <w:rFonts w:hint="default" w:ascii="Times New Roman" w:hAnsi="Times New Roman" w:cs="Times New Roman"/>
          <w:b w:val="0"/>
          <w:color w:val="000000"/>
          <w:sz w:val="21"/>
          <w:szCs w:val="21"/>
        </w:rPr>
        <w:t>__</w:t>
      </w:r>
      <w:r>
        <w:rPr>
          <w:rFonts w:hint="default" w:ascii="Times New Roman" w:hAnsi="Times New Roman" w:cs="Times New Roman"/>
          <w:b w:val="0"/>
          <w:color w:val="FF0000"/>
          <w:highlight w:val="yellow"/>
        </w:rPr>
        <w:t xml:space="preserve">D. </w:t>
      </w:r>
      <w:r>
        <w:rPr>
          <w:rFonts w:hint="default" w:ascii="Times New Roman" w:hAnsi="Times New Roman" w:cs="Times New Roman"/>
          <w:b w:val="0"/>
          <w:color w:val="FF0000"/>
          <w:highlight w:val="cyan"/>
        </w:rPr>
        <w:t>And these experiences</w:t>
      </w:r>
      <w:r>
        <w:rPr>
          <w:rFonts w:hint="default" w:ascii="Times New Roman" w:hAnsi="Times New Roman" w:cs="Times New Roman"/>
          <w:b w:val="0"/>
          <w:color w:val="FF0000"/>
          <w:highlight w:val="yellow"/>
        </w:rPr>
        <w:t xml:space="preserve"> make </w:t>
      </w:r>
      <w:r>
        <w:rPr>
          <w:rFonts w:hint="default" w:ascii="Times New Roman" w:hAnsi="Times New Roman" w:cs="Times New Roman"/>
          <w:b w:val="0"/>
          <w:color w:val="FF0000"/>
          <w:highlight w:val="cyan"/>
        </w:rPr>
        <w:t>me</w:t>
      </w:r>
      <w:r>
        <w:rPr>
          <w:rFonts w:hint="default" w:ascii="Times New Roman" w:hAnsi="Times New Roman" w:cs="Times New Roman"/>
          <w:b w:val="0"/>
          <w:color w:val="FF0000"/>
          <w:highlight w:val="yellow"/>
        </w:rPr>
        <w:t xml:space="preserve"> grow and become better.</w:t>
      </w:r>
      <w:r>
        <w:rPr>
          <w:rFonts w:hint="default" w:ascii="Times New Roman" w:hAnsi="Times New Roman" w:cs="Times New Roman"/>
          <w:b w:val="0"/>
          <w:color w:val="000000"/>
          <w:sz w:val="21"/>
          <w:szCs w:val="21"/>
        </w:rPr>
        <w:t xml:space="preserve">" </w:t>
      </w:r>
      <w:r>
        <w:rPr>
          <w:rFonts w:hint="default" w:ascii="Times New Roman" w:hAnsi="Times New Roman" w:cs="Times New Roman"/>
          <w:b w:val="0"/>
          <w:color w:val="000000"/>
          <w:sz w:val="21"/>
          <w:szCs w:val="21"/>
          <w:highlight w:val="cyan"/>
        </w:rPr>
        <w:t xml:space="preserve">Such an idea </w:t>
      </w:r>
      <w:r>
        <w:rPr>
          <w:rFonts w:hint="default" w:ascii="Times New Roman" w:hAnsi="Times New Roman" w:cs="Times New Roman"/>
          <w:b w:val="0"/>
          <w:color w:val="000000"/>
          <w:sz w:val="21"/>
          <w:szCs w:val="21"/>
        </w:rPr>
        <w:t>make many adults feel ashamed（羞愧的）.He refused quite a lot of donation money and decided to make money by himself. This is also the common thing that "poor students"</w:t>
      </w:r>
      <w:r>
        <w:rPr>
          <w:rFonts w:hint="eastAsia" w:ascii="Times New Roman" w:hAnsi="Times New Roman" w:cs="Times New Roman"/>
          <w:b w:val="0"/>
          <w:color w:val="000000"/>
          <w:sz w:val="21"/>
          <w:szCs w:val="21"/>
          <w:lang w:val="en-US" w:eastAsia="zh-CN"/>
        </w:rPr>
        <w:t xml:space="preserve"> </w:t>
      </w:r>
      <w:r>
        <w:rPr>
          <w:rFonts w:hint="default" w:ascii="Times New Roman" w:hAnsi="Times New Roman" w:cs="Times New Roman"/>
          <w:b w:val="0"/>
          <w:color w:val="000000"/>
        </w:rPr>
        <w:t>have.</w:t>
      </w:r>
    </w:p>
    <w:p>
      <w:pPr>
        <w:pStyle w:val="165"/>
        <w:spacing w:before="121"/>
        <w:ind w:left="0" w:firstLine="489"/>
        <w:jc w:val="both"/>
        <w:rPr>
          <w:rFonts w:hint="default" w:ascii="Times New Roman" w:hAnsi="Times New Roman" w:cs="Times New Roman"/>
          <w:b w:val="0"/>
          <w:color w:val="000000"/>
        </w:rPr>
      </w:pPr>
      <w:r>
        <w:rPr>
          <w:rFonts w:hint="default" w:ascii="Times New Roman" w:hAnsi="Times New Roman" w:cs="Times New Roman"/>
          <w:b w:val="0"/>
          <w:color w:val="000000"/>
        </w:rPr>
        <w:t xml:space="preserve">Whatever you want to be in the future, </w:t>
      </w:r>
      <w:r>
        <w:rPr>
          <w:rFonts w:hint="default" w:ascii="Times New Roman" w:hAnsi="Times New Roman" w:cs="Times New Roman"/>
          <w:b w:val="0"/>
          <w:color w:val="000000"/>
          <w:highlight w:val="cyan"/>
        </w:rPr>
        <w:t>such personalities</w:t>
      </w:r>
      <w:r>
        <w:rPr>
          <w:rFonts w:hint="default" w:ascii="Times New Roman" w:hAnsi="Times New Roman" w:cs="Times New Roman"/>
          <w:b w:val="0"/>
          <w:color w:val="000000"/>
        </w:rPr>
        <w:t xml:space="preserve"> （品质） are necessary for growth. </w:t>
      </w:r>
      <w:r>
        <w:rPr>
          <w:rFonts w:hint="eastAsia" w:ascii="Times New Roman" w:hAnsi="Times New Roman" w:cs="Times New Roman"/>
          <w:b w:val="0"/>
          <w:color w:val="000000"/>
          <w:lang w:val="en-US" w:eastAsia="zh-CN"/>
        </w:rPr>
        <w:t>54</w:t>
      </w:r>
      <w:r>
        <w:rPr>
          <w:rFonts w:hint="default" w:ascii="Times New Roman" w:hAnsi="Times New Roman" w:cs="Times New Roman"/>
          <w:b w:val="0"/>
          <w:color w:val="000000"/>
        </w:rPr>
        <w:t>____</w:t>
      </w:r>
      <w:r>
        <w:rPr>
          <w:rFonts w:hint="default" w:ascii="Times New Roman" w:hAnsi="Times New Roman" w:cs="Times New Roman"/>
          <w:b w:val="0"/>
          <w:color w:val="FF0000"/>
          <w:highlight w:val="yellow"/>
        </w:rPr>
        <w:t xml:space="preserve">G. </w:t>
      </w:r>
      <w:r>
        <w:rPr>
          <w:rFonts w:hint="default" w:ascii="Times New Roman" w:hAnsi="Times New Roman" w:cs="Times New Roman"/>
          <w:b w:val="0"/>
          <w:color w:val="FF0000"/>
          <w:highlight w:val="cyan"/>
        </w:rPr>
        <w:t>They</w:t>
      </w:r>
      <w:r>
        <w:rPr>
          <w:rFonts w:hint="default" w:ascii="Times New Roman" w:hAnsi="Times New Roman" w:cs="Times New Roman"/>
          <w:b w:val="0"/>
          <w:color w:val="FF0000"/>
          <w:highlight w:val="yellow"/>
        </w:rPr>
        <w:t xml:space="preserve"> are important for everyone.</w:t>
      </w:r>
      <w:r>
        <w:rPr>
          <w:rFonts w:hint="eastAsia" w:hAnsi="Times New Roman" w:cs="Times New Roman"/>
          <w:b w:val="0"/>
          <w:color w:val="FF0000"/>
          <w:highlight w:val="yellow"/>
          <w:lang w:val="en-US" w:eastAsia="zh-CN"/>
        </w:rPr>
        <w:t xml:space="preserve"> </w:t>
      </w:r>
      <w:r>
        <w:rPr>
          <w:rFonts w:hint="default" w:ascii="Times New Roman" w:hAnsi="Times New Roman" w:cs="Times New Roman"/>
          <w:b w:val="0"/>
          <w:color w:val="000000"/>
        </w:rPr>
        <w:t>Not everything goes well all the time. But if you are strong and optimistic, you can go through difficulties. In fact, living in poor families docsn't promise such good personalities, and living in happiness doesn't promise optimistic attitudes（态度）.We like such "</w:t>
      </w:r>
      <w:r>
        <w:rPr>
          <w:rFonts w:hint="default" w:ascii="Times New Roman" w:hAnsi="Times New Roman" w:cs="Times New Roman"/>
          <w:b w:val="0"/>
          <w:color w:val="000000"/>
          <w:highlight w:val="cyan"/>
        </w:rPr>
        <w:t>poor students</w:t>
      </w:r>
      <w:r>
        <w:rPr>
          <w:rFonts w:hint="default" w:ascii="Times New Roman" w:hAnsi="Times New Roman" w:cs="Times New Roman"/>
          <w:b w:val="0"/>
          <w:color w:val="000000"/>
        </w:rPr>
        <w:t>"because they are strong and optimistic. For them, few can choose their lifestyles. 55.____</w:t>
      </w:r>
      <w:r>
        <w:rPr>
          <w:rFonts w:hint="default" w:ascii="Times New Roman" w:hAnsi="Times New Roman" w:cs="Times New Roman"/>
          <w:b w:val="0"/>
          <w:color w:val="FF0000"/>
          <w:highlight w:val="yellow"/>
        </w:rPr>
        <w:t>C."</w:t>
      </w:r>
      <w:r>
        <w:rPr>
          <w:rFonts w:hint="default" w:ascii="Times New Roman" w:hAnsi="Times New Roman" w:cs="Times New Roman"/>
          <w:b w:val="0"/>
          <w:color w:val="FF0000"/>
          <w:highlight w:val="cyan"/>
        </w:rPr>
        <w:t>Poor students</w:t>
      </w:r>
      <w:r>
        <w:rPr>
          <w:rFonts w:hint="default" w:ascii="Times New Roman" w:hAnsi="Times New Roman" w:cs="Times New Roman"/>
          <w:b w:val="0"/>
          <w:color w:val="FF0000"/>
          <w:highlight w:val="yellow"/>
        </w:rPr>
        <w:t>" arc usually friendly and caring.</w:t>
      </w:r>
      <w:r>
        <w:rPr>
          <w:rFonts w:hint="eastAsia" w:hAnsi="Times New Roman" w:cs="Times New Roman"/>
          <w:b w:val="0"/>
          <w:color w:val="FF0000"/>
          <w:highlight w:val="yellow"/>
          <w:lang w:val="en-US" w:eastAsia="zh-CN"/>
        </w:rPr>
        <w:t xml:space="preserve"> </w:t>
      </w:r>
      <w:r>
        <w:rPr>
          <w:rFonts w:hint="default" w:ascii="Times New Roman" w:hAnsi="Times New Roman" w:cs="Times New Roman"/>
          <w:b w:val="0"/>
          <w:color w:val="000000"/>
        </w:rPr>
        <w:t xml:space="preserve">That's why </w:t>
      </w:r>
      <w:r>
        <w:rPr>
          <w:rFonts w:hint="default" w:ascii="Times New Roman" w:hAnsi="Times New Roman" w:cs="Times New Roman"/>
          <w:b w:val="0"/>
          <w:color w:val="000000"/>
          <w:highlight w:val="cyan"/>
        </w:rPr>
        <w:t>they</w:t>
      </w:r>
      <w:r>
        <w:rPr>
          <w:rFonts w:hint="default" w:ascii="Times New Roman" w:hAnsi="Times New Roman" w:cs="Times New Roman"/>
          <w:b w:val="0"/>
          <w:color w:val="000000"/>
        </w:rPr>
        <w:t xml:space="preserve"> are great examples in our life. Every one of us should learn from them.</w:t>
      </w:r>
    </w:p>
    <w:p>
      <w:pPr>
        <w:pStyle w:val="165"/>
        <w:spacing w:before="121"/>
        <w:ind w:left="0" w:firstLine="489"/>
        <w:jc w:val="both"/>
        <w:rPr>
          <w:rFonts w:hint="default" w:ascii="Times New Roman" w:hAnsi="Times New Roman" w:cs="Times New Roman"/>
          <w:b w:val="0"/>
          <w:color w:val="000000"/>
        </w:rPr>
      </w:pPr>
    </w:p>
    <w:p>
      <w:pPr>
        <w:pStyle w:val="165"/>
        <w:spacing w:before="121"/>
        <w:jc w:val="both"/>
        <w:rPr>
          <w:rFonts w:hint="default" w:ascii="Times New Roman" w:hAnsi="Times New Roman" w:cs="Times New Roman"/>
          <w:b w:val="0"/>
          <w:color w:val="FF0000"/>
          <w:highlight w:val="yellow"/>
        </w:rPr>
      </w:pPr>
      <w:r>
        <w:rPr>
          <w:rFonts w:hint="eastAsia" w:hAnsi="Times New Roman" w:cs="Times New Roman"/>
          <w:b w:val="0"/>
          <w:color w:val="FF0000"/>
          <w:highlight w:val="none"/>
          <w:lang w:val="en-US" w:eastAsia="zh-CN"/>
        </w:rPr>
        <w:t xml:space="preserve">       </w:t>
      </w:r>
      <w:r>
        <w:rPr>
          <w:rFonts w:hint="default" w:ascii="Times New Roman" w:hAnsi="Times New Roman" w:cs="Times New Roman"/>
          <w:b w:val="0"/>
          <w:color w:val="FF0000"/>
          <w:highlight w:val="yellow"/>
        </w:rPr>
        <w:t>A. Life is full of ups and downs.</w:t>
      </w:r>
    </w:p>
    <w:p>
      <w:pPr>
        <w:pStyle w:val="165"/>
        <w:spacing w:before="121"/>
        <w:ind w:left="0" w:firstLine="489"/>
        <w:jc w:val="both"/>
        <w:rPr>
          <w:rFonts w:hint="default" w:ascii="Times New Roman" w:hAnsi="Times New Roman" w:cs="Times New Roman"/>
          <w:b w:val="0"/>
          <w:color w:val="FF0000"/>
          <w:highlight w:val="yellow"/>
        </w:rPr>
      </w:pPr>
      <w:r>
        <w:rPr>
          <w:rFonts w:hint="default" w:ascii="Times New Roman" w:hAnsi="Times New Roman" w:cs="Times New Roman"/>
          <w:b w:val="0"/>
          <w:color w:val="FF0000"/>
          <w:highlight w:val="yellow"/>
        </w:rPr>
        <w:t>B. A girl named Wang Xinyi is another example.</w:t>
      </w:r>
    </w:p>
    <w:p>
      <w:pPr>
        <w:pStyle w:val="165"/>
        <w:spacing w:before="121"/>
        <w:ind w:left="0" w:firstLine="489"/>
        <w:jc w:val="both"/>
        <w:rPr>
          <w:rFonts w:hint="default" w:ascii="Times New Roman" w:hAnsi="Times New Roman" w:cs="Times New Roman"/>
          <w:b w:val="0"/>
          <w:color w:val="FF0000"/>
          <w:highlight w:val="yellow"/>
        </w:rPr>
      </w:pPr>
      <w:r>
        <w:rPr>
          <w:rFonts w:hint="default" w:ascii="Times New Roman" w:hAnsi="Times New Roman" w:cs="Times New Roman"/>
          <w:b w:val="0"/>
          <w:color w:val="FF0000"/>
          <w:highlight w:val="yellow"/>
        </w:rPr>
        <w:t>C."Poor students" arc usually friendly and caring.</w:t>
      </w:r>
    </w:p>
    <w:p>
      <w:pPr>
        <w:pStyle w:val="165"/>
        <w:spacing w:before="121"/>
        <w:ind w:left="0" w:firstLine="489"/>
        <w:jc w:val="both"/>
        <w:rPr>
          <w:rFonts w:hint="default" w:ascii="Times New Roman" w:hAnsi="Times New Roman" w:cs="Times New Roman"/>
          <w:b w:val="0"/>
          <w:color w:val="FF0000"/>
          <w:highlight w:val="yellow"/>
        </w:rPr>
      </w:pPr>
      <w:r>
        <w:rPr>
          <w:rFonts w:hint="default" w:ascii="Times New Roman" w:hAnsi="Times New Roman" w:cs="Times New Roman"/>
          <w:b w:val="0"/>
          <w:color w:val="FF0000"/>
          <w:highlight w:val="yellow"/>
        </w:rPr>
        <w:t xml:space="preserve">D. </w:t>
      </w:r>
      <w:r>
        <w:rPr>
          <w:rFonts w:hint="default" w:ascii="Times New Roman" w:hAnsi="Times New Roman" w:cs="Times New Roman"/>
          <w:b w:val="0"/>
          <w:color w:val="FF0000"/>
          <w:highlight w:val="cyan"/>
        </w:rPr>
        <w:t>And these experiences</w:t>
      </w:r>
      <w:r>
        <w:rPr>
          <w:rFonts w:hint="default" w:ascii="Times New Roman" w:hAnsi="Times New Roman" w:cs="Times New Roman"/>
          <w:b w:val="0"/>
          <w:color w:val="FF0000"/>
          <w:highlight w:val="yellow"/>
        </w:rPr>
        <w:t xml:space="preserve"> make me grow and become better.</w:t>
      </w:r>
    </w:p>
    <w:p>
      <w:pPr>
        <w:pStyle w:val="165"/>
        <w:spacing w:before="121"/>
        <w:ind w:left="0" w:firstLine="489"/>
        <w:jc w:val="both"/>
        <w:rPr>
          <w:rFonts w:hint="default" w:ascii="Times New Roman" w:hAnsi="Times New Roman" w:cs="Times New Roman"/>
          <w:b w:val="0"/>
          <w:color w:val="FF0000"/>
          <w:highlight w:val="yellow"/>
        </w:rPr>
      </w:pPr>
      <w:r>
        <w:rPr>
          <w:rFonts w:hint="default" w:ascii="Times New Roman" w:hAnsi="Times New Roman" w:cs="Times New Roman"/>
          <w:b w:val="0"/>
          <w:color w:val="FF0000"/>
          <w:highlight w:val="yellow"/>
        </w:rPr>
        <w:t xml:space="preserve">R. Born in poor families, </w:t>
      </w:r>
      <w:r>
        <w:rPr>
          <w:rFonts w:hint="default" w:ascii="Times New Roman" w:hAnsi="Times New Roman" w:cs="Times New Roman"/>
          <w:b w:val="0"/>
          <w:color w:val="FF0000"/>
          <w:highlight w:val="cyan"/>
        </w:rPr>
        <w:t>these students</w:t>
      </w:r>
      <w:r>
        <w:rPr>
          <w:rFonts w:hint="default" w:ascii="Times New Roman" w:hAnsi="Times New Roman" w:cs="Times New Roman"/>
          <w:b w:val="0"/>
          <w:color w:val="FF0000"/>
          <w:highlight w:val="yellow"/>
        </w:rPr>
        <w:t xml:space="preserve"> have a lot in common.</w:t>
      </w:r>
    </w:p>
    <w:p>
      <w:pPr>
        <w:pStyle w:val="165"/>
        <w:spacing w:before="121"/>
        <w:ind w:left="0" w:firstLine="489"/>
        <w:jc w:val="both"/>
        <w:rPr>
          <w:rFonts w:hint="default" w:ascii="Times New Roman" w:hAnsi="Times New Roman" w:cs="Times New Roman"/>
          <w:b w:val="0"/>
          <w:color w:val="FF0000"/>
          <w:highlight w:val="yellow"/>
        </w:rPr>
      </w:pPr>
      <w:r>
        <w:rPr>
          <w:rFonts w:hint="default" w:ascii="Times New Roman" w:hAnsi="Times New Roman" w:cs="Times New Roman"/>
          <w:b w:val="0"/>
          <w:color w:val="FF0000"/>
          <w:highlight w:val="yellow"/>
        </w:rPr>
        <w:t xml:space="preserve">F. </w:t>
      </w:r>
      <w:r>
        <w:rPr>
          <w:rFonts w:hint="default" w:ascii="Times New Roman" w:hAnsi="Times New Roman" w:cs="Times New Roman"/>
          <w:b w:val="0"/>
          <w:color w:val="FF0000"/>
          <w:highlight w:val="cyan"/>
        </w:rPr>
        <w:t>However</w:t>
      </w:r>
      <w:r>
        <w:rPr>
          <w:rFonts w:hint="default" w:ascii="Times New Roman" w:hAnsi="Times New Roman" w:cs="Times New Roman"/>
          <w:b w:val="0"/>
          <w:color w:val="FF0000"/>
          <w:highlight w:val="yellow"/>
        </w:rPr>
        <w:t xml:space="preserve">, all of </w:t>
      </w:r>
      <w:r>
        <w:rPr>
          <w:rFonts w:hint="default" w:ascii="Times New Roman" w:hAnsi="Times New Roman" w:cs="Times New Roman"/>
          <w:b w:val="0"/>
          <w:color w:val="FF0000"/>
          <w:highlight w:val="cyan"/>
        </w:rPr>
        <w:t>them</w:t>
      </w:r>
      <w:r>
        <w:rPr>
          <w:rFonts w:hint="default" w:ascii="Times New Roman" w:hAnsi="Times New Roman" w:cs="Times New Roman"/>
          <w:b w:val="0"/>
          <w:color w:val="FF0000"/>
          <w:highlight w:val="yellow"/>
        </w:rPr>
        <w:t xml:space="preserve"> can choose their attitudes towards life.</w:t>
      </w:r>
    </w:p>
    <w:p>
      <w:pPr>
        <w:pStyle w:val="165"/>
        <w:spacing w:before="121"/>
        <w:ind w:left="0" w:firstLine="489"/>
        <w:jc w:val="both"/>
        <w:rPr>
          <w:rFonts w:hint="default" w:ascii="Times New Roman" w:hAnsi="Times New Roman" w:cs="Times New Roman"/>
          <w:b w:val="0"/>
          <w:color w:val="FF0000"/>
          <w:highlight w:val="yellow"/>
        </w:rPr>
      </w:pPr>
      <w:r>
        <w:rPr>
          <w:rFonts w:hint="default" w:ascii="Times New Roman" w:hAnsi="Times New Roman" w:cs="Times New Roman"/>
          <w:b w:val="0"/>
          <w:color w:val="FF0000"/>
          <w:highlight w:val="yellow"/>
        </w:rPr>
        <w:t xml:space="preserve">G. </w:t>
      </w:r>
      <w:r>
        <w:rPr>
          <w:rFonts w:hint="default" w:ascii="Times New Roman" w:hAnsi="Times New Roman" w:cs="Times New Roman"/>
          <w:b w:val="0"/>
          <w:color w:val="FF0000"/>
          <w:highlight w:val="cyan"/>
        </w:rPr>
        <w:t>They</w:t>
      </w:r>
      <w:r>
        <w:rPr>
          <w:rFonts w:hint="default" w:ascii="Times New Roman" w:hAnsi="Times New Roman" w:cs="Times New Roman"/>
          <w:b w:val="0"/>
          <w:color w:val="FF0000"/>
          <w:highlight w:val="yellow"/>
        </w:rPr>
        <w:t xml:space="preserve"> are important for everyone.</w:t>
      </w:r>
    </w:p>
    <w:p>
      <w:pPr>
        <w:pStyle w:val="165"/>
        <w:spacing w:before="121"/>
        <w:jc w:val="both"/>
        <w:rPr>
          <w:rFonts w:hint="default" w:ascii="Times New Roman" w:hAnsi="Times New Roman" w:cs="Times New Roman"/>
          <w:b w:val="0"/>
          <w:color w:val="000000"/>
        </w:rPr>
      </w:pPr>
    </w:p>
    <w:p>
      <w:pPr>
        <w:pStyle w:val="165"/>
        <w:spacing w:before="121"/>
        <w:ind w:left="205" w:firstLine="0"/>
        <w:jc w:val="both"/>
        <w:rPr>
          <w:rFonts w:hint="default" w:ascii="Times New Roman" w:hAnsi="Times New Roman" w:cs="Times New Roman"/>
        </w:rPr>
      </w:pPr>
      <w:r>
        <w:rPr>
          <w:rFonts w:hint="default" w:ascii="Times New Roman" w:hAnsi="Times New Roman" w:cs="Times New Roman"/>
          <w:b w:val="0"/>
          <w:color w:val="000000"/>
        </w:rPr>
        <w:t>V.完成句子：根据所给汉语意思，用单词或短语完成下列句子。（共5小题，计10分）</w:t>
      </w:r>
    </w:p>
    <w:p>
      <w:pPr>
        <w:pStyle w:val="165"/>
        <w:numPr>
          <w:ilvl w:val="0"/>
          <w:numId w:val="11"/>
        </w:numPr>
        <w:ind w:left="0" w:firstLine="205"/>
        <w:jc w:val="both"/>
        <w:rPr>
          <w:rFonts w:hint="default" w:ascii="Times New Roman" w:hAnsi="Times New Roman" w:cs="Times New Roman"/>
          <w:b w:val="0"/>
          <w:color w:val="000000"/>
        </w:rPr>
      </w:pPr>
      <w:r>
        <w:rPr>
          <w:rFonts w:hint="default" w:ascii="Times New Roman" w:hAnsi="Times New Roman" w:cs="Times New Roman"/>
          <w:b w:val="0"/>
          <w:color w:val="000000"/>
        </w:rPr>
        <w:t xml:space="preserve">今天的天气可真热啊！ </w:t>
      </w:r>
    </w:p>
    <w:p>
      <w:pPr>
        <w:pStyle w:val="165"/>
        <w:numPr>
          <w:ilvl w:val="0"/>
          <w:numId w:val="0"/>
        </w:numPr>
        <w:ind w:left="205" w:leftChars="0"/>
        <w:jc w:val="both"/>
        <w:rPr>
          <w:rFonts w:hint="default" w:ascii="Times New Roman" w:hAnsi="Times New Roman" w:cs="Times New Roman"/>
        </w:rPr>
      </w:pPr>
      <w:r>
        <w:rPr>
          <w:rFonts w:hint="eastAsia" w:ascii="Times New Roman" w:hAnsi="Times New Roman" w:cs="Times New Roman"/>
          <w:b w:val="0"/>
          <w:color w:val="000000"/>
          <w:lang w:val="en-US" w:eastAsia="zh-CN"/>
        </w:rPr>
        <w:t xml:space="preserve">     ___</w:t>
      </w:r>
      <w:r>
        <w:rPr>
          <w:rFonts w:hint="eastAsia" w:hAnsi="Times New Roman" w:cs="Times New Roman"/>
          <w:b w:val="0"/>
          <w:color w:val="FF0000"/>
          <w:highlight w:val="yellow"/>
          <w:lang w:val="en-US" w:eastAsia="zh-CN"/>
        </w:rPr>
        <w:t xml:space="preserve">How hot </w:t>
      </w:r>
      <w:r>
        <w:rPr>
          <w:rFonts w:hint="eastAsia" w:ascii="Times New Roman" w:hAnsi="Times New Roman" w:cs="Times New Roman"/>
          <w:b w:val="0"/>
          <w:color w:val="000000"/>
          <w:lang w:val="en-US" w:eastAsia="zh-CN"/>
        </w:rPr>
        <w:t>_________</w:t>
      </w:r>
      <w:r>
        <w:rPr>
          <w:rFonts w:hint="default" w:ascii="Times New Roman" w:hAnsi="Times New Roman" w:cs="Times New Roman"/>
          <w:b w:val="0"/>
          <w:color w:val="000000"/>
        </w:rPr>
        <w:t xml:space="preserve"> the weather is today!</w:t>
      </w:r>
    </w:p>
    <w:p>
      <w:pPr>
        <w:pStyle w:val="165"/>
        <w:numPr>
          <w:ilvl w:val="0"/>
          <w:numId w:val="11"/>
        </w:numPr>
        <w:ind w:left="0" w:leftChars="0" w:firstLine="205" w:firstLineChars="0"/>
        <w:jc w:val="both"/>
        <w:rPr>
          <w:rFonts w:hint="default" w:ascii="Times New Roman" w:hAnsi="Times New Roman" w:cs="Times New Roman"/>
          <w:b w:val="0"/>
          <w:color w:val="000000"/>
        </w:rPr>
      </w:pPr>
      <w:r>
        <w:rPr>
          <w:rFonts w:hint="default" w:ascii="Times New Roman" w:hAnsi="Times New Roman" w:cs="Times New Roman"/>
          <w:b w:val="0"/>
          <w:color w:val="000000"/>
        </w:rPr>
        <w:t>她天生一副好嗓子。</w:t>
      </w:r>
    </w:p>
    <w:p>
      <w:pPr>
        <w:pStyle w:val="165"/>
        <w:numPr>
          <w:ilvl w:val="0"/>
          <w:numId w:val="0"/>
        </w:numPr>
        <w:ind w:left="600" w:leftChars="300"/>
        <w:jc w:val="both"/>
        <w:rPr>
          <w:rFonts w:hint="default" w:ascii="Times New Roman" w:hAnsi="Times New Roman" w:cs="Times New Roman"/>
        </w:rPr>
      </w:pPr>
      <w:r>
        <w:rPr>
          <w:rFonts w:hint="default" w:ascii="Times New Roman" w:hAnsi="Times New Roman" w:cs="Times New Roman"/>
          <w:b w:val="0"/>
          <w:color w:val="000000"/>
        </w:rPr>
        <w:t xml:space="preserve">She </w:t>
      </w:r>
      <w:r>
        <w:rPr>
          <w:rFonts w:hint="eastAsia" w:ascii="Times New Roman" w:hAnsi="Times New Roman" w:cs="Times New Roman"/>
          <w:b w:val="0"/>
          <w:color w:val="000000"/>
          <w:lang w:val="en-US" w:eastAsia="zh-CN"/>
        </w:rPr>
        <w:t>__</w:t>
      </w:r>
      <w:r>
        <w:rPr>
          <w:rFonts w:hint="eastAsia" w:hAnsi="Times New Roman" w:cs="Times New Roman"/>
          <w:b w:val="0"/>
          <w:color w:val="FF0000"/>
          <w:highlight w:val="yellow"/>
          <w:lang w:val="en-US" w:eastAsia="zh-CN"/>
        </w:rPr>
        <w:t xml:space="preserve">is born with </w:t>
      </w:r>
      <w:r>
        <w:rPr>
          <w:rFonts w:hint="eastAsia" w:ascii="Times New Roman" w:hAnsi="Times New Roman" w:cs="Times New Roman"/>
          <w:b w:val="0"/>
          <w:color w:val="000000"/>
          <w:lang w:val="en-US" w:eastAsia="zh-CN"/>
        </w:rPr>
        <w:t>__________</w:t>
      </w:r>
      <w:r>
        <w:rPr>
          <w:rFonts w:hint="default" w:ascii="Times New Roman" w:hAnsi="Times New Roman" w:cs="Times New Roman"/>
          <w:b w:val="0"/>
          <w:color w:val="000000"/>
        </w:rPr>
        <w:t>a beautiful voice.</w:t>
      </w:r>
    </w:p>
    <w:p>
      <w:pPr>
        <w:pStyle w:val="165"/>
        <w:ind w:left="0" w:firstLine="205"/>
        <w:jc w:val="both"/>
        <w:rPr>
          <w:rFonts w:hint="default" w:ascii="Times New Roman" w:hAnsi="Times New Roman" w:cs="Times New Roman"/>
        </w:rPr>
      </w:pPr>
      <w:r>
        <w:rPr>
          <w:rFonts w:hint="default" w:ascii="Times New Roman" w:hAnsi="Times New Roman" w:cs="Times New Roman"/>
          <w:b w:val="0"/>
          <w:color w:val="000000"/>
        </w:rPr>
        <w:t>58.我有一个能够与我练习英语的好搭档。</w:t>
      </w:r>
    </w:p>
    <w:p>
      <w:pPr>
        <w:pStyle w:val="165"/>
        <w:ind w:left="0" w:firstLine="684"/>
        <w:jc w:val="both"/>
        <w:rPr>
          <w:rFonts w:hint="default" w:ascii="Times New Roman" w:hAnsi="Times New Roman" w:cs="Times New Roman"/>
        </w:rPr>
      </w:pPr>
      <w:r>
        <w:rPr>
          <w:rFonts w:hint="default" w:ascii="Times New Roman" w:hAnsi="Times New Roman" w:cs="Times New Roman"/>
          <w:b w:val="0"/>
          <w:color w:val="000000"/>
        </w:rPr>
        <w:t xml:space="preserve">I have a </w:t>
      </w:r>
      <w:r>
        <w:rPr>
          <w:rFonts w:hint="eastAsia" w:ascii="Times New Roman" w:hAnsi="Times New Roman" w:cs="Times New Roman"/>
          <w:b w:val="0"/>
          <w:color w:val="000000"/>
          <w:lang w:val="en-US" w:eastAsia="zh-CN"/>
        </w:rPr>
        <w:t>___</w:t>
      </w:r>
      <w:r>
        <w:rPr>
          <w:rFonts w:hint="eastAsia" w:hAnsi="Times New Roman" w:cs="Times New Roman"/>
          <w:b w:val="0"/>
          <w:color w:val="FF0000"/>
          <w:highlight w:val="yellow"/>
          <w:lang w:val="en-US" w:eastAsia="zh-CN"/>
        </w:rPr>
        <w:t xml:space="preserve">partner </w:t>
      </w:r>
      <w:r>
        <w:rPr>
          <w:rFonts w:hint="eastAsia" w:ascii="Times New Roman" w:hAnsi="Times New Roman" w:cs="Times New Roman"/>
          <w:b w:val="0"/>
          <w:color w:val="000000"/>
          <w:lang w:val="en-US" w:eastAsia="zh-CN"/>
        </w:rPr>
        <w:t>_________</w:t>
      </w:r>
      <w:r>
        <w:rPr>
          <w:rFonts w:hint="default" w:ascii="Times New Roman" w:hAnsi="Times New Roman" w:cs="Times New Roman"/>
          <w:b w:val="0"/>
          <w:color w:val="000000"/>
        </w:rPr>
        <w:t>to practice English with.</w:t>
      </w:r>
    </w:p>
    <w:p>
      <w:pPr>
        <w:pStyle w:val="165"/>
        <w:numPr>
          <w:ilvl w:val="0"/>
          <w:numId w:val="12"/>
        </w:numPr>
        <w:ind w:left="205" w:firstLine="0"/>
        <w:jc w:val="both"/>
        <w:rPr>
          <w:rFonts w:hint="default" w:ascii="Times New Roman" w:hAnsi="Times New Roman" w:cs="Times New Roman"/>
          <w:b w:val="0"/>
          <w:color w:val="000000"/>
        </w:rPr>
      </w:pPr>
      <w:r>
        <w:rPr>
          <w:rFonts w:hint="default" w:ascii="Times New Roman" w:hAnsi="Times New Roman" w:cs="Times New Roman"/>
          <w:b w:val="0"/>
          <w:color w:val="000000"/>
        </w:rPr>
        <w:t xml:space="preserve">我们所学的内容会改变我们。所以，我们一定要智慧地学习。 </w:t>
      </w:r>
    </w:p>
    <w:p>
      <w:pPr>
        <w:pStyle w:val="165"/>
        <w:numPr>
          <w:ilvl w:val="0"/>
          <w:numId w:val="0"/>
        </w:numPr>
        <w:ind w:left="205" w:leftChars="0"/>
        <w:jc w:val="both"/>
        <w:rPr>
          <w:rFonts w:hint="default" w:ascii="Times New Roman" w:hAnsi="Times New Roman" w:cs="Times New Roman"/>
        </w:rPr>
      </w:pPr>
      <w:r>
        <w:rPr>
          <w:rFonts w:hint="eastAsia" w:ascii="Times New Roman" w:hAnsi="Times New Roman" w:cs="Times New Roman"/>
          <w:b w:val="0"/>
          <w:color w:val="000000"/>
          <w:lang w:val="en-US" w:eastAsia="zh-CN"/>
        </w:rPr>
        <w:t xml:space="preserve">   </w:t>
      </w:r>
      <w:r>
        <w:rPr>
          <w:rFonts w:hint="default" w:ascii="Times New Roman" w:hAnsi="Times New Roman" w:cs="Times New Roman"/>
          <w:b w:val="0"/>
          <w:color w:val="000000"/>
        </w:rPr>
        <w:t>What we learn changes us. So we must</w:t>
      </w:r>
      <w:r>
        <w:rPr>
          <w:rFonts w:hint="eastAsia" w:ascii="Times New Roman" w:hAnsi="Times New Roman" w:cs="Times New Roman"/>
          <w:b w:val="0"/>
          <w:color w:val="000000"/>
          <w:lang w:val="en-US" w:eastAsia="zh-CN"/>
        </w:rPr>
        <w:t xml:space="preserve"> __</w:t>
      </w:r>
      <w:r>
        <w:rPr>
          <w:rFonts w:hint="eastAsia" w:hAnsi="Times New Roman" w:cs="Times New Roman"/>
          <w:b w:val="0"/>
          <w:color w:val="FF0000"/>
          <w:highlight w:val="yellow"/>
          <w:lang w:val="en-US" w:eastAsia="zh-CN"/>
        </w:rPr>
        <w:t>learn</w:t>
      </w:r>
      <w:r>
        <w:rPr>
          <w:rFonts w:hint="eastAsia" w:ascii="Times New Roman" w:hAnsi="Times New Roman" w:cs="Times New Roman"/>
          <w:b w:val="0"/>
          <w:color w:val="000000"/>
          <w:lang w:val="en-US" w:eastAsia="zh-CN"/>
        </w:rPr>
        <w:t>_</w:t>
      </w:r>
      <w:r>
        <w:rPr>
          <w:rFonts w:hint="eastAsia" w:hAnsi="Times New Roman" w:cs="Times New Roman"/>
          <w:b w:val="0"/>
          <w:color w:val="FF0000"/>
          <w:highlight w:val="yellow"/>
          <w:lang w:val="en-US" w:eastAsia="zh-CN"/>
        </w:rPr>
        <w:t xml:space="preserve"> wisely  </w:t>
      </w:r>
      <w:r>
        <w:rPr>
          <w:rFonts w:hint="eastAsia" w:ascii="Times New Roman" w:hAnsi="Times New Roman" w:cs="Times New Roman"/>
          <w:b w:val="0"/>
          <w:color w:val="000000"/>
          <w:lang w:val="en-US" w:eastAsia="zh-CN"/>
        </w:rPr>
        <w:t>_________</w:t>
      </w:r>
      <w:r>
        <w:rPr>
          <w:rFonts w:hint="eastAsia" w:hAnsi="Times New Roman" w:cs="Times New Roman"/>
          <w:b w:val="0"/>
          <w:color w:val="000000"/>
          <w:lang w:val="en-US" w:eastAsia="zh-CN"/>
        </w:rPr>
        <w:t>.</w:t>
      </w:r>
    </w:p>
    <w:p>
      <w:pPr>
        <w:pStyle w:val="165"/>
        <w:ind w:left="0" w:firstLine="205"/>
        <w:jc w:val="both"/>
        <w:rPr>
          <w:rFonts w:hint="default" w:ascii="Times New Roman" w:hAnsi="Times New Roman" w:cs="Times New Roman"/>
        </w:rPr>
      </w:pPr>
      <w:r>
        <w:rPr>
          <w:rFonts w:hint="default" w:ascii="Times New Roman" w:hAnsi="Times New Roman" w:cs="Times New Roman"/>
          <w:b w:val="0"/>
          <w:color w:val="000000"/>
        </w:rPr>
        <w:t>60.知识不仅来源于书本，也来源于生活。</w:t>
      </w:r>
    </w:p>
    <w:p>
      <w:pPr>
        <w:pStyle w:val="165"/>
        <w:ind w:left="600" w:leftChars="300"/>
        <w:jc w:val="both"/>
        <w:rPr>
          <w:rFonts w:hint="default" w:ascii="Times New Roman" w:hAnsi="Times New Roman" w:cs="Times New Roman"/>
          <w:b w:val="0"/>
          <w:color w:val="000000"/>
        </w:rPr>
      </w:pPr>
      <w:r>
        <w:rPr>
          <w:rFonts w:hint="eastAsia" w:ascii="Times New Roman" w:hAnsi="Times New Roman" w:cs="Times New Roman"/>
          <w:b w:val="0"/>
          <w:color w:val="000000"/>
          <w:lang w:val="en-US" w:eastAsia="zh-CN"/>
        </w:rPr>
        <w:t>____</w:t>
      </w:r>
      <w:r>
        <w:rPr>
          <w:rFonts w:hint="eastAsia" w:hAnsi="Times New Roman" w:cs="Times New Roman"/>
          <w:b w:val="0"/>
          <w:color w:val="FF0000"/>
          <w:highlight w:val="yellow"/>
          <w:lang w:val="en-US" w:eastAsia="zh-CN"/>
        </w:rPr>
        <w:t>Knowledge</w:t>
      </w:r>
      <w:r>
        <w:rPr>
          <w:rFonts w:hint="eastAsia" w:ascii="Times New Roman" w:hAnsi="Times New Roman" w:cs="Times New Roman"/>
          <w:b w:val="0"/>
          <w:color w:val="000000"/>
          <w:lang w:val="en-US" w:eastAsia="zh-CN"/>
        </w:rPr>
        <w:t>________</w:t>
      </w:r>
      <w:r>
        <w:rPr>
          <w:rFonts w:hint="default" w:ascii="Times New Roman" w:hAnsi="Times New Roman" w:cs="Times New Roman"/>
          <w:b w:val="0"/>
          <w:color w:val="000000"/>
        </w:rPr>
        <w:t>comes not only from books but also from life.</w:t>
      </w:r>
    </w:p>
    <w:p>
      <w:pPr>
        <w:pStyle w:val="165"/>
        <w:jc w:val="both"/>
        <w:rPr>
          <w:rFonts w:hint="default" w:ascii="Times New Roman" w:hAnsi="Times New Roman" w:cs="Times New Roman"/>
          <w:b w:val="0"/>
          <w:color w:val="000000"/>
        </w:rPr>
      </w:pPr>
    </w:p>
    <w:p>
      <w:pPr>
        <w:pStyle w:val="165"/>
        <w:ind w:left="205" w:firstLine="0"/>
        <w:jc w:val="both"/>
        <w:rPr>
          <w:rFonts w:hint="default" w:ascii="Times New Roman" w:hAnsi="Times New Roman" w:cs="Times New Roman"/>
          <w:b/>
          <w:bCs/>
          <w:color w:val="FF0000"/>
          <w:highlight w:val="yellow"/>
        </w:rPr>
      </w:pPr>
      <w:r>
        <w:rPr>
          <w:rFonts w:hint="default" w:ascii="Times New Roman" w:hAnsi="Times New Roman" w:cs="Times New Roman"/>
          <w:b w:val="0"/>
          <w:color w:val="000000"/>
        </w:rPr>
        <w:t>VI.短文填空：用方框中所给单词的适当形式填空，使短文完整正确。（每个单词限用一次，每空限填一个单词。）（共10小题，计10分）</w:t>
      </w:r>
    </w:p>
    <w:p>
      <w:pPr>
        <w:pStyle w:val="165"/>
        <w:spacing w:before="121"/>
        <w:ind w:left="489" w:firstLine="311"/>
        <w:jc w:val="both"/>
        <w:rPr>
          <w:rFonts w:hint="default" w:ascii="Times New Roman" w:hAnsi="Times New Roman" w:cs="Times New Roman"/>
          <w:b w:val="0"/>
          <w:color w:val="000000"/>
        </w:rPr>
      </w:pPr>
    </w:p>
    <w:p>
      <w:pPr>
        <w:pStyle w:val="165"/>
        <w:ind w:left="205" w:firstLine="489"/>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rPr>
        <w:t>On June 9th,1870, Charles Dickens (狄更斯） died at the age of 58. The next day, a headline in The New York Times read, "The Saddest News</w:t>
      </w:r>
      <w:r>
        <w:rPr>
          <w:rFonts w:hint="eastAsia" w:ascii="Times New Roman" w:hAnsi="Times New Roman" w:cs="Times New Roman"/>
          <w:b w:val="0"/>
          <w:color w:val="000000"/>
          <w:lang w:val="en-US" w:eastAsia="zh-CN"/>
        </w:rPr>
        <w:t xml:space="preserve"> ----____61__</w:t>
      </w:r>
      <w:r>
        <w:rPr>
          <w:rFonts w:hint="default" w:ascii="Times New Roman" w:hAnsi="Times New Roman" w:cs="Times New Roman"/>
          <w:b/>
          <w:bCs/>
          <w:color w:val="FF0000"/>
          <w:highlight w:val="yellow"/>
        </w:rPr>
        <w:t>d</w:t>
      </w:r>
      <w:r>
        <w:rPr>
          <w:rFonts w:hint="eastAsia" w:hAnsi="Times New Roman" w:cs="Times New Roman"/>
          <w:b/>
          <w:bCs/>
          <w:color w:val="FF0000"/>
          <w:highlight w:val="yellow"/>
          <w:lang w:val="en-US" w:eastAsia="zh-CN"/>
        </w:rPr>
        <w:t>eath</w:t>
      </w:r>
      <w:r>
        <w:rPr>
          <w:rFonts w:hint="eastAsia" w:ascii="Times New Roman" w:hAnsi="Times New Roman" w:cs="Times New Roman"/>
          <w:b w:val="0"/>
          <w:color w:val="000000"/>
          <w:lang w:val="en-US" w:eastAsia="zh-CN"/>
        </w:rPr>
        <w:t>__o</w:t>
      </w:r>
      <w:r>
        <w:rPr>
          <w:rFonts w:hint="default" w:ascii="Times New Roman" w:hAnsi="Times New Roman" w:cs="Times New Roman"/>
          <w:b w:val="0"/>
          <w:color w:val="000000"/>
        </w:rPr>
        <w:t xml:space="preserve">f the greatest novelist（小说家）….…”The headline was not overstating（夸大）the popularity of Dickens. Even today, he is loved by readers all over the world. </w:t>
      </w:r>
      <w:r>
        <w:rPr>
          <w:rFonts w:hint="default" w:ascii="Times New Roman" w:hAnsi="Times New Roman" w:cs="Times New Roman"/>
          <w:b w:val="0"/>
          <w:color w:val="000000"/>
          <w:highlight w:val="cyan"/>
        </w:rPr>
        <w:t>Dickens</w:t>
      </w:r>
      <w:r>
        <w:rPr>
          <w:rFonts w:hint="default" w:ascii="Times New Roman" w:hAnsi="Times New Roman" w:cs="Times New Roman"/>
          <w:b w:val="0"/>
          <w:color w:val="000000"/>
        </w:rPr>
        <w:t xml:space="preserve"> _</w:t>
      </w:r>
      <w:r>
        <w:rPr>
          <w:rFonts w:hint="eastAsia" w:ascii="Times New Roman" w:hAnsi="Times New Roman" w:cs="Times New Roman"/>
          <w:b w:val="0"/>
          <w:color w:val="000000"/>
          <w:lang w:val="en-US" w:eastAsia="zh-CN"/>
        </w:rPr>
        <w:t>___</w:t>
      </w:r>
      <w:r>
        <w:rPr>
          <w:rFonts w:hint="default" w:ascii="Times New Roman" w:hAnsi="Times New Roman" w:cs="Times New Roman"/>
          <w:b w:val="0"/>
          <w:color w:val="000000"/>
        </w:rPr>
        <w:t>62__</w:t>
      </w:r>
      <w:r>
        <w:rPr>
          <w:rFonts w:hint="eastAsia" w:ascii="Times New Roman" w:hAnsi="Times New Roman" w:cs="Times New Roman"/>
          <w:b/>
          <w:bCs/>
          <w:color w:val="FF0000"/>
          <w:highlight w:val="yellow"/>
          <w:lang w:eastAsia="zh-CN"/>
        </w:rPr>
        <w:t>create</w:t>
      </w:r>
      <w:r>
        <w:rPr>
          <w:rFonts w:hint="eastAsia" w:hAnsi="Times New Roman" w:cs="Times New Roman"/>
          <w:b/>
          <w:bCs/>
          <w:color w:val="FF0000"/>
          <w:highlight w:val="yellow"/>
          <w:lang w:val="en-US" w:eastAsia="zh-CN"/>
        </w:rPr>
        <w:t>d</w:t>
      </w:r>
      <w:r>
        <w:rPr>
          <w:rFonts w:hint="eastAsia" w:ascii="Times New Roman" w:hAnsi="Times New Roman" w:cs="Times New Roman"/>
          <w:b w:val="0"/>
          <w:color w:val="000000"/>
          <w:lang w:val="en-US" w:eastAsia="zh-CN"/>
        </w:rPr>
        <w:t>__some</w:t>
      </w:r>
      <w:r>
        <w:rPr>
          <w:rFonts w:hint="default" w:ascii="Times New Roman" w:hAnsi="Times New Roman" w:cs="Times New Roman"/>
          <w:b w:val="0"/>
          <w:color w:val="000000"/>
        </w:rPr>
        <w:t xml:space="preserve"> </w:t>
      </w:r>
      <w:r>
        <w:rPr>
          <w:rFonts w:hint="eastAsia" w:ascii="Times New Roman" w:hAnsi="Times New Roman" w:cs="Times New Roman"/>
          <w:b w:val="0"/>
          <w:color w:val="000000"/>
          <w:lang w:eastAsia="zh-CN"/>
        </w:rPr>
        <w:t>unforgettable</w:t>
      </w:r>
      <w:r>
        <w:rPr>
          <w:rFonts w:hint="default" w:ascii="Times New Roman" w:hAnsi="Times New Roman" w:cs="Times New Roman"/>
          <w:b w:val="0"/>
          <w:color w:val="000000"/>
        </w:rPr>
        <w:t xml:space="preserve"> characters. You must have heard of or even read some of his novels: Oliver Twist, A Christmas Carol and A Tale of Two Cities. A Tale of Two Cities </w:t>
      </w:r>
      <w:r>
        <w:rPr>
          <w:rFonts w:hint="default" w:ascii="Times New Roman" w:hAnsi="Times New Roman" w:cs="Times New Roman"/>
          <w:b w:val="0"/>
          <w:color w:val="000000"/>
          <w:highlight w:val="cyan"/>
        </w:rPr>
        <w:t>has</w:t>
      </w:r>
      <w:r>
        <w:rPr>
          <w:rFonts w:hint="default" w:ascii="Times New Roman" w:hAnsi="Times New Roman" w:cs="Times New Roman"/>
          <w:b w:val="0"/>
          <w:color w:val="000000"/>
        </w:rPr>
        <w:t>__</w:t>
      </w:r>
      <w:r>
        <w:rPr>
          <w:rFonts w:hint="eastAsia" w:ascii="Times New Roman" w:hAnsi="Times New Roman" w:cs="Times New Roman"/>
          <w:b w:val="0"/>
          <w:color w:val="000000"/>
          <w:lang w:val="en-US" w:eastAsia="zh-CN"/>
        </w:rPr>
        <w:t>___</w:t>
      </w:r>
      <w:r>
        <w:rPr>
          <w:rFonts w:hint="default" w:ascii="Times New Roman" w:hAnsi="Times New Roman" w:cs="Times New Roman"/>
          <w:b w:val="0"/>
          <w:color w:val="000000"/>
        </w:rPr>
        <w:t>63 _</w:t>
      </w:r>
      <w:r>
        <w:rPr>
          <w:rFonts w:hint="eastAsia" w:ascii="Times New Roman" w:hAnsi="Times New Roman" w:cs="Times New Roman"/>
          <w:b/>
          <w:bCs/>
          <w:color w:val="FF0000"/>
          <w:highlight w:val="yellow"/>
          <w:lang w:eastAsia="zh-CN"/>
        </w:rPr>
        <w:t>s</w:t>
      </w:r>
      <w:r>
        <w:rPr>
          <w:rFonts w:hint="eastAsia" w:hAnsi="Times New Roman" w:cs="Times New Roman"/>
          <w:b/>
          <w:bCs/>
          <w:color w:val="FF0000"/>
          <w:highlight w:val="yellow"/>
          <w:lang w:val="en-US" w:eastAsia="zh-CN"/>
        </w:rPr>
        <w:t>o</w:t>
      </w:r>
      <w:r>
        <w:rPr>
          <w:rFonts w:hint="eastAsia" w:ascii="Times New Roman" w:hAnsi="Times New Roman" w:cs="Times New Roman"/>
          <w:b/>
          <w:bCs/>
          <w:color w:val="FF0000"/>
          <w:highlight w:val="yellow"/>
          <w:lang w:eastAsia="zh-CN"/>
        </w:rPr>
        <w:t>l</w:t>
      </w:r>
      <w:r>
        <w:rPr>
          <w:rFonts w:hint="eastAsia" w:hAnsi="Times New Roman" w:cs="Times New Roman"/>
          <w:b/>
          <w:bCs/>
          <w:color w:val="FF0000"/>
          <w:highlight w:val="yellow"/>
          <w:lang w:val="en-US" w:eastAsia="zh-CN"/>
        </w:rPr>
        <w:t>d</w:t>
      </w:r>
      <w:r>
        <w:rPr>
          <w:rFonts w:hint="eastAsia" w:ascii="Times New Roman" w:hAnsi="Times New Roman" w:cs="Times New Roman"/>
          <w:b w:val="0"/>
          <w:color w:val="000000"/>
          <w:lang w:val="en-US" w:eastAsia="zh-CN"/>
        </w:rPr>
        <w:t>___</w:t>
      </w:r>
      <w:r>
        <w:rPr>
          <w:rFonts w:hint="default" w:ascii="Times New Roman" w:hAnsi="Times New Roman" w:cs="Times New Roman"/>
          <w:b w:val="0"/>
          <w:color w:val="000000"/>
        </w:rPr>
        <w:t xml:space="preserve">over 200 </w:t>
      </w:r>
      <w:r>
        <w:rPr>
          <w:rFonts w:hint="eastAsia" w:ascii="Times New Roman" w:hAnsi="Times New Roman" w:cs="Times New Roman"/>
          <w:b w:val="0"/>
          <w:color w:val="000000"/>
          <w:lang w:eastAsia="zh-CN"/>
        </w:rPr>
        <w:t>million</w:t>
      </w:r>
      <w:r>
        <w:rPr>
          <w:rFonts w:hint="default" w:ascii="Times New Roman" w:hAnsi="Times New Roman" w:cs="Times New Roman"/>
          <w:b w:val="0"/>
          <w:color w:val="000000"/>
        </w:rPr>
        <w:t xml:space="preserve"> copies. Since 1897, there have been __</w:t>
      </w:r>
      <w:r>
        <w:rPr>
          <w:rFonts w:hint="eastAsia" w:ascii="Times New Roman" w:hAnsi="Times New Roman" w:cs="Times New Roman"/>
          <w:b w:val="0"/>
          <w:color w:val="000000"/>
          <w:lang w:val="en-US" w:eastAsia="zh-CN"/>
        </w:rPr>
        <w:t>___</w:t>
      </w:r>
      <w:r>
        <w:rPr>
          <w:rFonts w:hint="default" w:ascii="Times New Roman" w:hAnsi="Times New Roman" w:cs="Times New Roman"/>
          <w:b w:val="0"/>
          <w:color w:val="000000"/>
        </w:rPr>
        <w:t>64</w:t>
      </w:r>
      <w:r>
        <w:rPr>
          <w:rFonts w:hint="eastAsia" w:ascii="Times New Roman" w:hAnsi="Times New Roman" w:cs="Times New Roman"/>
          <w:b w:val="0"/>
          <w:color w:val="000000"/>
          <w:lang w:val="en-US" w:eastAsia="zh-CN"/>
        </w:rPr>
        <w:t>_</w:t>
      </w:r>
      <w:r>
        <w:rPr>
          <w:rFonts w:hint="default" w:ascii="Times New Roman" w:hAnsi="Times New Roman" w:cs="Times New Roman"/>
          <w:b/>
          <w:bCs/>
          <w:color w:val="FF0000"/>
          <w:highlight w:val="yellow"/>
        </w:rPr>
        <w:t>m</w:t>
      </w:r>
      <w:r>
        <w:rPr>
          <w:rFonts w:hint="eastAsia" w:hAnsi="Times New Roman" w:cs="Times New Roman"/>
          <w:b/>
          <w:bCs/>
          <w:color w:val="FF0000"/>
          <w:highlight w:val="yellow"/>
          <w:lang w:val="en-US" w:eastAsia="zh-CN"/>
        </w:rPr>
        <w:t>ore</w:t>
      </w:r>
      <w:r>
        <w:rPr>
          <w:rFonts w:hint="eastAsia" w:ascii="Times New Roman" w:hAnsi="Times New Roman" w:cs="Times New Roman"/>
          <w:b w:val="0"/>
          <w:color w:val="000000"/>
          <w:lang w:val="en-US" w:eastAsia="zh-CN"/>
        </w:rPr>
        <w:t>___</w:t>
      </w:r>
      <w:r>
        <w:rPr>
          <w:rFonts w:hint="default" w:ascii="Times New Roman" w:hAnsi="Times New Roman" w:cs="Times New Roman"/>
          <w:b w:val="0"/>
          <w:color w:val="000000"/>
        </w:rPr>
        <w:t xml:space="preserve"> </w:t>
      </w:r>
      <w:r>
        <w:rPr>
          <w:rFonts w:hint="eastAsia" w:ascii="Times New Roman" w:hAnsi="Times New Roman" w:cs="Times New Roman"/>
          <w:b w:val="0"/>
          <w:color w:val="000000"/>
          <w:highlight w:val="cyan"/>
          <w:lang w:val="en-US" w:eastAsia="zh-CN"/>
        </w:rPr>
        <w:t>th</w:t>
      </w:r>
      <w:r>
        <w:rPr>
          <w:rFonts w:hint="default" w:ascii="Times New Roman" w:hAnsi="Times New Roman" w:cs="Times New Roman"/>
          <w:b w:val="0"/>
          <w:color w:val="000000"/>
          <w:highlight w:val="cyan"/>
        </w:rPr>
        <w:t>an</w:t>
      </w:r>
      <w:r>
        <w:rPr>
          <w:rFonts w:hint="default" w:ascii="Times New Roman" w:hAnsi="Times New Roman" w:cs="Times New Roman"/>
          <w:b w:val="0"/>
          <w:color w:val="000000"/>
        </w:rPr>
        <w:t xml:space="preserve"> 300 films and TV shows of Dickens' books. A Christmas Carol alone has had nearly 50. Natalie Mcknight,a literature professor（文学教授）,</w:t>
      </w:r>
      <w:r>
        <w:rPr>
          <w:rFonts w:hint="eastAsia" w:ascii="Times New Roman" w:hAnsi="Times New Roman" w:cs="Times New Roman"/>
          <w:b w:val="0"/>
          <w:color w:val="000000"/>
          <w:lang w:val="en-US" w:eastAsia="zh-CN"/>
        </w:rPr>
        <w:t xml:space="preserve"> </w:t>
      </w:r>
      <w:r>
        <w:rPr>
          <w:rFonts w:hint="default" w:ascii="Times New Roman" w:hAnsi="Times New Roman" w:cs="Times New Roman"/>
          <w:b w:val="0"/>
          <w:color w:val="000000"/>
        </w:rPr>
        <w:t>studies Dickens and his books. She explains why he has been so popular. One important reason is that Dickens wrote from __</w:t>
      </w:r>
      <w:r>
        <w:rPr>
          <w:rFonts w:hint="eastAsia" w:ascii="Times New Roman" w:hAnsi="Times New Roman" w:cs="Times New Roman"/>
          <w:b w:val="0"/>
          <w:color w:val="000000"/>
          <w:lang w:val="en-US" w:eastAsia="zh-CN"/>
        </w:rPr>
        <w:t>__</w:t>
      </w:r>
      <w:r>
        <w:rPr>
          <w:rFonts w:hint="default" w:ascii="Times New Roman" w:hAnsi="Times New Roman" w:cs="Times New Roman"/>
          <w:b w:val="0"/>
          <w:color w:val="000000"/>
        </w:rPr>
        <w:t>65__</w:t>
      </w:r>
      <w:r>
        <w:rPr>
          <w:rFonts w:hint="default" w:ascii="Times New Roman" w:hAnsi="Times New Roman" w:cs="Times New Roman"/>
          <w:b/>
          <w:bCs/>
          <w:color w:val="FF0000"/>
          <w:highlight w:val="yellow"/>
        </w:rPr>
        <w:t>h</w:t>
      </w:r>
      <w:r>
        <w:rPr>
          <w:rFonts w:hint="eastAsia" w:hAnsi="Times New Roman" w:cs="Times New Roman"/>
          <w:b/>
          <w:bCs/>
          <w:color w:val="FF0000"/>
          <w:highlight w:val="yellow"/>
          <w:lang w:val="en-US" w:eastAsia="zh-CN"/>
        </w:rPr>
        <w:t>is</w:t>
      </w:r>
      <w:r>
        <w:rPr>
          <w:rFonts w:hint="eastAsia" w:ascii="Times New Roman" w:hAnsi="Times New Roman" w:cs="Times New Roman"/>
          <w:b w:val="0"/>
          <w:color w:val="000000"/>
          <w:lang w:val="en-US" w:eastAsia="zh-CN"/>
        </w:rPr>
        <w:t>__</w:t>
      </w:r>
      <w:r>
        <w:rPr>
          <w:rFonts w:hint="default" w:ascii="Times New Roman" w:hAnsi="Times New Roman" w:cs="Times New Roman"/>
          <w:b w:val="0"/>
          <w:color w:val="000000"/>
        </w:rPr>
        <w:t xml:space="preserve"> heart. In his works, he paid special attention to the "little man" at the </w:t>
      </w:r>
      <w:r>
        <w:rPr>
          <w:rFonts w:hint="eastAsia" w:ascii="Times New Roman" w:hAnsi="Times New Roman" w:cs="Times New Roman"/>
          <w:b w:val="0"/>
          <w:color w:val="000000"/>
          <w:lang w:val="en-US" w:eastAsia="zh-CN"/>
        </w:rPr>
        <w:t xml:space="preserve"> </w:t>
      </w:r>
      <w:r>
        <w:rPr>
          <w:rFonts w:hint="default" w:ascii="Times New Roman" w:hAnsi="Times New Roman" w:cs="Times New Roman"/>
          <w:b w:val="0"/>
          <w:color w:val="000000"/>
          <w:sz w:val="21"/>
          <w:szCs w:val="21"/>
        </w:rPr>
        <w:t>bottom of the society (社会) in the UK.This showed the social problems at that time _</w:t>
      </w:r>
      <w:r>
        <w:rPr>
          <w:rFonts w:hint="eastAsia" w:ascii="Times New Roman" w:hAnsi="Times New Roman" w:cs="Times New Roman"/>
          <w:b w:val="0"/>
          <w:color w:val="000000"/>
          <w:sz w:val="21"/>
          <w:szCs w:val="21"/>
          <w:lang w:val="en-US" w:eastAsia="zh-CN"/>
        </w:rPr>
        <w:t>___</w:t>
      </w:r>
      <w:r>
        <w:rPr>
          <w:rFonts w:hint="default" w:ascii="Times New Roman" w:hAnsi="Times New Roman" w:cs="Times New Roman"/>
          <w:b w:val="0"/>
          <w:color w:val="000000"/>
          <w:sz w:val="21"/>
          <w:szCs w:val="21"/>
        </w:rPr>
        <w:t>66</w:t>
      </w:r>
      <w:r>
        <w:rPr>
          <w:rFonts w:hint="eastAsia" w:ascii="Times New Roman" w:hAnsi="Times New Roman" w:cs="Times New Roman"/>
          <w:b w:val="0"/>
          <w:color w:val="000000"/>
          <w:sz w:val="21"/>
          <w:szCs w:val="21"/>
          <w:lang w:val="en-US" w:eastAsia="zh-CN"/>
        </w:rPr>
        <w:t>__</w:t>
      </w:r>
      <w:r>
        <w:rPr>
          <w:rFonts w:hint="default" w:ascii="Times New Roman" w:hAnsi="Times New Roman" w:cs="Times New Roman"/>
          <w:b/>
          <w:bCs/>
          <w:color w:val="FF0000"/>
          <w:highlight w:val="yellow"/>
        </w:rPr>
        <w:t>deep</w:t>
      </w:r>
      <w:r>
        <w:rPr>
          <w:rFonts w:hint="eastAsia" w:hAnsi="Times New Roman" w:cs="Times New Roman"/>
          <w:b/>
          <w:bCs/>
          <w:color w:val="FF0000"/>
          <w:highlight w:val="yellow"/>
          <w:lang w:val="en-US" w:eastAsia="zh-CN"/>
        </w:rPr>
        <w:t>ly</w:t>
      </w:r>
      <w:r>
        <w:rPr>
          <w:rFonts w:hint="default" w:ascii="Times New Roman" w:hAnsi="Times New Roman" w:cs="Times New Roman"/>
          <w:b w:val="0"/>
          <w:color w:val="000000"/>
          <w:sz w:val="21"/>
          <w:szCs w:val="21"/>
        </w:rPr>
        <w:t xml:space="preserve">__. A Christmas Carol, for </w:t>
      </w:r>
      <w:r>
        <w:rPr>
          <w:rFonts w:hint="eastAsia" w:ascii="Times New Roman" w:hAnsi="Times New Roman" w:cs="Times New Roman"/>
          <w:b w:val="0"/>
          <w:color w:val="000000"/>
          <w:sz w:val="21"/>
          <w:szCs w:val="21"/>
          <w:lang w:eastAsia="zh-CN"/>
        </w:rPr>
        <w:t>example</w:t>
      </w:r>
      <w:r>
        <w:rPr>
          <w:rFonts w:hint="eastAsia" w:ascii="Times New Roman" w:hAnsi="Times New Roman" w:cs="Times New Roman"/>
          <w:b w:val="0"/>
          <w:color w:val="000000"/>
          <w:sz w:val="21"/>
          <w:szCs w:val="21"/>
          <w:lang w:val="en-US" w:eastAsia="zh-CN"/>
        </w:rPr>
        <w:t>,</w:t>
      </w:r>
      <w:r>
        <w:rPr>
          <w:rFonts w:hint="default" w:ascii="Times New Roman" w:hAnsi="Times New Roman" w:cs="Times New Roman"/>
          <w:b w:val="0"/>
          <w:color w:val="000000"/>
          <w:sz w:val="21"/>
          <w:szCs w:val="21"/>
        </w:rPr>
        <w:t xml:space="preserve"> was written to make every reader to think about how they could make a_</w:t>
      </w:r>
      <w:r>
        <w:rPr>
          <w:rFonts w:hint="eastAsia" w:ascii="Times New Roman" w:hAnsi="Times New Roman" w:cs="Times New Roman"/>
          <w:b w:val="0"/>
          <w:color w:val="000000"/>
          <w:sz w:val="21"/>
          <w:szCs w:val="21"/>
          <w:lang w:val="en-US" w:eastAsia="zh-CN"/>
        </w:rPr>
        <w:t>__</w:t>
      </w:r>
      <w:r>
        <w:rPr>
          <w:rFonts w:hint="default" w:ascii="Times New Roman" w:hAnsi="Times New Roman" w:cs="Times New Roman"/>
          <w:b w:val="0"/>
          <w:color w:val="000000"/>
          <w:sz w:val="21"/>
          <w:szCs w:val="21"/>
        </w:rPr>
        <w:t>67_</w:t>
      </w:r>
      <w:r>
        <w:rPr>
          <w:rFonts w:hint="eastAsia" w:ascii="Times New Roman" w:hAnsi="Times New Roman" w:cs="Times New Roman"/>
          <w:b w:val="0"/>
          <w:color w:val="000000"/>
          <w:sz w:val="21"/>
          <w:szCs w:val="21"/>
          <w:lang w:val="en-US" w:eastAsia="zh-CN"/>
        </w:rPr>
        <w:t>_</w:t>
      </w:r>
      <w:r>
        <w:rPr>
          <w:rFonts w:hint="default" w:ascii="Times New Roman" w:hAnsi="Times New Roman" w:cs="Times New Roman"/>
          <w:b/>
          <w:bCs/>
          <w:color w:val="FF0000"/>
          <w:highlight w:val="yellow"/>
        </w:rPr>
        <w:t xml:space="preserve"> diff</w:t>
      </w:r>
      <w:r>
        <w:rPr>
          <w:rFonts w:hint="eastAsia" w:hAnsi="Times New Roman" w:cs="Times New Roman"/>
          <w:b/>
          <w:bCs/>
          <w:color w:val="FF0000"/>
          <w:highlight w:val="yellow"/>
          <w:lang w:val="en-US" w:eastAsia="zh-CN"/>
        </w:rPr>
        <w:t>erence</w:t>
      </w:r>
      <w:r>
        <w:rPr>
          <w:rFonts w:hint="eastAsia" w:ascii="Times New Roman" w:hAnsi="Times New Roman" w:cs="Times New Roman"/>
          <w:b w:val="0"/>
          <w:color w:val="000000"/>
          <w:sz w:val="21"/>
          <w:szCs w:val="21"/>
          <w:lang w:val="en-US" w:eastAsia="zh-CN"/>
        </w:rPr>
        <w:t>__to</w:t>
      </w:r>
      <w:r>
        <w:rPr>
          <w:rFonts w:hint="default" w:ascii="Times New Roman" w:hAnsi="Times New Roman" w:cs="Times New Roman"/>
          <w:b w:val="0"/>
          <w:color w:val="000000"/>
          <w:sz w:val="21"/>
          <w:szCs w:val="21"/>
        </w:rPr>
        <w:t xml:space="preserve"> </w:t>
      </w:r>
      <w:r>
        <w:rPr>
          <w:rFonts w:hint="eastAsia" w:ascii="Times New Roman" w:hAnsi="Times New Roman" w:cs="Times New Roman"/>
          <w:b w:val="0"/>
          <w:color w:val="000000"/>
          <w:sz w:val="21"/>
          <w:szCs w:val="21"/>
          <w:lang w:eastAsia="zh-CN"/>
        </w:rPr>
        <w:t>their</w:t>
      </w:r>
      <w:r>
        <w:rPr>
          <w:rFonts w:hint="default" w:ascii="Times New Roman" w:hAnsi="Times New Roman" w:cs="Times New Roman"/>
          <w:b w:val="0"/>
          <w:color w:val="000000"/>
          <w:sz w:val="21"/>
          <w:szCs w:val="21"/>
        </w:rPr>
        <w:t xml:space="preserve"> society. </w:t>
      </w:r>
    </w:p>
    <w:p>
      <w:pPr>
        <w:pStyle w:val="165"/>
        <w:ind w:left="205" w:firstLine="489"/>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People always enjoy works that make them laugh, cry and think. Many other 19th century novelists also wrote some popular works. However, few of the</w:t>
      </w:r>
      <w:r>
        <w:rPr>
          <w:rFonts w:hint="eastAsia" w:ascii="Times New Roman" w:hAnsi="Times New Roman" w:cs="Times New Roman"/>
          <w:b w:val="0"/>
          <w:color w:val="000000"/>
          <w:sz w:val="21"/>
          <w:szCs w:val="21"/>
          <w:lang w:val="en-US" w:eastAsia="zh-CN"/>
        </w:rPr>
        <w:t>m worke</w:t>
      </w:r>
      <w:r>
        <w:rPr>
          <w:rFonts w:hint="default" w:ascii="Times New Roman" w:hAnsi="Times New Roman" w:cs="Times New Roman"/>
          <w:b w:val="0"/>
          <w:color w:val="000000"/>
          <w:sz w:val="21"/>
          <w:szCs w:val="21"/>
        </w:rPr>
        <w:t>d as bard as Dickens to touch the _</w:t>
      </w:r>
      <w:r>
        <w:rPr>
          <w:rFonts w:hint="eastAsia" w:ascii="Times New Roman" w:hAnsi="Times New Roman" w:cs="Times New Roman"/>
          <w:b w:val="0"/>
          <w:color w:val="000000"/>
          <w:sz w:val="21"/>
          <w:szCs w:val="21"/>
          <w:lang w:val="en-US" w:eastAsia="zh-CN"/>
        </w:rPr>
        <w:t>___</w:t>
      </w:r>
      <w:r>
        <w:rPr>
          <w:rFonts w:hint="default" w:ascii="Times New Roman" w:hAnsi="Times New Roman" w:cs="Times New Roman"/>
          <w:b w:val="0"/>
          <w:color w:val="000000"/>
          <w:sz w:val="21"/>
          <w:szCs w:val="21"/>
        </w:rPr>
        <w:t>68</w:t>
      </w:r>
      <w:r>
        <w:rPr>
          <w:rFonts w:hint="eastAsia" w:ascii="Times New Roman" w:hAnsi="Times New Roman" w:cs="Times New Roman"/>
          <w:b w:val="0"/>
          <w:color w:val="000000"/>
          <w:sz w:val="21"/>
          <w:szCs w:val="21"/>
          <w:lang w:val="en-US" w:eastAsia="zh-CN"/>
        </w:rPr>
        <w:t>_</w:t>
      </w:r>
      <w:r>
        <w:rPr>
          <w:rFonts w:hint="default" w:ascii="Times New Roman" w:hAnsi="Times New Roman" w:cs="Times New Roman"/>
          <w:b/>
          <w:bCs/>
          <w:color w:val="FF0000"/>
          <w:highlight w:val="yellow"/>
        </w:rPr>
        <w:t>reader</w:t>
      </w:r>
      <w:r>
        <w:rPr>
          <w:rFonts w:hint="eastAsia" w:hAnsi="Times New Roman" w:cs="Times New Roman"/>
          <w:b/>
          <w:bCs/>
          <w:color w:val="FF0000"/>
          <w:highlight w:val="yellow"/>
          <w:lang w:val="en-US" w:eastAsia="zh-CN"/>
        </w:rPr>
        <w:t>s</w:t>
      </w:r>
      <w:r>
        <w:rPr>
          <w:rFonts w:hint="default" w:hAnsi="Times New Roman" w:cs="Times New Roman"/>
          <w:b/>
          <w:bCs/>
          <w:color w:val="FF0000"/>
          <w:highlight w:val="yellow"/>
          <w:lang w:val="en-US" w:eastAsia="zh-CN"/>
        </w:rPr>
        <w:t>’</w:t>
      </w:r>
      <w:r>
        <w:rPr>
          <w:rFonts w:hint="eastAsia" w:ascii="Times New Roman" w:hAnsi="Times New Roman" w:cs="Times New Roman"/>
          <w:b w:val="0"/>
          <w:color w:val="000000"/>
          <w:sz w:val="21"/>
          <w:szCs w:val="21"/>
          <w:lang w:val="en-US" w:eastAsia="zh-CN"/>
        </w:rPr>
        <w:t>___</w:t>
      </w:r>
      <w:r>
        <w:rPr>
          <w:rFonts w:hint="default" w:ascii="Times New Roman" w:hAnsi="Times New Roman" w:cs="Times New Roman"/>
          <w:b w:val="0"/>
          <w:color w:val="000000"/>
          <w:sz w:val="21"/>
          <w:szCs w:val="21"/>
        </w:rPr>
        <w:t xml:space="preserve"> hearts. Today, people </w:t>
      </w:r>
      <w:r>
        <w:rPr>
          <w:rFonts w:hint="default" w:ascii="Times New Roman" w:hAnsi="Times New Roman" w:cs="Times New Roman"/>
          <w:b w:val="0"/>
          <w:color w:val="000000"/>
          <w:sz w:val="21"/>
          <w:szCs w:val="21"/>
          <w:highlight w:val="cyan"/>
        </w:rPr>
        <w:t xml:space="preserve">are </w:t>
      </w:r>
      <w:r>
        <w:rPr>
          <w:rFonts w:hint="default" w:ascii="Times New Roman" w:hAnsi="Times New Roman" w:cs="Times New Roman"/>
          <w:b w:val="0"/>
          <w:color w:val="000000"/>
          <w:sz w:val="21"/>
          <w:szCs w:val="21"/>
        </w:rPr>
        <w:t>still __</w:t>
      </w:r>
      <w:r>
        <w:rPr>
          <w:rFonts w:hint="eastAsia" w:ascii="Times New Roman" w:hAnsi="Times New Roman" w:cs="Times New Roman"/>
          <w:b w:val="0"/>
          <w:color w:val="000000"/>
          <w:sz w:val="21"/>
          <w:szCs w:val="21"/>
          <w:lang w:val="en-US" w:eastAsia="zh-CN"/>
        </w:rPr>
        <w:t>___</w:t>
      </w:r>
      <w:r>
        <w:rPr>
          <w:rFonts w:hint="default" w:ascii="Times New Roman" w:hAnsi="Times New Roman" w:cs="Times New Roman"/>
          <w:b w:val="0"/>
          <w:color w:val="000000"/>
          <w:sz w:val="21"/>
          <w:szCs w:val="21"/>
        </w:rPr>
        <w:t>69__</w:t>
      </w:r>
      <w:r>
        <w:rPr>
          <w:rFonts w:hint="default" w:ascii="Times New Roman" w:hAnsi="Times New Roman" w:cs="Times New Roman"/>
          <w:b/>
          <w:bCs/>
          <w:color w:val="FF0000"/>
          <w:highlight w:val="yellow"/>
        </w:rPr>
        <w:t>interest</w:t>
      </w:r>
      <w:r>
        <w:rPr>
          <w:rFonts w:hint="eastAsia" w:hAnsi="Times New Roman" w:cs="Times New Roman"/>
          <w:b/>
          <w:bCs/>
          <w:color w:val="FF0000"/>
          <w:highlight w:val="yellow"/>
          <w:lang w:val="en-US" w:eastAsia="zh-CN"/>
        </w:rPr>
        <w:t>ed</w:t>
      </w:r>
      <w:r>
        <w:rPr>
          <w:rFonts w:hint="eastAsia" w:ascii="Times New Roman" w:hAnsi="Times New Roman" w:cs="Times New Roman"/>
          <w:b w:val="0"/>
          <w:color w:val="000000"/>
          <w:sz w:val="21"/>
          <w:szCs w:val="21"/>
          <w:lang w:val="en-US" w:eastAsia="zh-CN"/>
        </w:rPr>
        <w:t>_</w:t>
      </w:r>
      <w:r>
        <w:rPr>
          <w:rFonts w:hint="eastAsia" w:ascii="Times New Roman" w:hAnsi="Times New Roman" w:cs="Times New Roman"/>
          <w:b w:val="0"/>
          <w:color w:val="000000"/>
          <w:sz w:val="21"/>
          <w:szCs w:val="21"/>
          <w:highlight w:val="cyan"/>
          <w:lang w:val="en-US" w:eastAsia="zh-CN"/>
        </w:rPr>
        <w:t>_</w:t>
      </w:r>
      <w:r>
        <w:rPr>
          <w:rFonts w:hint="default" w:ascii="Times New Roman" w:hAnsi="Times New Roman" w:cs="Times New Roman"/>
          <w:b w:val="0"/>
          <w:color w:val="000000"/>
          <w:sz w:val="21"/>
          <w:szCs w:val="21"/>
          <w:highlight w:val="cyan"/>
        </w:rPr>
        <w:t xml:space="preserve">in </w:t>
      </w:r>
      <w:r>
        <w:rPr>
          <w:rFonts w:hint="default" w:ascii="Times New Roman" w:hAnsi="Times New Roman" w:cs="Times New Roman"/>
          <w:b w:val="0"/>
          <w:color w:val="000000"/>
          <w:sz w:val="21"/>
          <w:szCs w:val="21"/>
        </w:rPr>
        <w:t>Dickens b</w:t>
      </w:r>
      <w:r>
        <w:rPr>
          <w:rFonts w:hint="eastAsia" w:hAnsi="Times New Roman" w:cs="Times New Roman"/>
          <w:b w:val="0"/>
          <w:color w:val="000000"/>
          <w:sz w:val="21"/>
          <w:szCs w:val="21"/>
          <w:lang w:val="en-US" w:eastAsia="zh-CN"/>
        </w:rPr>
        <w:t>o</w:t>
      </w:r>
      <w:r>
        <w:rPr>
          <w:rFonts w:hint="default" w:ascii="Times New Roman" w:hAnsi="Times New Roman" w:cs="Times New Roman"/>
          <w:b w:val="0"/>
          <w:color w:val="000000"/>
          <w:sz w:val="21"/>
          <w:szCs w:val="21"/>
        </w:rPr>
        <w:t>oks. He used his pen to fight bad things in life and gave voice to the poor. And readers like to see poor people __</w:t>
      </w:r>
      <w:r>
        <w:rPr>
          <w:rFonts w:hint="eastAsia" w:ascii="Times New Roman" w:hAnsi="Times New Roman" w:cs="Times New Roman"/>
          <w:b w:val="0"/>
          <w:color w:val="000000"/>
          <w:sz w:val="21"/>
          <w:szCs w:val="21"/>
          <w:lang w:val="en-US" w:eastAsia="zh-CN"/>
        </w:rPr>
        <w:t>___</w:t>
      </w:r>
      <w:r>
        <w:rPr>
          <w:rFonts w:hint="default" w:ascii="Times New Roman" w:hAnsi="Times New Roman" w:cs="Times New Roman"/>
          <w:b w:val="0"/>
          <w:color w:val="000000"/>
          <w:sz w:val="21"/>
          <w:szCs w:val="21"/>
        </w:rPr>
        <w:t>70</w:t>
      </w:r>
      <w:r>
        <w:rPr>
          <w:rFonts w:hint="eastAsia" w:ascii="Times New Roman" w:hAnsi="Times New Roman" w:cs="Times New Roman"/>
          <w:b w:val="0"/>
          <w:color w:val="000000"/>
          <w:sz w:val="21"/>
          <w:szCs w:val="21"/>
          <w:lang w:val="en-US" w:eastAsia="zh-CN"/>
        </w:rPr>
        <w:t>_</w:t>
      </w:r>
      <w:r>
        <w:rPr>
          <w:rFonts w:hint="eastAsia" w:ascii="Times New Roman" w:hAnsi="Times New Roman" w:cs="Times New Roman"/>
          <w:b/>
          <w:bCs/>
          <w:color w:val="FF0000"/>
          <w:highlight w:val="yellow"/>
          <w:lang w:eastAsia="zh-CN"/>
        </w:rPr>
        <w:t>succe</w:t>
      </w:r>
      <w:r>
        <w:rPr>
          <w:rFonts w:hint="eastAsia" w:hAnsi="Times New Roman" w:cs="Times New Roman"/>
          <w:b/>
          <w:bCs/>
          <w:color w:val="FF0000"/>
          <w:highlight w:val="yellow"/>
          <w:lang w:val="en-US" w:eastAsia="zh-CN"/>
        </w:rPr>
        <w:t xml:space="preserve">ed </w:t>
      </w:r>
      <w:r>
        <w:rPr>
          <w:rFonts w:hint="eastAsia" w:ascii="Times New Roman" w:hAnsi="Times New Roman" w:cs="Times New Roman"/>
          <w:b w:val="0"/>
          <w:color w:val="000000"/>
          <w:sz w:val="21"/>
          <w:szCs w:val="21"/>
          <w:lang w:val="en-US" w:eastAsia="zh-CN"/>
        </w:rPr>
        <w:t>___</w:t>
      </w:r>
      <w:r>
        <w:rPr>
          <w:rFonts w:hint="default" w:ascii="Times New Roman" w:hAnsi="Times New Roman" w:cs="Times New Roman"/>
          <w:b w:val="0"/>
          <w:color w:val="000000"/>
          <w:sz w:val="21"/>
          <w:szCs w:val="21"/>
          <w:highlight w:val="cyan"/>
        </w:rPr>
        <w:t>and win.</w:t>
      </w:r>
      <w:r>
        <w:rPr>
          <w:rFonts w:hint="default" w:ascii="Times New Roman" w:hAnsi="Times New Roman" w:cs="Times New Roman"/>
          <w:b w:val="0"/>
          <w:color w:val="000000"/>
          <w:sz w:val="21"/>
          <w:szCs w:val="21"/>
        </w:rPr>
        <w:t xml:space="preserve"> To remember this great writer, will you read or re-read some of his famous books?</w:t>
      </w:r>
    </w:p>
    <w:p>
      <w:pPr>
        <w:pStyle w:val="166"/>
        <w:ind w:firstLine="0"/>
        <w:jc w:val="both"/>
        <w:rPr>
          <w:rFonts w:hint="default" w:ascii="Times New Roman" w:hAnsi="Times New Roman" w:cs="Times New Roman"/>
          <w:b w:val="0"/>
          <w:color w:val="000000"/>
          <w:sz w:val="21"/>
          <w:szCs w:val="21"/>
        </w:rPr>
      </w:pPr>
    </w:p>
    <w:p>
      <w:pPr>
        <w:pStyle w:val="166"/>
        <w:ind w:firstLine="0"/>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VII.任务型阅读：阅读下面材料，根据材料内容，完成下列各题。（共5小题，计10分）</w:t>
      </w:r>
    </w:p>
    <w:p>
      <w:pPr>
        <w:pStyle w:val="166"/>
        <w:ind w:left="0" w:firstLine="502"/>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According to the traditional Chinese calendar, there are 24 solar terms (节气）in a year. The 24 solar terms were created thousands of years ago to guide agriculture production（农业生产）.</w:t>
      </w:r>
      <w:r>
        <w:rPr>
          <w:rFonts w:hint="eastAsia" w:ascii="Times New Roman" w:hAnsi="Times New Roman" w:cs="Times New Roman"/>
          <w:b w:val="0"/>
          <w:color w:val="000000"/>
          <w:sz w:val="21"/>
          <w:szCs w:val="21"/>
          <w:lang w:val="en-US" w:eastAsia="zh-CN"/>
        </w:rPr>
        <w:t xml:space="preserve"> </w:t>
      </w:r>
      <w:r>
        <w:rPr>
          <w:rFonts w:hint="default" w:ascii="Times New Roman" w:hAnsi="Times New Roman" w:cs="Times New Roman"/>
          <w:b w:val="0"/>
          <w:color w:val="000000"/>
          <w:sz w:val="21"/>
          <w:szCs w:val="21"/>
        </w:rPr>
        <w:t>But solar term culture is still useful today to guide people's lives through cultural activities and special foods that go with each term.</w:t>
      </w:r>
    </w:p>
    <w:p>
      <w:pPr>
        <w:pStyle w:val="166"/>
        <w:ind w:left="0" w:firstLine="502"/>
        <w:jc w:val="both"/>
        <w:rPr>
          <w:rFonts w:hint="default" w:ascii="Times New Roman" w:hAnsi="Times New Roman" w:cs="Times New Roman"/>
          <w:sz w:val="21"/>
          <w:szCs w:val="21"/>
        </w:rPr>
      </w:pPr>
      <w:r>
        <w:rPr>
          <w:rFonts w:hint="eastAsia" w:hAnsi="Times New Roman" w:cs="Times New Roman"/>
          <w:b/>
          <w:bCs/>
          <w:color w:val="FF0000"/>
          <w:highlight w:val="yellow"/>
          <w:lang w:val="en-US" w:eastAsia="zh-CN"/>
        </w:rPr>
        <w:t xml:space="preserve">71 </w:t>
      </w:r>
      <w:r>
        <w:rPr>
          <w:rFonts w:hint="default" w:ascii="Times New Roman" w:hAnsi="Times New Roman" w:cs="Times New Roman"/>
          <w:b w:val="0"/>
          <w:color w:val="000000"/>
          <w:sz w:val="21"/>
          <w:szCs w:val="21"/>
        </w:rPr>
        <w:t xml:space="preserve">There are </w:t>
      </w:r>
      <w:r>
        <w:rPr>
          <w:rFonts w:hint="default" w:ascii="Times New Roman" w:hAnsi="Times New Roman" w:cs="Times New Roman"/>
          <w:b w:val="0"/>
          <w:color w:val="000000"/>
          <w:sz w:val="21"/>
          <w:szCs w:val="21"/>
          <w:highlight w:val="yellow"/>
        </w:rPr>
        <w:t>six solar terms in winter</w:t>
      </w:r>
      <w:r>
        <w:rPr>
          <w:rFonts w:hint="default" w:ascii="Times New Roman" w:hAnsi="Times New Roman" w:cs="Times New Roman"/>
          <w:b w:val="0"/>
          <w:color w:val="000000"/>
          <w:sz w:val="21"/>
          <w:szCs w:val="21"/>
        </w:rPr>
        <w:t xml:space="preserve">. They are beginning of winter, light snow, heavy snow,winter solstice(冬至）, lesser cold （小寒）and </w:t>
      </w:r>
      <w:r>
        <w:rPr>
          <w:rFonts w:hint="eastAsia" w:hAnsi="Times New Roman" w:cs="Times New Roman"/>
          <w:b/>
          <w:bCs/>
          <w:color w:val="FF0000"/>
          <w:highlight w:val="yellow"/>
          <w:lang w:val="en-US" w:eastAsia="zh-CN"/>
        </w:rPr>
        <w:t>75</w:t>
      </w:r>
      <w:r>
        <w:rPr>
          <w:rFonts w:hint="default" w:ascii="Times New Roman" w:hAnsi="Times New Roman" w:cs="Times New Roman"/>
          <w:b w:val="0"/>
          <w:color w:val="000000"/>
          <w:sz w:val="21"/>
          <w:szCs w:val="21"/>
          <w:highlight w:val="yellow"/>
        </w:rPr>
        <w:t>greater cold</w:t>
      </w:r>
      <w:r>
        <w:rPr>
          <w:rFonts w:hint="default" w:ascii="Times New Roman" w:hAnsi="Times New Roman" w:cs="Times New Roman"/>
          <w:b w:val="0"/>
          <w:color w:val="000000"/>
          <w:sz w:val="21"/>
          <w:szCs w:val="21"/>
        </w:rPr>
        <w:t>.</w:t>
      </w:r>
    </w:p>
    <w:p>
      <w:pPr>
        <w:pStyle w:val="166"/>
        <w:ind w:left="0" w:firstLine="502"/>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 xml:space="preserve">Beginning of winter usually falls on November 7th or 8h. After beginning of winter, most parts of the country can start to expect cold weather. On this day, after a year of hard work, people are happy to have a rest and spend time with family. The northern China </w:t>
      </w:r>
      <w:r>
        <w:rPr>
          <w:rFonts w:hint="eastAsia" w:hAnsi="Times New Roman" w:cs="Times New Roman"/>
          <w:b/>
          <w:bCs/>
          <w:color w:val="FF0000"/>
          <w:highlight w:val="yellow"/>
          <w:lang w:val="en-US" w:eastAsia="zh-CN"/>
        </w:rPr>
        <w:t xml:space="preserve">72 </w:t>
      </w:r>
      <w:r>
        <w:rPr>
          <w:rFonts w:hint="default" w:ascii="Times New Roman" w:hAnsi="Times New Roman" w:cs="Times New Roman"/>
          <w:b w:val="0"/>
          <w:color w:val="000000"/>
          <w:sz w:val="21"/>
          <w:szCs w:val="21"/>
          <w:highlight w:val="yellow"/>
        </w:rPr>
        <w:t>celebrates</w:t>
      </w:r>
      <w:r>
        <w:rPr>
          <w:rFonts w:hint="default" w:ascii="Times New Roman" w:hAnsi="Times New Roman" w:cs="Times New Roman"/>
          <w:b w:val="0"/>
          <w:color w:val="000000"/>
          <w:sz w:val="21"/>
          <w:szCs w:val="21"/>
        </w:rPr>
        <w:t xml:space="preserve"> beginning of winter as the "Small Spring Festival". People usually </w:t>
      </w:r>
      <w:r>
        <w:rPr>
          <w:rFonts w:hint="default" w:ascii="Times New Roman" w:hAnsi="Times New Roman" w:cs="Times New Roman"/>
          <w:b w:val="0"/>
          <w:color w:val="000000"/>
          <w:sz w:val="21"/>
          <w:szCs w:val="21"/>
          <w:highlight w:val="yellow"/>
        </w:rPr>
        <w:t>have dumplings</w:t>
      </w:r>
      <w:r>
        <w:rPr>
          <w:rFonts w:hint="default" w:ascii="Times New Roman" w:hAnsi="Times New Roman" w:cs="Times New Roman"/>
          <w:b w:val="0"/>
          <w:color w:val="000000"/>
          <w:sz w:val="21"/>
          <w:szCs w:val="21"/>
        </w:rPr>
        <w:t xml:space="preserve"> on the day.</w:t>
      </w:r>
    </w:p>
    <w:p>
      <w:pPr>
        <w:pStyle w:val="166"/>
        <w:ind w:left="0" w:firstLine="502"/>
        <w:jc w:val="both"/>
        <w:rPr>
          <w:rFonts w:hint="default" w:ascii="Times New Roman" w:hAnsi="Times New Roman" w:cs="Times New Roman"/>
          <w:sz w:val="21"/>
          <w:szCs w:val="21"/>
        </w:rPr>
      </w:pPr>
      <w:r>
        <w:rPr>
          <w:rFonts w:hint="eastAsia" w:hAnsi="Times New Roman" w:cs="Times New Roman"/>
          <w:b/>
          <w:bCs/>
          <w:color w:val="FF0000"/>
          <w:highlight w:val="yellow"/>
          <w:lang w:val="en-US" w:eastAsia="zh-CN"/>
        </w:rPr>
        <w:t xml:space="preserve">73 </w:t>
      </w:r>
      <w:r>
        <w:rPr>
          <w:rFonts w:hint="default" w:ascii="Times New Roman" w:hAnsi="Times New Roman" w:cs="Times New Roman"/>
          <w:b w:val="0"/>
          <w:color w:val="000000"/>
          <w:sz w:val="21"/>
          <w:szCs w:val="21"/>
          <w:highlight w:val="yellow"/>
        </w:rPr>
        <w:t>Light snow</w:t>
      </w:r>
      <w:r>
        <w:rPr>
          <w:rFonts w:hint="default" w:ascii="Times New Roman" w:hAnsi="Times New Roman" w:cs="Times New Roman"/>
          <w:b w:val="0"/>
          <w:color w:val="000000"/>
          <w:sz w:val="21"/>
          <w:szCs w:val="21"/>
        </w:rPr>
        <w:t xml:space="preserve"> usually falls </w:t>
      </w:r>
      <w:r>
        <w:rPr>
          <w:rFonts w:hint="default" w:ascii="Times New Roman" w:hAnsi="Times New Roman" w:cs="Times New Roman"/>
          <w:b w:val="0"/>
          <w:color w:val="000000"/>
          <w:sz w:val="21"/>
          <w:szCs w:val="21"/>
          <w:highlight w:val="yellow"/>
        </w:rPr>
        <w:t>on November 22nd or</w:t>
      </w:r>
      <w:r>
        <w:rPr>
          <w:rFonts w:hint="eastAsia" w:ascii="Times New Roman" w:hAnsi="Times New Roman" w:cs="Times New Roman"/>
          <w:b w:val="0"/>
          <w:color w:val="000000"/>
          <w:sz w:val="21"/>
          <w:szCs w:val="21"/>
          <w:highlight w:val="yellow"/>
          <w:lang w:val="en-US" w:eastAsia="zh-CN"/>
        </w:rPr>
        <w:t xml:space="preserve"> </w:t>
      </w:r>
      <w:r>
        <w:rPr>
          <w:rFonts w:hint="default" w:ascii="Times New Roman" w:hAnsi="Times New Roman" w:cs="Times New Roman"/>
          <w:b w:val="0"/>
          <w:color w:val="000000"/>
          <w:sz w:val="21"/>
          <w:szCs w:val="21"/>
          <w:highlight w:val="yellow"/>
        </w:rPr>
        <w:t>23rd</w:t>
      </w:r>
      <w:r>
        <w:rPr>
          <w:rFonts w:hint="default" w:ascii="Times New Roman" w:hAnsi="Times New Roman" w:cs="Times New Roman"/>
          <w:b w:val="0"/>
          <w:color w:val="000000"/>
          <w:sz w:val="21"/>
          <w:szCs w:val="21"/>
        </w:rPr>
        <w:t xml:space="preserve"> and heavy snow is on December 7th or 8</w:t>
      </w:r>
      <w:r>
        <w:rPr>
          <w:rFonts w:hint="eastAsia" w:ascii="Times New Roman" w:hAnsi="Times New Roman" w:cs="Times New Roman"/>
          <w:b w:val="0"/>
          <w:color w:val="000000"/>
          <w:sz w:val="21"/>
          <w:szCs w:val="21"/>
          <w:lang w:val="en-US" w:eastAsia="zh-CN"/>
        </w:rPr>
        <w:t>t</w:t>
      </w:r>
      <w:r>
        <w:rPr>
          <w:rFonts w:hint="default" w:ascii="Times New Roman" w:hAnsi="Times New Roman" w:cs="Times New Roman"/>
          <w:b w:val="0"/>
          <w:color w:val="000000"/>
          <w:sz w:val="21"/>
          <w:szCs w:val="21"/>
        </w:rPr>
        <w:t xml:space="preserve">h. When </w:t>
      </w:r>
      <w:r>
        <w:rPr>
          <w:rFonts w:hint="eastAsia" w:hAnsi="Times New Roman" w:cs="Times New Roman"/>
          <w:b/>
          <w:bCs/>
          <w:color w:val="FF0000"/>
          <w:highlight w:val="yellow"/>
          <w:lang w:val="en-US" w:eastAsia="zh-CN"/>
        </w:rPr>
        <w:t>74</w:t>
      </w:r>
      <w:r>
        <w:rPr>
          <w:rFonts w:hint="default" w:ascii="Times New Roman" w:hAnsi="Times New Roman" w:cs="Times New Roman"/>
          <w:b w:val="0"/>
          <w:color w:val="000000"/>
          <w:sz w:val="21"/>
          <w:szCs w:val="21"/>
          <w:highlight w:val="yellow"/>
        </w:rPr>
        <w:t>winter solstice</w:t>
      </w:r>
      <w:r>
        <w:rPr>
          <w:rFonts w:hint="default" w:ascii="Times New Roman" w:hAnsi="Times New Roman" w:cs="Times New Roman"/>
          <w:b w:val="0"/>
          <w:color w:val="000000"/>
          <w:sz w:val="21"/>
          <w:szCs w:val="21"/>
        </w:rPr>
        <w:t xml:space="preserve"> comes, </w:t>
      </w:r>
      <w:r>
        <w:rPr>
          <w:rFonts w:hint="default" w:ascii="Times New Roman" w:hAnsi="Times New Roman" w:cs="Times New Roman"/>
          <w:b/>
          <w:bCs/>
          <w:color w:val="000000"/>
          <w:sz w:val="21"/>
          <w:szCs w:val="21"/>
          <w:highlight w:val="yellow"/>
          <w:u w:val="single"/>
        </w:rPr>
        <w:t>it</w:t>
      </w:r>
      <w:r>
        <w:rPr>
          <w:rFonts w:hint="default" w:ascii="Times New Roman" w:hAnsi="Times New Roman" w:cs="Times New Roman"/>
          <w:b/>
          <w:bCs/>
          <w:color w:val="000000"/>
          <w:sz w:val="21"/>
          <w:szCs w:val="21"/>
          <w:u w:val="single"/>
        </w:rPr>
        <w:t xml:space="preserve"> </w:t>
      </w:r>
      <w:r>
        <w:rPr>
          <w:rFonts w:hint="default" w:ascii="Times New Roman" w:hAnsi="Times New Roman" w:cs="Times New Roman"/>
          <w:b w:val="0"/>
          <w:color w:val="000000"/>
          <w:sz w:val="21"/>
          <w:szCs w:val="21"/>
        </w:rPr>
        <w:t>brings the shortest days of the year and the longest nights. Many places around the country can expect the coldest weather. People often start counting “nine cold periods" starting from winter solstice. Every cold period has nine days. People believe that after 81 cold days, spring will come.</w:t>
      </w:r>
    </w:p>
    <w:p>
      <w:pPr>
        <w:pStyle w:val="166"/>
        <w:ind w:left="0" w:firstLine="502"/>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Greater cold comes after lesser cold. The field is covered with snow. All Chinese are ready to welcome the Spring Festival after it. Of course, a new round of solar t</w:t>
      </w:r>
      <w:r>
        <w:rPr>
          <w:rFonts w:hint="eastAsia" w:ascii="Times New Roman" w:hAnsi="Times New Roman" w:cs="Times New Roman"/>
          <w:b w:val="0"/>
          <w:color w:val="000000"/>
          <w:sz w:val="21"/>
          <w:szCs w:val="21"/>
          <w:lang w:val="en-US" w:eastAsia="zh-CN"/>
        </w:rPr>
        <w:t>e</w:t>
      </w:r>
      <w:r>
        <w:rPr>
          <w:rFonts w:hint="default" w:ascii="Times New Roman" w:hAnsi="Times New Roman" w:cs="Times New Roman"/>
          <w:b w:val="0"/>
          <w:color w:val="000000"/>
          <w:sz w:val="21"/>
          <w:szCs w:val="21"/>
        </w:rPr>
        <w:t>rms will start.</w:t>
      </w:r>
    </w:p>
    <w:p>
      <w:pPr>
        <w:pStyle w:val="176"/>
        <w:numPr>
          <w:ilvl w:val="0"/>
          <w:numId w:val="13"/>
        </w:numPr>
        <w:ind w:firstLine="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How</w:t>
      </w:r>
      <w:r>
        <w:rPr>
          <w:rFonts w:hint="default" w:ascii="Times New Roman" w:hAnsi="Times New Roman" w:cs="Times New Roman"/>
          <w:b w:val="0"/>
          <w:color w:val="000000"/>
          <w:sz w:val="21"/>
          <w:szCs w:val="21"/>
          <w:highlight w:val="cyan"/>
        </w:rPr>
        <w:t xml:space="preserve"> many solar terms</w:t>
      </w:r>
      <w:r>
        <w:rPr>
          <w:rFonts w:hint="default" w:ascii="Times New Roman" w:hAnsi="Times New Roman" w:cs="Times New Roman"/>
          <w:b w:val="0"/>
          <w:color w:val="000000"/>
          <w:sz w:val="21"/>
          <w:szCs w:val="21"/>
        </w:rPr>
        <w:t xml:space="preserve"> are there in winter? </w:t>
      </w:r>
    </w:p>
    <w:p>
      <w:pPr>
        <w:pStyle w:val="176"/>
        <w:numPr>
          <w:ilvl w:val="0"/>
          <w:numId w:val="0"/>
        </w:numPr>
        <w:jc w:val="both"/>
        <w:rPr>
          <w:rFonts w:hint="default" w:ascii="Times New Roman" w:hAnsi="Times New Roman"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cs="Times New Roman"/>
          <w:b w:val="0"/>
          <w:color w:val="000000"/>
          <w:sz w:val="21"/>
          <w:szCs w:val="21"/>
        </w:rPr>
        <w:t xml:space="preserve">There are </w:t>
      </w:r>
      <w:r>
        <w:rPr>
          <w:rFonts w:hint="eastAsia" w:hAnsi="Times New Roman" w:cs="Times New Roman"/>
          <w:b w:val="0"/>
          <w:color w:val="000000"/>
          <w:sz w:val="21"/>
          <w:szCs w:val="21"/>
          <w:lang w:val="en-US" w:eastAsia="zh-CN"/>
        </w:rPr>
        <w:t>___</w:t>
      </w:r>
      <w:r>
        <w:rPr>
          <w:rFonts w:hint="default" w:ascii="Times New Roman" w:hAnsi="Times New Roman" w:cs="Times New Roman"/>
          <w:b w:val="0"/>
          <w:color w:val="000000"/>
          <w:sz w:val="21"/>
          <w:szCs w:val="21"/>
          <w:highlight w:val="yellow"/>
        </w:rPr>
        <w:t>six solar terms in winter</w:t>
      </w:r>
      <w:r>
        <w:rPr>
          <w:rFonts w:hint="eastAsia" w:hAnsi="Times New Roman" w:cs="Times New Roman"/>
          <w:b w:val="0"/>
          <w:color w:val="000000"/>
          <w:sz w:val="21"/>
          <w:szCs w:val="21"/>
          <w:lang w:val="en-US" w:eastAsia="zh-CN"/>
        </w:rPr>
        <w:t>_____________.</w:t>
      </w:r>
    </w:p>
    <w:p>
      <w:pPr>
        <w:pStyle w:val="164"/>
        <w:ind w:firstLine="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72. How do people celebrate beginning o</w:t>
      </w:r>
      <w:r>
        <w:rPr>
          <w:rFonts w:hint="eastAsia" w:hAnsi="Times New Roman" w:cs="Times New Roman"/>
          <w:b w:val="0"/>
          <w:color w:val="000000"/>
          <w:sz w:val="21"/>
          <w:szCs w:val="21"/>
          <w:lang w:val="en-US" w:eastAsia="zh-CN"/>
        </w:rPr>
        <w:t>f</w:t>
      </w:r>
      <w:r>
        <w:rPr>
          <w:rFonts w:hint="default" w:ascii="Times New Roman" w:hAnsi="Times New Roman" w:cs="Times New Roman"/>
          <w:b w:val="0"/>
          <w:color w:val="000000"/>
          <w:sz w:val="21"/>
          <w:szCs w:val="21"/>
        </w:rPr>
        <w:t xml:space="preserve"> winter? </w:t>
      </w:r>
    </w:p>
    <w:p>
      <w:pPr>
        <w:pStyle w:val="164"/>
        <w:ind w:firstLine="0"/>
        <w:jc w:val="both"/>
        <w:rPr>
          <w:rFonts w:hint="default" w:ascii="Times New Roman" w:hAnsi="Times New Roman" w:cs="Times New Roman"/>
          <w:sz w:val="21"/>
          <w:szCs w:val="21"/>
        </w:rPr>
      </w:pPr>
      <w:r>
        <w:rPr>
          <w:rFonts w:hint="eastAsia" w:ascii="Times New Roman" w:hAnsi="Times New Roman" w:cs="Times New Roman"/>
          <w:b w:val="0"/>
          <w:color w:val="000000"/>
          <w:sz w:val="21"/>
          <w:szCs w:val="21"/>
          <w:lang w:val="en-US" w:eastAsia="zh-CN"/>
        </w:rPr>
        <w:t xml:space="preserve">     </w:t>
      </w:r>
      <w:r>
        <w:rPr>
          <w:rFonts w:hint="default" w:ascii="Times New Roman" w:hAnsi="Times New Roman" w:cs="Times New Roman"/>
          <w:b w:val="0"/>
          <w:color w:val="000000"/>
          <w:sz w:val="21"/>
          <w:szCs w:val="21"/>
        </w:rPr>
        <w:t xml:space="preserve">They celebrate it by </w:t>
      </w:r>
      <w:r>
        <w:rPr>
          <w:rFonts w:hint="eastAsia" w:hAnsi="Times New Roman" w:cs="Times New Roman"/>
          <w:b w:val="0"/>
          <w:color w:val="000000"/>
          <w:sz w:val="21"/>
          <w:szCs w:val="21"/>
          <w:lang w:val="en-US" w:eastAsia="zh-CN"/>
        </w:rPr>
        <w:t>___</w:t>
      </w:r>
      <w:r>
        <w:rPr>
          <w:rFonts w:hint="default" w:ascii="Times New Roman" w:hAnsi="Times New Roman" w:cs="Times New Roman"/>
          <w:b w:val="0"/>
          <w:color w:val="000000"/>
          <w:sz w:val="21"/>
          <w:szCs w:val="21"/>
          <w:highlight w:val="yellow"/>
        </w:rPr>
        <w:t>hav</w:t>
      </w:r>
      <w:r>
        <w:rPr>
          <w:rFonts w:hint="eastAsia" w:hAnsi="Times New Roman" w:cs="Times New Roman"/>
          <w:b w:val="0"/>
          <w:color w:val="000000"/>
          <w:sz w:val="21"/>
          <w:szCs w:val="21"/>
          <w:highlight w:val="yellow"/>
          <w:lang w:val="en-US" w:eastAsia="zh-CN"/>
        </w:rPr>
        <w:t>ing</w:t>
      </w:r>
      <w:r>
        <w:rPr>
          <w:rFonts w:hint="default" w:ascii="Times New Roman" w:hAnsi="Times New Roman" w:cs="Times New Roman"/>
          <w:b w:val="0"/>
          <w:color w:val="000000"/>
          <w:sz w:val="21"/>
          <w:szCs w:val="21"/>
          <w:highlight w:val="yellow"/>
        </w:rPr>
        <w:t xml:space="preserve"> dumplings</w:t>
      </w:r>
      <w:r>
        <w:rPr>
          <w:rFonts w:hint="eastAsia" w:hAnsi="Times New Roman" w:cs="Times New Roman"/>
          <w:b w:val="0"/>
          <w:color w:val="000000"/>
          <w:sz w:val="21"/>
          <w:szCs w:val="21"/>
          <w:lang w:val="en-US" w:eastAsia="zh-CN"/>
        </w:rPr>
        <w:t>_____________.</w:t>
      </w:r>
    </w:p>
    <w:p>
      <w:pPr>
        <w:pStyle w:val="166"/>
        <w:ind w:firstLine="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 xml:space="preserve">73. When is light snow? </w:t>
      </w:r>
    </w:p>
    <w:p>
      <w:pPr>
        <w:pStyle w:val="166"/>
        <w:ind w:firstLine="0"/>
        <w:jc w:val="both"/>
        <w:rPr>
          <w:rFonts w:hint="default" w:ascii="Times New Roman" w:hAnsi="Times New Roman" w:cs="Times New Roman"/>
          <w:sz w:val="21"/>
          <w:szCs w:val="21"/>
        </w:rPr>
      </w:pPr>
      <w:r>
        <w:rPr>
          <w:rFonts w:hint="eastAsia" w:ascii="Times New Roman" w:hAnsi="Times New Roman" w:cs="Times New Roman"/>
          <w:b w:val="0"/>
          <w:color w:val="000000"/>
          <w:sz w:val="21"/>
          <w:szCs w:val="21"/>
          <w:lang w:val="en-US" w:eastAsia="zh-CN"/>
        </w:rPr>
        <w:t xml:space="preserve">      </w:t>
      </w:r>
      <w:r>
        <w:rPr>
          <w:rFonts w:hint="default" w:ascii="Times New Roman" w:hAnsi="Times New Roman" w:cs="Times New Roman"/>
          <w:b w:val="0"/>
          <w:color w:val="000000"/>
          <w:sz w:val="21"/>
          <w:szCs w:val="21"/>
        </w:rPr>
        <w:t>It's usually</w:t>
      </w:r>
      <w:r>
        <w:rPr>
          <w:rFonts w:hint="eastAsia" w:hAnsi="Times New Roman" w:cs="Times New Roman"/>
          <w:b w:val="0"/>
          <w:color w:val="000000"/>
          <w:sz w:val="21"/>
          <w:szCs w:val="21"/>
          <w:lang w:val="en-US" w:eastAsia="zh-CN"/>
        </w:rPr>
        <w:t>__</w:t>
      </w:r>
      <w:r>
        <w:rPr>
          <w:rFonts w:hint="eastAsia" w:hAnsi="Times New Roman" w:cs="Times New Roman"/>
          <w:b w:val="0"/>
          <w:color w:val="000000"/>
          <w:sz w:val="21"/>
          <w:szCs w:val="21"/>
          <w:highlight w:val="yellow"/>
          <w:lang w:val="en-US" w:eastAsia="zh-CN"/>
        </w:rPr>
        <w:t xml:space="preserve"> on</w:t>
      </w:r>
      <w:r>
        <w:rPr>
          <w:rFonts w:hint="eastAsia" w:hAnsi="Times New Roman" w:cs="Times New Roman"/>
          <w:b w:val="0"/>
          <w:color w:val="000000"/>
          <w:sz w:val="21"/>
          <w:szCs w:val="21"/>
          <w:lang w:val="en-US" w:eastAsia="zh-CN"/>
        </w:rPr>
        <w:t>_</w:t>
      </w:r>
      <w:r>
        <w:rPr>
          <w:rFonts w:hint="default" w:ascii="Times New Roman" w:hAnsi="Times New Roman" w:cs="Times New Roman"/>
          <w:b w:val="0"/>
          <w:color w:val="000000"/>
          <w:sz w:val="21"/>
          <w:szCs w:val="21"/>
          <w:highlight w:val="yellow"/>
        </w:rPr>
        <w:t>November 22nd or</w:t>
      </w:r>
      <w:r>
        <w:rPr>
          <w:rFonts w:hint="eastAsia" w:ascii="Times New Roman" w:hAnsi="Times New Roman" w:cs="Times New Roman"/>
          <w:b w:val="0"/>
          <w:color w:val="000000"/>
          <w:sz w:val="21"/>
          <w:szCs w:val="21"/>
          <w:highlight w:val="yellow"/>
          <w:lang w:val="en-US" w:eastAsia="zh-CN"/>
        </w:rPr>
        <w:t xml:space="preserve"> </w:t>
      </w:r>
      <w:r>
        <w:rPr>
          <w:rFonts w:hint="default" w:ascii="Times New Roman" w:hAnsi="Times New Roman" w:cs="Times New Roman"/>
          <w:b w:val="0"/>
          <w:color w:val="000000"/>
          <w:sz w:val="21"/>
          <w:szCs w:val="21"/>
          <w:highlight w:val="yellow"/>
        </w:rPr>
        <w:t>23</w:t>
      </w:r>
      <w:r>
        <w:rPr>
          <w:rFonts w:hint="default" w:ascii="Times New Roman" w:hAnsi="Times New Roman" w:cs="Times New Roman"/>
          <w:b w:val="0"/>
          <w:color w:val="000000"/>
          <w:sz w:val="21"/>
          <w:szCs w:val="21"/>
          <w:highlight w:val="yellow"/>
          <w:vertAlign w:val="superscript"/>
        </w:rPr>
        <w:t>rd</w:t>
      </w:r>
      <w:r>
        <w:rPr>
          <w:rFonts w:hint="eastAsia" w:hAnsi="Times New Roman" w:cs="Times New Roman"/>
          <w:b w:val="0"/>
          <w:color w:val="000000"/>
          <w:sz w:val="21"/>
          <w:szCs w:val="21"/>
          <w:lang w:val="en-US" w:eastAsia="zh-CN"/>
        </w:rPr>
        <w:t>_____________.</w:t>
      </w:r>
    </w:p>
    <w:p>
      <w:pPr>
        <w:pStyle w:val="166"/>
        <w:ind w:firstLine="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 xml:space="preserve">74. What does the underlined it in the fourth paragraph refer to? </w:t>
      </w:r>
    </w:p>
    <w:p>
      <w:pPr>
        <w:pStyle w:val="166"/>
        <w:ind w:left="0" w:leftChars="0" w:firstLine="0"/>
        <w:jc w:val="both"/>
        <w:rPr>
          <w:rFonts w:hint="default" w:ascii="Times New Roman" w:hAnsi="Times New Roman" w:cs="Times New Roman"/>
          <w:sz w:val="21"/>
          <w:szCs w:val="21"/>
        </w:rPr>
      </w:pPr>
      <w:r>
        <w:rPr>
          <w:rFonts w:hint="eastAsia" w:ascii="Times New Roman" w:hAnsi="Times New Roman" w:cs="Times New Roman"/>
          <w:b w:val="0"/>
          <w:color w:val="000000"/>
          <w:sz w:val="21"/>
          <w:szCs w:val="21"/>
          <w:lang w:val="en-US" w:eastAsia="zh-CN"/>
        </w:rPr>
        <w:t xml:space="preserve">     </w:t>
      </w:r>
      <w:r>
        <w:rPr>
          <w:rFonts w:hint="default" w:ascii="Times New Roman" w:hAnsi="Times New Roman" w:cs="Times New Roman"/>
          <w:b w:val="0"/>
          <w:color w:val="000000"/>
          <w:sz w:val="21"/>
          <w:szCs w:val="21"/>
        </w:rPr>
        <w:t>It refers to</w:t>
      </w:r>
      <w:r>
        <w:rPr>
          <w:rFonts w:hint="eastAsia" w:hAnsi="Times New Roman" w:cs="Times New Roman"/>
          <w:b w:val="0"/>
          <w:color w:val="000000"/>
          <w:sz w:val="21"/>
          <w:szCs w:val="21"/>
          <w:lang w:val="en-US" w:eastAsia="zh-CN"/>
        </w:rPr>
        <w:t>___</w:t>
      </w:r>
      <w:r>
        <w:rPr>
          <w:rFonts w:hint="default" w:ascii="Times New Roman" w:hAnsi="Times New Roman" w:cs="Times New Roman"/>
          <w:b w:val="0"/>
          <w:color w:val="000000"/>
          <w:sz w:val="21"/>
          <w:szCs w:val="21"/>
          <w:highlight w:val="yellow"/>
        </w:rPr>
        <w:t>winter solstice</w:t>
      </w:r>
      <w:r>
        <w:rPr>
          <w:rFonts w:hint="eastAsia" w:hAnsi="Times New Roman" w:cs="Times New Roman"/>
          <w:b w:val="0"/>
          <w:color w:val="000000"/>
          <w:sz w:val="21"/>
          <w:szCs w:val="21"/>
          <w:lang w:val="en-US" w:eastAsia="zh-CN"/>
        </w:rPr>
        <w:t>_____________.</w:t>
      </w:r>
    </w:p>
    <w:p>
      <w:pPr>
        <w:pStyle w:val="166"/>
        <w:numPr>
          <w:ilvl w:val="0"/>
          <w:numId w:val="14"/>
        </w:numPr>
        <w:ind w:left="0" w:firstLine="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According to the passage, which solar term is the last one in a year?</w:t>
      </w:r>
    </w:p>
    <w:p>
      <w:pPr>
        <w:pStyle w:val="166"/>
        <w:numPr>
          <w:ilvl w:val="0"/>
          <w:numId w:val="0"/>
        </w:numPr>
        <w:ind w:left="400" w:leftChars="200"/>
        <w:jc w:val="both"/>
        <w:rPr>
          <w:rFonts w:hint="default" w:ascii="Times New Roman" w:hAnsi="Times New Roman" w:cs="Times New Roman"/>
          <w:b w:val="0"/>
          <w:color w:val="000000"/>
          <w:sz w:val="21"/>
          <w:szCs w:val="21"/>
        </w:rPr>
      </w:pPr>
      <w:r>
        <w:rPr>
          <w:rFonts w:hint="eastAsia" w:hAnsi="Times New Roman" w:cs="Times New Roman"/>
          <w:b w:val="0"/>
          <w:color w:val="000000"/>
          <w:sz w:val="21"/>
          <w:szCs w:val="21"/>
          <w:lang w:val="en-US" w:eastAsia="zh-CN"/>
        </w:rPr>
        <w:t>______</w:t>
      </w:r>
      <w:r>
        <w:rPr>
          <w:rFonts w:hint="eastAsia" w:hAnsi="Times New Roman" w:cs="Times New Roman"/>
          <w:b w:val="0"/>
          <w:color w:val="000000"/>
          <w:sz w:val="21"/>
          <w:szCs w:val="21"/>
          <w:highlight w:val="yellow"/>
          <w:lang w:val="en-US" w:eastAsia="zh-CN"/>
        </w:rPr>
        <w:t>G</w:t>
      </w:r>
      <w:r>
        <w:rPr>
          <w:rFonts w:hint="default" w:ascii="Times New Roman" w:hAnsi="Times New Roman" w:cs="Times New Roman"/>
          <w:b w:val="0"/>
          <w:color w:val="000000"/>
          <w:sz w:val="21"/>
          <w:szCs w:val="21"/>
          <w:highlight w:val="yellow"/>
        </w:rPr>
        <w:t>reater cold</w:t>
      </w:r>
      <w:r>
        <w:rPr>
          <w:rFonts w:hint="eastAsia" w:hAnsi="Times New Roman" w:cs="Times New Roman"/>
          <w:b w:val="0"/>
          <w:color w:val="000000"/>
          <w:sz w:val="21"/>
          <w:szCs w:val="21"/>
          <w:highlight w:val="yellow"/>
          <w:lang w:val="en-US" w:eastAsia="zh-CN"/>
        </w:rPr>
        <w:t xml:space="preserve">  </w:t>
      </w:r>
      <w:r>
        <w:rPr>
          <w:rFonts w:hint="eastAsia" w:hAnsi="Times New Roman" w:cs="Times New Roman"/>
          <w:b w:val="0"/>
          <w:color w:val="000000"/>
          <w:sz w:val="21"/>
          <w:szCs w:val="21"/>
          <w:lang w:val="en-US" w:eastAsia="zh-CN"/>
        </w:rPr>
        <w:t>_____</w:t>
      </w:r>
      <w:r>
        <w:rPr>
          <w:rFonts w:hint="default" w:ascii="Times New Roman" w:hAnsi="Times New Roman" w:cs="Times New Roman"/>
          <w:b w:val="0"/>
          <w:color w:val="000000"/>
          <w:sz w:val="21"/>
          <w:szCs w:val="21"/>
        </w:rPr>
        <w:t>is the last solar term in a year.</w:t>
      </w:r>
    </w:p>
    <w:p>
      <w:pPr>
        <w:pStyle w:val="166"/>
        <w:numPr>
          <w:ilvl w:val="0"/>
          <w:numId w:val="0"/>
        </w:numPr>
        <w:ind w:left="400" w:leftChars="200"/>
        <w:jc w:val="both"/>
        <w:rPr>
          <w:rFonts w:hint="default" w:ascii="Times New Roman" w:hAnsi="Times New Roman" w:cs="Times New Roman"/>
          <w:b w:val="0"/>
          <w:color w:val="000000"/>
          <w:sz w:val="21"/>
          <w:szCs w:val="21"/>
        </w:rPr>
      </w:pPr>
    </w:p>
    <w:p>
      <w:pPr>
        <w:pStyle w:val="166"/>
        <w:ind w:firstLine="0"/>
        <w:jc w:val="both"/>
        <w:rPr>
          <w:rFonts w:hint="default" w:ascii="Times New Roman" w:hAnsi="Times New Roman" w:cs="Times New Roman"/>
          <w:sz w:val="21"/>
          <w:szCs w:val="21"/>
        </w:rPr>
      </w:pPr>
      <w:r>
        <w:rPr>
          <w:rFonts w:hint="default" w:ascii="Times New Roman" w:hAnsi="Times New Roman" w:cs="Times New Roman"/>
          <w:b/>
          <w:color w:val="000000"/>
          <w:sz w:val="21"/>
          <w:szCs w:val="21"/>
        </w:rPr>
        <w:t>Ⅷ.补全对话（共5小题，计5分）</w:t>
      </w:r>
    </w:p>
    <w:p>
      <w:pPr>
        <w:pStyle w:val="166"/>
        <w:ind w:left="0" w:firstLine="502"/>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根据下面对话中的情境，在每个空白处填入一个适当的语句，使对话恢复完整。</w:t>
      </w:r>
    </w:p>
    <w:p>
      <w:pPr>
        <w:pStyle w:val="166"/>
        <w:spacing w:before="0"/>
        <w:ind w:left="0" w:firstLine="502"/>
        <w:jc w:val="both"/>
        <w:rPr>
          <w:rFonts w:hint="default" w:ascii="Times New Roman" w:hAnsi="Times New Roman" w:cs="Times New Roman"/>
          <w:sz w:val="21"/>
          <w:szCs w:val="21"/>
        </w:rPr>
      </w:pPr>
      <w:r>
        <w:rPr>
          <w:rFonts w:hint="default" w:ascii="Times New Roman" w:hAnsi="Times New Roman" w:cs="Times New Roman"/>
          <w:b w:val="0"/>
          <w:color w:val="000000"/>
          <w:sz w:val="21"/>
          <w:szCs w:val="21"/>
        </w:rPr>
        <w:t>(Alan is an exchange student from the UK. Maria is his Chinese classmate and friend.)</w:t>
      </w:r>
    </w:p>
    <w:p>
      <w:pPr>
        <w:pStyle w:val="166"/>
        <w:ind w:left="502" w:firstLine="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A: Look, Maria, there are many people over there along the river. 76</w:t>
      </w:r>
      <w:r>
        <w:rPr>
          <w:rFonts w:hint="eastAsia" w:hAnsi="Times New Roman" w:cs="Times New Roman"/>
          <w:b w:val="0"/>
          <w:color w:val="000000"/>
          <w:sz w:val="21"/>
          <w:szCs w:val="21"/>
          <w:lang w:val="en-US" w:eastAsia="zh-CN"/>
        </w:rPr>
        <w:t>_______</w:t>
      </w:r>
      <w:r>
        <w:rPr>
          <w:rFonts w:hint="eastAsia" w:hAnsi="Times New Roman" w:cs="Times New Roman"/>
          <w:b w:val="0"/>
          <w:color w:val="000000"/>
          <w:sz w:val="21"/>
          <w:szCs w:val="21"/>
          <w:highlight w:val="yellow"/>
          <w:lang w:val="en-US" w:eastAsia="zh-CN"/>
        </w:rPr>
        <w:t xml:space="preserve">What are they doing  </w:t>
      </w:r>
      <w:r>
        <w:rPr>
          <w:rFonts w:hint="eastAsia" w:hAnsi="Times New Roman" w:cs="Times New Roman"/>
          <w:b w:val="0"/>
          <w:color w:val="000000"/>
          <w:sz w:val="21"/>
          <w:szCs w:val="21"/>
          <w:lang w:val="en-US" w:eastAsia="zh-CN"/>
        </w:rPr>
        <w:t>_________?</w:t>
      </w:r>
    </w:p>
    <w:p>
      <w:pPr>
        <w:pStyle w:val="166"/>
        <w:ind w:left="502" w:firstLine="0"/>
        <w:jc w:val="both"/>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 xml:space="preserve">M: They are enjoying the lanterns and playing guessing games. </w:t>
      </w:r>
    </w:p>
    <w:p>
      <w:pPr>
        <w:pStyle w:val="166"/>
        <w:ind w:left="502" w:firstLine="0"/>
        <w:jc w:val="both"/>
        <w:rPr>
          <w:rFonts w:hint="default" w:ascii="Times New Roman" w:hAnsi="Times New Roman" w:cs="Times New Roman"/>
          <w:b w:val="0"/>
          <w:color w:val="000000"/>
        </w:rPr>
      </w:pPr>
      <w:r>
        <w:rPr>
          <w:rFonts w:hint="default" w:ascii="Times New Roman" w:hAnsi="Times New Roman" w:cs="Times New Roman"/>
          <w:b w:val="0"/>
          <w:color w:val="000000"/>
        </w:rPr>
        <w:t>A: On such a cold evening? Why?</w:t>
      </w:r>
    </w:p>
    <w:p>
      <w:pPr>
        <w:pStyle w:val="166"/>
        <w:ind w:left="502" w:firstLine="0"/>
        <w:jc w:val="both"/>
        <w:rPr>
          <w:rFonts w:hint="default" w:ascii="Times New Roman" w:hAnsi="Times New Roman" w:cs="Times New Roman"/>
          <w:b w:val="0"/>
          <w:color w:val="000000"/>
        </w:rPr>
      </w:pPr>
      <w:r>
        <w:rPr>
          <w:rFonts w:hint="default" w:ascii="Times New Roman" w:hAnsi="Times New Roman" w:cs="Times New Roman"/>
          <w:b w:val="0"/>
          <w:color w:val="000000"/>
        </w:rPr>
        <w:t>M: Because today is the Lantern Festival. Have you ever heard of it?</w:t>
      </w:r>
    </w:p>
    <w:p>
      <w:pPr>
        <w:pStyle w:val="166"/>
        <w:ind w:left="502" w:firstLine="0"/>
        <w:jc w:val="both"/>
        <w:rPr>
          <w:rFonts w:hint="default" w:ascii="Times New Roman" w:hAnsi="Times New Roman" w:cs="Times New Roman"/>
          <w:b w:val="0"/>
          <w:color w:val="000000"/>
        </w:rPr>
      </w:pPr>
      <w:r>
        <w:rPr>
          <w:rFonts w:hint="default" w:ascii="Times New Roman" w:hAnsi="Times New Roman" w:cs="Times New Roman"/>
          <w:b w:val="0"/>
          <w:color w:val="000000"/>
        </w:rPr>
        <w:t>A: No, I haven't. 77. __</w:t>
      </w:r>
      <w:r>
        <w:rPr>
          <w:rFonts w:hint="eastAsia" w:hAnsi="Times New Roman" w:cs="Times New Roman"/>
          <w:b w:val="0"/>
          <w:color w:val="000000"/>
          <w:sz w:val="21"/>
          <w:szCs w:val="21"/>
          <w:highlight w:val="yellow"/>
          <w:lang w:val="en-US" w:eastAsia="zh-CN"/>
        </w:rPr>
        <w:t xml:space="preserve">Can you tell me something about the Lantern Festival  </w:t>
      </w:r>
      <w:r>
        <w:rPr>
          <w:rFonts w:hint="eastAsia" w:hAnsi="Times New Roman" w:cs="Times New Roman"/>
          <w:b w:val="0"/>
          <w:color w:val="000000"/>
          <w:sz w:val="21"/>
          <w:szCs w:val="21"/>
          <w:lang w:val="en-US" w:eastAsia="zh-CN"/>
        </w:rPr>
        <w:t>_______________</w:t>
      </w:r>
      <w:r>
        <w:rPr>
          <w:rFonts w:hint="default" w:ascii="Times New Roman" w:hAnsi="Times New Roman" w:cs="Times New Roman"/>
          <w:b w:val="0"/>
          <w:color w:val="000000"/>
        </w:rPr>
        <w:t>？</w:t>
      </w:r>
    </w:p>
    <w:p>
      <w:pPr>
        <w:pStyle w:val="166"/>
        <w:ind w:left="502" w:firstLine="0"/>
        <w:jc w:val="both"/>
        <w:rPr>
          <w:rFonts w:hint="default" w:ascii="Times New Roman" w:hAnsi="Times New Roman" w:cs="Times New Roman"/>
          <w:b w:val="0"/>
          <w:color w:val="000000"/>
        </w:rPr>
      </w:pPr>
      <w:r>
        <w:rPr>
          <w:rFonts w:hint="default" w:ascii="Times New Roman" w:hAnsi="Times New Roman" w:cs="Times New Roman"/>
          <w:b w:val="0"/>
          <w:color w:val="000000"/>
        </w:rPr>
        <w:t xml:space="preserve">M: Sure. The Lantern Festival is a traditional Chinese festival. It's always on the 15th day of the first month in </w:t>
      </w:r>
    </w:p>
    <w:p>
      <w:pPr>
        <w:pStyle w:val="166"/>
        <w:ind w:left="502" w:firstLine="0"/>
        <w:jc w:val="both"/>
        <w:rPr>
          <w:rFonts w:hint="default" w:ascii="Times New Roman" w:hAnsi="Times New Roman" w:cs="Times New Roman"/>
          <w:b w:val="0"/>
          <w:color w:val="000000"/>
        </w:rPr>
      </w:pPr>
      <w:r>
        <w:rPr>
          <w:rFonts w:hint="eastAsia" w:ascii="Times New Roman" w:hAnsi="Times New Roman" w:cs="Times New Roman"/>
          <w:b w:val="0"/>
          <w:color w:val="000000"/>
          <w:lang w:val="en-US" w:eastAsia="zh-CN"/>
        </w:rPr>
        <w:t xml:space="preserve">     </w:t>
      </w:r>
      <w:r>
        <w:rPr>
          <w:rFonts w:hint="default" w:ascii="Times New Roman" w:hAnsi="Times New Roman" w:cs="Times New Roman"/>
          <w:b w:val="0"/>
          <w:color w:val="000000"/>
        </w:rPr>
        <w:t>Chinese lunar calendar. It's regarded as the last day of the Spring Festival.</w:t>
      </w:r>
    </w:p>
    <w:p>
      <w:pPr>
        <w:pStyle w:val="166"/>
        <w:ind w:left="502" w:firstLine="0"/>
        <w:jc w:val="both"/>
        <w:rPr>
          <w:rFonts w:hint="default" w:ascii="Times New Roman" w:hAnsi="Times New Roman" w:cs="Times New Roman"/>
          <w:b w:val="0"/>
          <w:color w:val="000000"/>
        </w:rPr>
      </w:pPr>
      <w:r>
        <w:rPr>
          <w:rFonts w:hint="default" w:ascii="Times New Roman" w:hAnsi="Times New Roman" w:cs="Times New Roman"/>
          <w:b w:val="0"/>
          <w:color w:val="000000"/>
        </w:rPr>
        <w:t>A: 7</w:t>
      </w:r>
      <w:r>
        <w:rPr>
          <w:rFonts w:hint="eastAsia" w:hAnsi="Times New Roman" w:cs="Times New Roman"/>
          <w:b w:val="0"/>
          <w:color w:val="000000"/>
          <w:lang w:val="en-US" w:eastAsia="zh-CN"/>
        </w:rPr>
        <w:t>8</w:t>
      </w:r>
      <w:r>
        <w:rPr>
          <w:rFonts w:hint="default" w:ascii="Times New Roman" w:hAnsi="Times New Roman" w:cs="Times New Roman"/>
          <w:b w:val="0"/>
          <w:color w:val="000000"/>
        </w:rPr>
        <w:t xml:space="preserve">. </w:t>
      </w:r>
      <w:r>
        <w:rPr>
          <w:rFonts w:hint="eastAsia" w:hAnsi="Times New Roman" w:cs="Times New Roman"/>
          <w:b w:val="0"/>
          <w:color w:val="000000"/>
          <w:sz w:val="21"/>
          <w:szCs w:val="21"/>
          <w:highlight w:val="yellow"/>
          <w:lang w:val="en-US" w:eastAsia="zh-CN"/>
        </w:rPr>
        <w:t xml:space="preserve">What do people do on the Lantern Festival </w:t>
      </w:r>
      <w:r>
        <w:rPr>
          <w:rFonts w:hint="default" w:ascii="Times New Roman" w:hAnsi="Times New Roman" w:cs="Times New Roman"/>
          <w:b w:val="0"/>
          <w:color w:val="000000"/>
        </w:rPr>
        <w:t>__</w:t>
      </w:r>
      <w:r>
        <w:rPr>
          <w:rFonts w:hint="eastAsia" w:hAnsi="Times New Roman" w:cs="Times New Roman"/>
          <w:b w:val="0"/>
          <w:color w:val="000000"/>
          <w:sz w:val="21"/>
          <w:szCs w:val="21"/>
          <w:lang w:val="en-US" w:eastAsia="zh-CN"/>
        </w:rPr>
        <w:t>________________</w:t>
      </w:r>
      <w:r>
        <w:rPr>
          <w:rFonts w:hint="default" w:ascii="Times New Roman" w:hAnsi="Times New Roman" w:cs="Times New Roman"/>
          <w:b w:val="0"/>
          <w:color w:val="000000"/>
        </w:rPr>
        <w:t>？</w:t>
      </w:r>
    </w:p>
    <w:p>
      <w:pPr>
        <w:pStyle w:val="166"/>
        <w:jc w:val="both"/>
        <w:rPr>
          <w:rFonts w:hint="default" w:ascii="Times New Roman" w:hAnsi="Times New Roman" w:cs="Times New Roman"/>
        </w:rPr>
      </w:pPr>
      <w:r>
        <w:rPr>
          <w:rFonts w:hint="eastAsia" w:ascii="Times New Roman" w:hAnsi="Times New Roman" w:cs="Times New Roman"/>
          <w:b w:val="0"/>
          <w:color w:val="000000"/>
          <w:lang w:val="en-US" w:eastAsia="zh-CN"/>
        </w:rPr>
        <w:t xml:space="preserve">          </w:t>
      </w:r>
      <w:r>
        <w:rPr>
          <w:rFonts w:hint="default" w:ascii="Times New Roman" w:hAnsi="Times New Roman" w:cs="Times New Roman"/>
          <w:b w:val="0"/>
          <w:color w:val="000000"/>
        </w:rPr>
        <w:t>M: On this day, people usually enjoy beautiful lanterns hung along the river, in the parks or in the neighborhood. At the same time, they play guessing games for fun. Children usually take their own lanterns out and play with friends.</w:t>
      </w:r>
    </w:p>
    <w:p>
      <w:pPr>
        <w:pStyle w:val="166"/>
        <w:ind w:left="0" w:firstLine="613"/>
        <w:jc w:val="both"/>
        <w:rPr>
          <w:rFonts w:hint="default" w:ascii="Times New Roman" w:hAnsi="Times New Roman" w:cs="Times New Roman"/>
          <w:b w:val="0"/>
          <w:color w:val="000000"/>
        </w:rPr>
      </w:pPr>
      <w:r>
        <w:rPr>
          <w:rFonts w:hint="default" w:ascii="Times New Roman" w:hAnsi="Times New Roman" w:cs="Times New Roman"/>
          <w:b w:val="0"/>
          <w:color w:val="000000"/>
        </w:rPr>
        <w:t>A: That sounds interesting. What other things do people do?</w:t>
      </w:r>
    </w:p>
    <w:p>
      <w:pPr>
        <w:pStyle w:val="166"/>
        <w:ind w:left="0" w:firstLine="613"/>
        <w:jc w:val="both"/>
        <w:rPr>
          <w:rFonts w:hint="default" w:ascii="Times New Roman" w:hAnsi="Times New Roman" w:cs="Times New Roman"/>
        </w:rPr>
      </w:pPr>
      <w:r>
        <w:rPr>
          <w:rFonts w:hint="default" w:ascii="Times New Roman" w:hAnsi="Times New Roman" w:cs="Times New Roman"/>
          <w:b w:val="0"/>
          <w:color w:val="000000"/>
        </w:rPr>
        <w:t>M:79.</w:t>
      </w:r>
      <w:r>
        <w:rPr>
          <w:rFonts w:hint="eastAsia" w:hAnsi="Times New Roman" w:cs="Times New Roman"/>
          <w:b w:val="0"/>
          <w:color w:val="000000"/>
          <w:sz w:val="21"/>
          <w:szCs w:val="21"/>
          <w:lang w:val="en-US" w:eastAsia="zh-CN"/>
        </w:rPr>
        <w:t>_</w:t>
      </w:r>
      <w:r>
        <w:rPr>
          <w:rFonts w:hint="eastAsia" w:hAnsi="Times New Roman" w:cs="Times New Roman"/>
          <w:b w:val="0"/>
          <w:color w:val="000000"/>
          <w:sz w:val="21"/>
          <w:szCs w:val="21"/>
          <w:highlight w:val="yellow"/>
          <w:lang w:val="en-US" w:eastAsia="zh-CN"/>
        </w:rPr>
        <w:t xml:space="preserve"> They eat  sweet dumplings  </w:t>
      </w:r>
      <w:r>
        <w:rPr>
          <w:rFonts w:hint="eastAsia" w:hAnsi="Times New Roman" w:cs="Times New Roman"/>
          <w:b w:val="0"/>
          <w:color w:val="000000"/>
          <w:sz w:val="21"/>
          <w:szCs w:val="21"/>
          <w:lang w:val="en-US" w:eastAsia="zh-CN"/>
        </w:rPr>
        <w:t>______.</w:t>
      </w:r>
    </w:p>
    <w:p>
      <w:pPr>
        <w:pStyle w:val="166"/>
        <w:ind w:left="0" w:firstLine="613"/>
        <w:jc w:val="both"/>
        <w:rPr>
          <w:rFonts w:hint="default" w:ascii="Times New Roman" w:hAnsi="Times New Roman" w:cs="Times New Roman"/>
          <w:b w:val="0"/>
          <w:color w:val="000000"/>
        </w:rPr>
      </w:pPr>
      <w:r>
        <w:rPr>
          <w:rFonts w:hint="default" w:ascii="Times New Roman" w:hAnsi="Times New Roman" w:cs="Times New Roman"/>
          <w:b w:val="0"/>
          <w:color w:val="000000"/>
        </w:rPr>
        <w:t>A: Sweet dumplings? What are they like?</w:t>
      </w:r>
    </w:p>
    <w:p>
      <w:pPr>
        <w:pStyle w:val="166"/>
        <w:ind w:left="0" w:firstLine="613"/>
        <w:jc w:val="both"/>
        <w:rPr>
          <w:rFonts w:hint="default" w:ascii="Times New Roman" w:hAnsi="Times New Roman" w:cs="Times New Roman"/>
        </w:rPr>
      </w:pPr>
      <w:r>
        <w:rPr>
          <w:rFonts w:hint="default" w:ascii="Times New Roman" w:hAnsi="Times New Roman" w:cs="Times New Roman"/>
          <w:b w:val="0"/>
          <w:color w:val="000000"/>
        </w:rPr>
        <w:t>M: They are small round riceballs with different stuffings(馅料）.Chinese people call them Tangyuan. By the way, my mom made some sweet dumplings</w:t>
      </w:r>
      <w:r>
        <w:rPr>
          <w:rFonts w:hint="eastAsia" w:ascii="Times New Roman" w:hAnsi="Times New Roman" w:cs="Times New Roman"/>
          <w:b w:val="0"/>
          <w:color w:val="000000"/>
          <w:lang w:val="en-US" w:eastAsia="zh-CN"/>
        </w:rPr>
        <w:t xml:space="preserve"> </w:t>
      </w:r>
      <w:r>
        <w:rPr>
          <w:rFonts w:hint="default" w:ascii="Times New Roman" w:hAnsi="Times New Roman" w:cs="Times New Roman"/>
          <w:b w:val="0"/>
          <w:color w:val="000000"/>
        </w:rPr>
        <w:t xml:space="preserve">herself. 80. </w:t>
      </w:r>
      <w:r>
        <w:rPr>
          <w:rFonts w:hint="eastAsia" w:hAnsi="Times New Roman" w:cs="Times New Roman"/>
          <w:b w:val="0"/>
          <w:color w:val="000000"/>
          <w:sz w:val="21"/>
          <w:szCs w:val="21"/>
          <w:lang w:val="en-US" w:eastAsia="zh-CN"/>
        </w:rPr>
        <w:t>_</w:t>
      </w:r>
      <w:r>
        <w:rPr>
          <w:rFonts w:hint="eastAsia" w:hAnsi="Times New Roman" w:cs="Times New Roman"/>
          <w:b w:val="0"/>
          <w:color w:val="000000"/>
          <w:sz w:val="21"/>
          <w:szCs w:val="21"/>
          <w:highlight w:val="yellow"/>
          <w:lang w:val="en-US" w:eastAsia="zh-CN"/>
        </w:rPr>
        <w:t xml:space="preserve">Would you love to make  sweet dumplings with me </w:t>
      </w:r>
      <w:r>
        <w:rPr>
          <w:rFonts w:hint="eastAsia" w:hAnsi="Times New Roman" w:cs="Times New Roman"/>
          <w:b w:val="0"/>
          <w:color w:val="000000"/>
          <w:sz w:val="21"/>
          <w:szCs w:val="21"/>
          <w:lang w:val="en-US" w:eastAsia="zh-CN"/>
        </w:rPr>
        <w:t>_?</w:t>
      </w:r>
      <w:r>
        <w:rPr>
          <w:rFonts w:hint="default" w:ascii="Times New Roman" w:hAnsi="Times New Roman" w:cs="Times New Roman"/>
        </w:rPr>
        <w:tab/>
      </w:r>
    </w:p>
    <w:p>
      <w:pPr>
        <w:pStyle w:val="166"/>
        <w:ind w:left="0" w:firstLine="613"/>
        <w:jc w:val="both"/>
        <w:rPr>
          <w:rFonts w:hint="default" w:ascii="Times New Roman" w:hAnsi="Times New Roman" w:cs="Times New Roman"/>
          <w:b w:val="0"/>
          <w:color w:val="000000"/>
        </w:rPr>
      </w:pPr>
      <w:r>
        <w:rPr>
          <w:rFonts w:hint="default" w:ascii="Times New Roman" w:hAnsi="Times New Roman" w:cs="Times New Roman"/>
          <w:b w:val="0"/>
          <w:color w:val="000000"/>
        </w:rPr>
        <w:t>A: Sure, I'd love to. I can't wait to have a try.</w:t>
      </w:r>
    </w:p>
    <w:p>
      <w:pPr>
        <w:pStyle w:val="166"/>
        <w:ind w:left="0" w:firstLine="613"/>
        <w:jc w:val="both"/>
        <w:rPr>
          <w:rFonts w:hint="default" w:ascii="Times New Roman" w:hAnsi="Times New Roman" w:cs="Times New Roman"/>
          <w:b w:val="0"/>
          <w:color w:val="000000"/>
        </w:rPr>
      </w:pPr>
    </w:p>
    <w:p>
      <w:pPr>
        <w:pStyle w:val="166"/>
        <w:ind w:left="0" w:firstLine="183"/>
        <w:jc w:val="both"/>
        <w:rPr>
          <w:rFonts w:hint="default" w:ascii="Times New Roman" w:hAnsi="Times New Roman" w:cs="Times New Roman"/>
        </w:rPr>
      </w:pPr>
      <w:r>
        <w:rPr>
          <w:rFonts w:hint="default" w:ascii="Times New Roman" w:hAnsi="Times New Roman" w:cs="Times New Roman"/>
          <w:b/>
          <w:color w:val="000000"/>
        </w:rPr>
        <w:t>IX.书面表达（共1题，计15分）</w:t>
      </w:r>
    </w:p>
    <w:p>
      <w:pPr>
        <w:pStyle w:val="166"/>
        <w:ind w:left="183" w:firstLine="613"/>
        <w:jc w:val="both"/>
        <w:rPr>
          <w:rFonts w:hint="default" w:ascii="Times New Roman" w:hAnsi="Times New Roman" w:cs="Times New Roman"/>
          <w:b w:val="0"/>
          <w:color w:val="000000"/>
        </w:rPr>
      </w:pPr>
      <w:r>
        <w:rPr>
          <w:rFonts w:hint="default" w:ascii="Times New Roman" w:hAnsi="Times New Roman" w:cs="Times New Roman"/>
          <w:b w:val="0"/>
          <w:color w:val="000000"/>
        </w:rPr>
        <w:t>上次期末考试后，你英语科目喜获高分。同学们在羡慕的同时纷纷向你请教英语学习方法。班主任老师也邀请你利用班会课的时间给同学们介绍你的学习方法。为此，你列出了一个草表，打算写一篇发言稿，谈谈你在平时是如何学习英语的，并鼓励同学们不要放弃，相信大家都能决胜中考。</w:t>
      </w:r>
    </w:p>
    <w:p>
      <w:pPr>
        <w:pStyle w:val="166"/>
        <w:ind w:left="183" w:firstLine="613"/>
        <w:jc w:val="both"/>
        <w:rPr>
          <w:rFonts w:hint="eastAsia" w:ascii="Times New Roman" w:hAnsi="Times New Roman" w:eastAsia="宋体" w:cs="Times New Roman"/>
          <w:b w:val="0"/>
          <w:color w:val="000000"/>
          <w:lang w:eastAsia="zh-CN"/>
        </w:rPr>
      </w:pPr>
    </w:p>
    <w:p>
      <w:pPr>
        <w:pStyle w:val="166"/>
        <w:ind w:left="0" w:firstLine="613"/>
        <w:jc w:val="both"/>
        <w:rPr>
          <w:rFonts w:hint="default" w:ascii="Times New Roman" w:hAnsi="Times New Roman" w:cs="Times New Roman"/>
          <w:b w:val="0"/>
          <w:color w:val="000000"/>
        </w:rPr>
      </w:pPr>
    </w:p>
    <w:p>
      <w:pPr>
        <w:pStyle w:val="166"/>
        <w:ind w:left="0" w:firstLine="613"/>
        <w:jc w:val="both"/>
        <w:rPr>
          <w:rFonts w:hint="default" w:ascii="Times New Roman" w:hAnsi="Times New Roman" w:cs="Times New Roman"/>
        </w:rPr>
      </w:pPr>
      <w:r>
        <w:rPr>
          <w:rFonts w:hint="default" w:ascii="Times New Roman" w:hAnsi="Times New Roman" w:cs="Times New Roman"/>
          <w:b w:val="0"/>
          <w:color w:val="000000"/>
        </w:rPr>
        <w:t>Dear teachers and friends,</w:t>
      </w:r>
    </w:p>
    <w:p>
      <w:pPr>
        <w:pStyle w:val="166"/>
        <w:ind w:left="0" w:firstLine="613"/>
        <w:jc w:val="both"/>
        <w:rPr>
          <w:rFonts w:hint="eastAsia" w:ascii="Times New Roman" w:hAnsi="Times New Roman" w:cs="Times New Roman"/>
          <w:b w:val="0"/>
          <w:color w:val="000000"/>
          <w:lang w:val="en-US" w:eastAsia="zh-CN"/>
        </w:rPr>
      </w:pPr>
      <w:r>
        <w:rPr>
          <w:rFonts w:hint="default" w:ascii="Times New Roman" w:hAnsi="Times New Roman" w:cs="Times New Roman"/>
          <w:b w:val="0"/>
          <w:color w:val="000000"/>
        </w:rPr>
        <w:t>I'm very glad to stand here and share my English learning with you. In my opinion, it's not difficult to study English well if we develop some good learning habits. First</w:t>
      </w:r>
      <w:r>
        <w:rPr>
          <w:rFonts w:hint="eastAsia" w:ascii="Times New Roman" w:hAnsi="Times New Roman" w:cs="Times New Roman"/>
          <w:b w:val="0"/>
          <w:color w:val="000000"/>
          <w:lang w:val="en-US" w:eastAsia="zh-CN"/>
        </w:rPr>
        <w:t>,</w:t>
      </w:r>
    </w:p>
    <w:p>
      <w:pPr>
        <w:pStyle w:val="166"/>
        <w:ind w:left="0" w:firstLine="613"/>
        <w:jc w:val="both"/>
        <w:rPr>
          <w:rFonts w:hint="eastAsia" w:ascii="Times New Roman" w:hAnsi="Times New Roman" w:cs="Times New Roman"/>
          <w:b w:val="0"/>
          <w:color w:val="000000"/>
          <w:u w:val="single"/>
          <w:lang w:val="en-US" w:eastAsia="zh-CN"/>
        </w:rPr>
      </w:pPr>
      <w:r>
        <w:rPr>
          <w:rFonts w:hint="eastAsia" w:ascii="Times New Roman" w:hAnsi="Times New Roman" w:cs="Times New Roman"/>
          <w:b w:val="0"/>
          <w:color w:val="000000"/>
          <w:u w:val="single"/>
          <w:lang w:val="en-US" w:eastAsia="zh-CN"/>
        </w:rPr>
        <w:t>In class,  I listen to teachers carefully, I often take notes,</w:t>
      </w:r>
      <w:r>
        <w:rPr>
          <w:rFonts w:hint="eastAsia" w:hAnsi="Times New Roman" w:cs="Times New Roman"/>
          <w:b w:val="0"/>
          <w:color w:val="000000"/>
          <w:u w:val="single"/>
          <w:lang w:val="en-US" w:eastAsia="zh-CN"/>
        </w:rPr>
        <w:t xml:space="preserve"> </w:t>
      </w:r>
      <w:r>
        <w:rPr>
          <w:rFonts w:hint="eastAsia" w:ascii="Times New Roman" w:hAnsi="Times New Roman" w:cs="Times New Roman"/>
          <w:b w:val="0"/>
          <w:color w:val="000000"/>
          <w:u w:val="single"/>
          <w:lang w:val="en-US" w:eastAsia="zh-CN"/>
        </w:rPr>
        <w:t>and review them in the evening, I usually have English conversations with  my classmates.</w:t>
      </w:r>
    </w:p>
    <w:p>
      <w:pPr>
        <w:pStyle w:val="166"/>
        <w:ind w:left="0" w:firstLine="613"/>
        <w:jc w:val="both"/>
        <w:rPr>
          <w:rFonts w:hint="eastAsia" w:ascii="Times New Roman" w:hAnsi="Times New Roman" w:cs="Times New Roman"/>
          <w:b w:val="0"/>
          <w:color w:val="000000"/>
          <w:u w:val="single"/>
          <w:lang w:val="en-US" w:eastAsia="zh-CN"/>
        </w:rPr>
      </w:pPr>
      <w:r>
        <w:rPr>
          <w:rFonts w:hint="eastAsia" w:ascii="Times New Roman" w:hAnsi="Times New Roman" w:cs="Times New Roman"/>
          <w:b w:val="0"/>
          <w:color w:val="000000"/>
          <w:u w:val="single"/>
          <w:lang w:val="en-US" w:eastAsia="zh-CN"/>
        </w:rPr>
        <w:t>If teacher</w:t>
      </w:r>
      <w:r>
        <w:rPr>
          <w:rFonts w:hint="eastAsia" w:hAnsi="Times New Roman" w:cs="Times New Roman"/>
          <w:b w:val="0"/>
          <w:color w:val="000000"/>
          <w:u w:val="single"/>
          <w:lang w:val="en-US" w:eastAsia="zh-CN"/>
        </w:rPr>
        <w:t>s</w:t>
      </w:r>
      <w:r>
        <w:rPr>
          <w:rFonts w:hint="eastAsia" w:ascii="Times New Roman" w:hAnsi="Times New Roman" w:cs="Times New Roman"/>
          <w:b w:val="0"/>
          <w:color w:val="000000"/>
          <w:u w:val="single"/>
          <w:lang w:val="en-US" w:eastAsia="zh-CN"/>
        </w:rPr>
        <w:t xml:space="preserve"> ask questions , I take an active part in answer</w:t>
      </w:r>
      <w:r>
        <w:rPr>
          <w:rFonts w:hint="eastAsia" w:hAnsi="Times New Roman" w:cs="Times New Roman"/>
          <w:b w:val="0"/>
          <w:color w:val="000000"/>
          <w:u w:val="single"/>
          <w:lang w:val="en-US" w:eastAsia="zh-CN"/>
        </w:rPr>
        <w:t>ing</w:t>
      </w:r>
      <w:r>
        <w:rPr>
          <w:rFonts w:hint="eastAsia" w:ascii="Times New Roman" w:hAnsi="Times New Roman" w:cs="Times New Roman"/>
          <w:b w:val="0"/>
          <w:color w:val="000000"/>
          <w:u w:val="single"/>
          <w:lang w:val="en-US" w:eastAsia="zh-CN"/>
        </w:rPr>
        <w:t xml:space="preserve"> them</w:t>
      </w:r>
      <w:r>
        <w:rPr>
          <w:rFonts w:hint="eastAsia" w:hAnsi="Times New Roman" w:cs="Times New Roman"/>
          <w:b w:val="0"/>
          <w:color w:val="000000"/>
          <w:u w:val="single"/>
          <w:lang w:val="en-US" w:eastAsia="zh-CN"/>
        </w:rPr>
        <w:t>.</w:t>
      </w:r>
    </w:p>
    <w:p>
      <w:pPr>
        <w:pStyle w:val="166"/>
        <w:ind w:left="0" w:firstLine="613"/>
        <w:jc w:val="both"/>
        <w:rPr>
          <w:rFonts w:hint="eastAsia" w:ascii="Times New Roman" w:hAnsi="Times New Roman" w:cs="Times New Roman"/>
          <w:b w:val="0"/>
          <w:color w:val="000000"/>
          <w:lang w:val="en-US" w:eastAsia="zh-CN"/>
        </w:rPr>
      </w:pPr>
      <w:r>
        <w:rPr>
          <w:rFonts w:hint="eastAsia" w:ascii="Times New Roman" w:hAnsi="Times New Roman" w:cs="Times New Roman"/>
          <w:b w:val="0"/>
          <w:color w:val="000000"/>
          <w:u w:val="single"/>
          <w:lang w:val="en-US" w:eastAsia="zh-CN"/>
        </w:rPr>
        <w:t>After class, I do my homework carefully.</w:t>
      </w:r>
      <w:r>
        <w:rPr>
          <w:rFonts w:hint="eastAsia" w:hAnsi="Times New Roman" w:cs="Times New Roman"/>
          <w:b w:val="0"/>
          <w:color w:val="000000"/>
          <w:u w:val="single"/>
          <w:lang w:val="en-US" w:eastAsia="zh-CN"/>
        </w:rPr>
        <w:t xml:space="preserve"> </w:t>
      </w:r>
      <w:r>
        <w:rPr>
          <w:rFonts w:hint="eastAsia" w:ascii="Times New Roman" w:hAnsi="Times New Roman" w:cs="Times New Roman"/>
          <w:b w:val="0"/>
          <w:color w:val="000000"/>
          <w:u w:val="single"/>
          <w:lang w:val="en-US" w:eastAsia="zh-CN"/>
        </w:rPr>
        <w:t>In order to remember new words, I often make word cards. I always review my notebooks, besides, I watch English movies</w:t>
      </w:r>
      <w:r>
        <w:rPr>
          <w:rFonts w:hint="eastAsia" w:hAnsi="Times New Roman" w:cs="Times New Roman"/>
          <w:b w:val="0"/>
          <w:color w:val="000000"/>
          <w:u w:val="single"/>
          <w:lang w:val="en-US" w:eastAsia="zh-CN"/>
        </w:rPr>
        <w:t>, sing English songs.</w:t>
      </w:r>
    </w:p>
    <w:p>
      <w:pPr>
        <w:pStyle w:val="166"/>
        <w:spacing w:before="147"/>
        <w:jc w:val="both"/>
        <w:rPr>
          <w:rFonts w:hint="default" w:ascii="Times New Roman" w:hAnsi="Times New Roman" w:eastAsia="宋体" w:cs="Times New Roman"/>
          <w:b w:val="0"/>
          <w:bCs w:val="0"/>
          <w:lang w:eastAsia="zh-CN"/>
        </w:rPr>
      </w:pPr>
      <w:r>
        <w:rPr>
          <w:rFonts w:hint="eastAsia" w:ascii="Times New Roman" w:hAnsi="Times New Roman" w:eastAsia="宋体" w:cs="Times New Roman"/>
          <w:b/>
          <w:bCs/>
          <w:lang w:val="en-US" w:eastAsia="zh-CN"/>
        </w:rPr>
        <w:t xml:space="preserve">      </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lang w:eastAsia="zh-CN"/>
        </w:rPr>
        <w:t>All in all, where there is a will, there is a way. I believe we can become better at English only if we don't give up. And 1 hope all of us can do well in Senior High School Entrance Exam and go to a good high school. Thank you.</w:t>
      </w:r>
    </w:p>
    <w:p>
      <w:pPr>
        <w:pStyle w:val="166"/>
        <w:spacing w:before="147"/>
        <w:jc w:val="both"/>
        <w:rPr>
          <w:rFonts w:hint="default" w:ascii="Times New Roman" w:hAnsi="Times New Roman" w:eastAsia="宋体" w:cs="Times New Roman"/>
          <w:b/>
          <w:bCs/>
          <w:lang w:eastAsia="zh-CN"/>
        </w:rPr>
      </w:pPr>
    </w:p>
    <w:p>
      <w:pPr>
        <w:pStyle w:val="166"/>
        <w:spacing w:before="147"/>
        <w:jc w:val="both"/>
        <w:rPr>
          <w:rFonts w:hint="default" w:ascii="Times New Roman" w:hAnsi="Times New Roman" w:eastAsia="宋体" w:cs="Times New Roman"/>
          <w:b/>
          <w:bCs/>
          <w:lang w:eastAsia="zh-CN"/>
        </w:rPr>
        <w:sectPr>
          <w:headerReference r:id="rId3" w:type="default"/>
          <w:footerReference r:id="rId4" w:type="default"/>
          <w:pgSz w:w="11850" w:h="16783"/>
          <w:pgMar w:top="1440" w:right="720" w:bottom="1440" w:left="720" w:header="720" w:footer="720" w:gutter="0"/>
          <w:cols w:space="720" w:num="1"/>
          <w:docGrid w:linePitch="360" w:charSpace="0"/>
        </w:sectPr>
      </w:pPr>
    </w:p>
    <w:p>
      <w:bookmarkStart w:id="0" w:name="_GoBack"/>
      <w:bookmarkEnd w:id="0"/>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MS Mincho">
    <w:panose1 w:val="02020609040205080304"/>
    <w:charset w:val="80"/>
    <w:family w:val="auto"/>
    <w:pitch w:val="default"/>
    <w:sig w:usb0="E00002FF" w:usb1="6AC7FDFB" w:usb2="00000012" w:usb3="00000000" w:csb0="4002009F" w:csb1="DFD70000"/>
  </w:font>
  <w:font w:name="MS Gothic">
    <w:panose1 w:val="020B0609070205080204"/>
    <w:charset w:val="80"/>
    <w:family w:val="auto"/>
    <w:pitch w:val="default"/>
    <w:sig w:usb0="E00002FF" w:usb1="6AC7FDFB" w:usb2="00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0"/>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&#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UEyylQ4CAAAHBAAADgAAAAAAAAABACAAAAAf&#10;AQAAZHJzL2Uyb0RvYy54bWxQSwUGAAAAAAYABgBZAQAAnw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p>
    <w:pPr>
      <w:widowControl w:val="0"/>
      <w:tabs>
        <w:tab w:val="center" w:pos="4153"/>
        <w:tab w:val="right" w:pos="8306"/>
      </w:tabs>
      <w:snapToGrid w:val="0"/>
      <w:spacing w:line="240" w:lineRule="auto"/>
      <w:rPr>
        <w:rFonts w:hAnsi="Times New Roman" w:cs="Times New Roman"/>
        <w:color w:val="auto"/>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hAnsi="Times New Roman"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line="240" w:lineRule="auto"/>
      <w:jc w:val="both"/>
      <w:rPr>
        <w:rFonts w:hAnsi="Times New Roman" w:cs="Times New Roman"/>
        <w:color w:val="auto"/>
        <w:sz w:val="2"/>
        <w:szCs w:val="2"/>
        <w:lang w:eastAsia="zh-CN"/>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2"/>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abstractNum w:abstractNumId="6">
    <w:nsid w:val="633709D0"/>
    <w:multiLevelType w:val="singleLevel"/>
    <w:tmpl w:val="633709D0"/>
    <w:lvl w:ilvl="0" w:tentative="0">
      <w:start w:val="2"/>
      <w:numFmt w:val="chineseCounting"/>
      <w:suff w:val="nothing"/>
      <w:lvlText w:val="第%1节"/>
      <w:lvlJc w:val="left"/>
    </w:lvl>
  </w:abstractNum>
  <w:abstractNum w:abstractNumId="7">
    <w:nsid w:val="63370AD6"/>
    <w:multiLevelType w:val="singleLevel"/>
    <w:tmpl w:val="63370AD6"/>
    <w:lvl w:ilvl="0" w:tentative="0">
      <w:start w:val="39"/>
      <w:numFmt w:val="decimal"/>
      <w:suff w:val="nothing"/>
      <w:lvlText w:val="%1."/>
      <w:lvlJc w:val="left"/>
    </w:lvl>
  </w:abstractNum>
  <w:abstractNum w:abstractNumId="8">
    <w:nsid w:val="63370B9F"/>
    <w:multiLevelType w:val="singleLevel"/>
    <w:tmpl w:val="63370B9F"/>
    <w:lvl w:ilvl="0" w:tentative="0">
      <w:start w:val="46"/>
      <w:numFmt w:val="decimal"/>
      <w:suff w:val="space"/>
      <w:lvlText w:val="%1."/>
      <w:lvlJc w:val="left"/>
    </w:lvl>
  </w:abstractNum>
  <w:abstractNum w:abstractNumId="9">
    <w:nsid w:val="63370D14"/>
    <w:multiLevelType w:val="singleLevel"/>
    <w:tmpl w:val="63370D14"/>
    <w:lvl w:ilvl="0" w:tentative="0">
      <w:start w:val="1"/>
      <w:numFmt w:val="upperLetter"/>
      <w:suff w:val="space"/>
      <w:lvlText w:val="%1."/>
      <w:lvlJc w:val="left"/>
    </w:lvl>
  </w:abstractNum>
  <w:abstractNum w:abstractNumId="10">
    <w:nsid w:val="63370E0B"/>
    <w:multiLevelType w:val="singleLevel"/>
    <w:tmpl w:val="63370E0B"/>
    <w:lvl w:ilvl="0" w:tentative="0">
      <w:start w:val="56"/>
      <w:numFmt w:val="decimal"/>
      <w:suff w:val="nothing"/>
      <w:lvlText w:val="%1."/>
      <w:lvlJc w:val="left"/>
    </w:lvl>
  </w:abstractNum>
  <w:abstractNum w:abstractNumId="11">
    <w:nsid w:val="63370E5F"/>
    <w:multiLevelType w:val="singleLevel"/>
    <w:tmpl w:val="63370E5F"/>
    <w:lvl w:ilvl="0" w:tentative="0">
      <w:start w:val="59"/>
      <w:numFmt w:val="decimal"/>
      <w:suff w:val="nothing"/>
      <w:lvlText w:val="%1."/>
      <w:lvlJc w:val="left"/>
    </w:lvl>
  </w:abstractNum>
  <w:abstractNum w:abstractNumId="12">
    <w:nsid w:val="633710AC"/>
    <w:multiLevelType w:val="singleLevel"/>
    <w:tmpl w:val="633710AC"/>
    <w:lvl w:ilvl="0" w:tentative="0">
      <w:start w:val="71"/>
      <w:numFmt w:val="decimal"/>
      <w:suff w:val="space"/>
      <w:lvlText w:val="%1."/>
      <w:lvlJc w:val="left"/>
    </w:lvl>
  </w:abstractNum>
  <w:abstractNum w:abstractNumId="13">
    <w:nsid w:val="633710C3"/>
    <w:multiLevelType w:val="singleLevel"/>
    <w:tmpl w:val="633710C3"/>
    <w:lvl w:ilvl="0" w:tentative="0">
      <w:start w:val="75"/>
      <w:numFmt w:val="decimal"/>
      <w:suff w:val="space"/>
      <w:lvlText w:val="%1."/>
      <w:lvlJc w:val="left"/>
    </w:lvl>
  </w:abstractNum>
  <w:abstractNum w:abstractNumId="14">
    <w:nsid w:val="6337EC10"/>
    <w:multiLevelType w:val="singleLevel"/>
    <w:tmpl w:val="6337EC10"/>
    <w:lvl w:ilvl="0" w:tentative="0">
      <w:start w:val="52"/>
      <w:numFmt w:val="decimal"/>
      <w:suff w:val="nothing"/>
      <w:lvlText w:val="%1."/>
      <w:lvlJc w:val="left"/>
    </w:lvl>
  </w:abstractNum>
  <w:num w:numId="1">
    <w:abstractNumId w:val="1"/>
  </w:num>
  <w:num w:numId="2">
    <w:abstractNumId w:val="4"/>
  </w:num>
  <w:num w:numId="3">
    <w:abstractNumId w:val="5"/>
  </w:num>
  <w:num w:numId="4">
    <w:abstractNumId w:val="2"/>
  </w:num>
  <w:num w:numId="5">
    <w:abstractNumId w:val="0"/>
  </w:num>
  <w:num w:numId="6">
    <w:abstractNumId w:val="3"/>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9639D"/>
    <w:rsid w:val="00326F90"/>
    <w:rsid w:val="004151FC"/>
    <w:rsid w:val="00970E04"/>
    <w:rsid w:val="00AA1D8D"/>
    <w:rsid w:val="00B47730"/>
    <w:rsid w:val="00C02FC6"/>
    <w:rsid w:val="00C32E9A"/>
    <w:rsid w:val="00CB0664"/>
    <w:rsid w:val="00FC693F"/>
    <w:rsid w:val="01943EE7"/>
    <w:rsid w:val="036866A8"/>
    <w:rsid w:val="041D60D7"/>
    <w:rsid w:val="050E7F23"/>
    <w:rsid w:val="06E45D63"/>
    <w:rsid w:val="085B295D"/>
    <w:rsid w:val="09DC0AE3"/>
    <w:rsid w:val="0C636CAD"/>
    <w:rsid w:val="0FAF731D"/>
    <w:rsid w:val="10AB2BFF"/>
    <w:rsid w:val="10C55EE6"/>
    <w:rsid w:val="11D40143"/>
    <w:rsid w:val="11F26B18"/>
    <w:rsid w:val="14A05ED7"/>
    <w:rsid w:val="1623321E"/>
    <w:rsid w:val="17735E20"/>
    <w:rsid w:val="1B200E19"/>
    <w:rsid w:val="1B6D7A10"/>
    <w:rsid w:val="1D330A92"/>
    <w:rsid w:val="1D791721"/>
    <w:rsid w:val="2160425A"/>
    <w:rsid w:val="22E27CE6"/>
    <w:rsid w:val="23464E1E"/>
    <w:rsid w:val="245D6A3B"/>
    <w:rsid w:val="27536682"/>
    <w:rsid w:val="283665CE"/>
    <w:rsid w:val="2A9B4786"/>
    <w:rsid w:val="34A70B4B"/>
    <w:rsid w:val="35586FA0"/>
    <w:rsid w:val="36826FB2"/>
    <w:rsid w:val="37FF09EA"/>
    <w:rsid w:val="38C41AE6"/>
    <w:rsid w:val="38FC15C9"/>
    <w:rsid w:val="394A0D58"/>
    <w:rsid w:val="39D11F48"/>
    <w:rsid w:val="405D4183"/>
    <w:rsid w:val="4097158B"/>
    <w:rsid w:val="423C0034"/>
    <w:rsid w:val="433C4CF9"/>
    <w:rsid w:val="442C69EA"/>
    <w:rsid w:val="44485BA7"/>
    <w:rsid w:val="44E46BC4"/>
    <w:rsid w:val="46616AD1"/>
    <w:rsid w:val="48762F4F"/>
    <w:rsid w:val="4A5102CF"/>
    <w:rsid w:val="4C5A4563"/>
    <w:rsid w:val="4C8262B1"/>
    <w:rsid w:val="4CC375C3"/>
    <w:rsid w:val="4E2212D1"/>
    <w:rsid w:val="4EEF5D58"/>
    <w:rsid w:val="534135A9"/>
    <w:rsid w:val="544D3E67"/>
    <w:rsid w:val="550C2ABA"/>
    <w:rsid w:val="55E74888"/>
    <w:rsid w:val="56E04241"/>
    <w:rsid w:val="58EC3591"/>
    <w:rsid w:val="59C30420"/>
    <w:rsid w:val="5CD57584"/>
    <w:rsid w:val="5DCB6F59"/>
    <w:rsid w:val="64B75C01"/>
    <w:rsid w:val="6672661F"/>
    <w:rsid w:val="6ECC735E"/>
    <w:rsid w:val="71FA64B2"/>
    <w:rsid w:val="74C938D3"/>
    <w:rsid w:val="755F3ACF"/>
    <w:rsid w:val="76900830"/>
    <w:rsid w:val="7D3174A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before="0" w:after="0" w:line="276" w:lineRule="auto"/>
    </w:pPr>
    <w:rPr>
      <w:rFonts w:ascii="Times New Roman" w:hAnsi="宋体" w:eastAsia="宋体" w:cstheme="minorBidi"/>
      <w:color w:val="000000"/>
      <w:sz w:val="20"/>
      <w:szCs w:val="22"/>
      <w:lang w:val="en-US" w:eastAsia="en-US" w:bidi="ar-SA"/>
    </w:rPr>
  </w:style>
  <w:style w:type="paragraph" w:styleId="2">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150"/>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151"/>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152"/>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153"/>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154"/>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155"/>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32">
    <w:name w:val="Default Paragraph Font"/>
    <w:unhideWhenUsed/>
    <w:qFormat/>
    <w:uiPriority w:val="1"/>
  </w:style>
  <w:style w:type="table" w:default="1" w:styleId="35">
    <w:name w:val="Normal Table"/>
    <w:unhideWhenUsed/>
    <w:qFormat/>
    <w:uiPriority w:val="99"/>
    <w:tblPr>
      <w:tblLayout w:type="fixed"/>
      <w:tblCellMar>
        <w:top w:w="0" w:type="dxa"/>
        <w:left w:w="108" w:type="dxa"/>
        <w:bottom w:w="0" w:type="dxa"/>
        <w:right w:w="108" w:type="dxa"/>
      </w:tblCellMar>
    </w:tblPr>
  </w:style>
  <w:style w:type="paragraph" w:styleId="11">
    <w:name w:val="List 3"/>
    <w:basedOn w:val="1"/>
    <w:unhideWhenUsed/>
    <w:qFormat/>
    <w:uiPriority w:val="99"/>
    <w:pPr>
      <w:ind w:left="1080" w:hanging="360"/>
      <w:contextualSpacing/>
    </w:pPr>
  </w:style>
  <w:style w:type="paragraph" w:styleId="12">
    <w:name w:val="List Number 2"/>
    <w:basedOn w:val="1"/>
    <w:unhideWhenUsed/>
    <w:qFormat/>
    <w:uiPriority w:val="99"/>
    <w:pPr>
      <w:numPr>
        <w:ilvl w:val="0"/>
        <w:numId w:val="1"/>
      </w:numPr>
      <w:contextualSpacing/>
    </w:pPr>
  </w:style>
  <w:style w:type="paragraph" w:styleId="13">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4">
    <w:name w:val="List Number"/>
    <w:basedOn w:val="1"/>
    <w:unhideWhenUsed/>
    <w:qFormat/>
    <w:uiPriority w:val="99"/>
    <w:pPr>
      <w:numPr>
        <w:ilvl w:val="0"/>
        <w:numId w:val="2"/>
      </w:numPr>
      <w:contextualSpacing/>
    </w:pPr>
  </w:style>
  <w:style w:type="paragraph" w:styleId="15">
    <w:name w:val="caption"/>
    <w:basedOn w:val="1"/>
    <w:next w:val="1"/>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qFormat/>
    <w:uiPriority w:val="99"/>
    <w:pPr>
      <w:tabs>
        <w:tab w:val="center" w:pos="4680"/>
        <w:tab w:val="right" w:pos="9360"/>
      </w:tabs>
      <w:spacing w:after="0" w:line="240" w:lineRule="auto"/>
    </w:pPr>
  </w:style>
  <w:style w:type="paragraph" w:styleId="25">
    <w:name w:val="header"/>
    <w:basedOn w:val="1"/>
    <w:link w:val="135"/>
    <w:unhideWhenUsed/>
    <w:qFormat/>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character" w:styleId="33">
    <w:name w:val="Strong"/>
    <w:basedOn w:val="32"/>
    <w:qFormat/>
    <w:uiPriority w:val="22"/>
    <w:rPr>
      <w:b/>
      <w:bCs/>
    </w:rPr>
  </w:style>
  <w:style w:type="character" w:styleId="34">
    <w:name w:val="Emphasis"/>
    <w:basedOn w:val="32"/>
    <w:qFormat/>
    <w:uiPriority w:val="20"/>
    <w:rPr>
      <w:i/>
      <w:iCs/>
    </w:rPr>
  </w:style>
  <w:style w:type="table" w:styleId="36">
    <w:name w:val="Table Grid"/>
    <w:basedOn w:val="3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37">
    <w:name w:val="Light Shading"/>
    <w:basedOn w:val="35"/>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left w:val="nil"/>
          <w:right w:val="nil"/>
          <w:insideH w:val="nil"/>
          <w:insideV w:val="nil"/>
        </w:tcBorders>
        <w:shd w:val="clear" w:color="auto" w:fill="BFBFBF" w:themeFill="text1" w:themeFillTint="3F"/>
      </w:tcPr>
    </w:tblStylePr>
  </w:style>
  <w:style w:type="table" w:styleId="38">
    <w:name w:val="Light Shading Accent 1"/>
    <w:basedOn w:val="35"/>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left w:val="nil"/>
          <w:right w:val="nil"/>
          <w:insideH w:val="nil"/>
          <w:insideV w:val="nil"/>
        </w:tcBorders>
        <w:shd w:val="clear" w:color="auto" w:fill="D3DFEE" w:themeFill="accent1" w:themeFillTint="3F"/>
      </w:tcPr>
    </w:tblStylePr>
  </w:style>
  <w:style w:type="table" w:styleId="39">
    <w:name w:val="Light Shading Accent 2"/>
    <w:basedOn w:val="35"/>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left w:val="nil"/>
          <w:right w:val="nil"/>
          <w:insideH w:val="nil"/>
          <w:insideV w:val="nil"/>
        </w:tcBorders>
        <w:shd w:val="clear" w:color="auto" w:fill="EFD3D3" w:themeFill="accent2" w:themeFillTint="3F"/>
      </w:tcPr>
    </w:tblStylePr>
  </w:style>
  <w:style w:type="table" w:styleId="40">
    <w:name w:val="Light Shading Accent 3"/>
    <w:basedOn w:val="35"/>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table" w:styleId="41">
    <w:name w:val="Light Shading Accent 4"/>
    <w:basedOn w:val="35"/>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left w:val="nil"/>
          <w:right w:val="nil"/>
          <w:insideH w:val="nil"/>
          <w:insideV w:val="nil"/>
        </w:tcBorders>
        <w:shd w:val="clear" w:color="auto" w:fill="DFD8E8" w:themeFill="accent4" w:themeFillTint="3F"/>
      </w:tcPr>
    </w:tblStylePr>
  </w:style>
  <w:style w:type="table" w:styleId="42">
    <w:name w:val="Light Shading Accent 5"/>
    <w:basedOn w:val="35"/>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left w:val="nil"/>
          <w:right w:val="nil"/>
          <w:insideH w:val="nil"/>
          <w:insideV w:val="nil"/>
        </w:tcBorders>
        <w:shd w:val="clear" w:color="auto" w:fill="D2EAF0" w:themeFill="accent5" w:themeFillTint="3F"/>
      </w:tcPr>
    </w:tblStylePr>
  </w:style>
  <w:style w:type="table" w:styleId="43">
    <w:name w:val="Light Shading Accent 6"/>
    <w:basedOn w:val="35"/>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left w:val="nil"/>
          <w:right w:val="nil"/>
          <w:insideH w:val="nil"/>
          <w:insideV w:val="nil"/>
        </w:tcBorders>
        <w:shd w:val="clear" w:color="auto" w:fill="FDE5D1" w:themeFill="accent6" w:themeFillTint="3F"/>
      </w:tcPr>
    </w:tblStylePr>
  </w:style>
  <w:style w:type="table" w:styleId="44">
    <w:name w:val="Light List"/>
    <w:basedOn w:val="35"/>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000000" w:themeFill="text1"/>
      </w:tcPr>
    </w:tblStylePr>
    <w:tblStylePr w:type="lastRow">
      <w:pPr>
        <w:spacing w:before="0" w:after="0" w:line="240" w:lineRule="auto"/>
      </w:pPr>
      <w:rPr>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5">
    <w:name w:val="Light List Accent 1"/>
    <w:basedOn w:val="35"/>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F81BD" w:themeFill="accent1"/>
      </w:tcPr>
    </w:tblStylePr>
    <w:tblStylePr w:type="lastRow">
      <w:pPr>
        <w:spacing w:before="0" w:after="0" w:line="240" w:lineRule="auto"/>
      </w:pPr>
      <w:rPr>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6">
    <w:name w:val="Light List Accent 2"/>
    <w:basedOn w:val="35"/>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C0504D" w:themeFill="accent2"/>
      </w:tcPr>
    </w:tblStylePr>
    <w:tblStylePr w:type="lastRow">
      <w:pPr>
        <w:spacing w:before="0" w:after="0" w:line="240" w:lineRule="auto"/>
      </w:pPr>
      <w:rPr>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7">
    <w:name w:val="Light List Accent 3"/>
    <w:basedOn w:val="35"/>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9BBB59" w:themeFill="accent3"/>
      </w:tcPr>
    </w:tblStylePr>
    <w:tblStylePr w:type="lastRow">
      <w:pPr>
        <w:spacing w:before="0" w:after="0" w:line="240" w:lineRule="auto"/>
      </w:pPr>
      <w:rPr>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8">
    <w:name w:val="Light List Accent 4"/>
    <w:basedOn w:val="35"/>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8064A2" w:themeFill="accent4"/>
      </w:tcPr>
    </w:tblStylePr>
    <w:tblStylePr w:type="lastRow">
      <w:pPr>
        <w:spacing w:before="0" w:after="0" w:line="240" w:lineRule="auto"/>
      </w:pPr>
      <w:rPr>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9">
    <w:name w:val="Light List Accent 5"/>
    <w:basedOn w:val="35"/>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BACC6" w:themeFill="accent5"/>
      </w:tcPr>
    </w:tblStylePr>
    <w:tblStylePr w:type="lastRow">
      <w:pPr>
        <w:spacing w:before="0" w:after="0" w:line="240" w:lineRule="auto"/>
      </w:pPr>
      <w:rPr>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50">
    <w:name w:val="Light List Accent 6"/>
    <w:basedOn w:val="35"/>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F79646" w:themeFill="accent6"/>
      </w:tcPr>
    </w:tblStylePr>
    <w:tblStylePr w:type="lastRow">
      <w:pPr>
        <w:spacing w:before="0" w:after="0" w:line="240" w:lineRule="auto"/>
      </w:pPr>
      <w:rPr>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51">
    <w:name w:val="Light Grid"/>
    <w:basedOn w:val="35"/>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2">
    <w:name w:val="Light Grid Accent 1"/>
    <w:basedOn w:val="35"/>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3">
    <w:name w:val="Light Grid Accent 2"/>
    <w:basedOn w:val="35"/>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4">
    <w:name w:val="Light Grid Accent 3"/>
    <w:basedOn w:val="35"/>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5">
    <w:name w:val="Light Grid Accent 4"/>
    <w:basedOn w:val="35"/>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6">
    <w:name w:val="Light Grid Accent 5"/>
    <w:basedOn w:val="35"/>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7">
    <w:name w:val="Light Grid Accent 6"/>
    <w:basedOn w:val="35"/>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8">
    <w:name w:val="Medium Shading 1"/>
    <w:basedOn w:val="35"/>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blLayout w:type="fixed"/>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BFBFBF" w:themeFill="text1" w:themeFillTint="3F"/>
      </w:tcPr>
    </w:tblStylePr>
    <w:tblStylePr w:type="band1Horz">
      <w:tblPr>
        <w:tblLayout w:type="fixed"/>
      </w:tblPr>
      <w:tcPr>
        <w:tcBorders>
          <w:insideH w:val="nil"/>
          <w:insideV w:val="nil"/>
        </w:tcBorders>
        <w:shd w:val="clear" w:color="auto" w:fill="BFBFBF" w:themeFill="text1" w:themeFillTint="3F"/>
      </w:tcPr>
    </w:tblStylePr>
    <w:tblStylePr w:type="band2Horz">
      <w:tblPr>
        <w:tblLayout w:type="fixed"/>
      </w:tblPr>
      <w:tcPr>
        <w:tcBorders>
          <w:insideH w:val="nil"/>
          <w:insideV w:val="nil"/>
        </w:tcBorders>
      </w:tcPr>
    </w:tblStylePr>
  </w:style>
  <w:style w:type="table" w:styleId="59">
    <w:name w:val="Medium Shading 1 Accent 1"/>
    <w:basedOn w:val="35"/>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blLayout w:type="fixed"/>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3DFEE" w:themeFill="accent1" w:themeFillTint="3F"/>
      </w:tcPr>
    </w:tblStylePr>
    <w:tblStylePr w:type="band1Horz">
      <w:tblPr>
        <w:tblLayout w:type="fixed"/>
      </w:tblPr>
      <w:tcPr>
        <w:tcBorders>
          <w:insideH w:val="nil"/>
          <w:insideV w:val="nil"/>
        </w:tcBorders>
        <w:shd w:val="clear" w:color="auto" w:fill="D3DFEE" w:themeFill="accent1" w:themeFillTint="3F"/>
      </w:tcPr>
    </w:tblStylePr>
    <w:tblStylePr w:type="band2Horz">
      <w:tblPr>
        <w:tblLayout w:type="fixed"/>
      </w:tblPr>
      <w:tcPr>
        <w:tcBorders>
          <w:insideH w:val="nil"/>
          <w:insideV w:val="nil"/>
        </w:tcBorders>
      </w:tcPr>
    </w:tblStylePr>
  </w:style>
  <w:style w:type="table" w:styleId="60">
    <w:name w:val="Medium Shading 1 Accent 2"/>
    <w:basedOn w:val="35"/>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blLayout w:type="fixed"/>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FD3D3" w:themeFill="accent2" w:themeFillTint="3F"/>
      </w:tcPr>
    </w:tblStylePr>
    <w:tblStylePr w:type="band1Horz">
      <w:tblPr>
        <w:tblLayout w:type="fixed"/>
      </w:tblPr>
      <w:tcPr>
        <w:tcBorders>
          <w:insideH w:val="nil"/>
          <w:insideV w:val="nil"/>
        </w:tcBorders>
        <w:shd w:val="clear" w:color="auto" w:fill="EFD3D3" w:themeFill="accent2" w:themeFillTint="3F"/>
      </w:tcPr>
    </w:tblStylePr>
    <w:tblStylePr w:type="band2Horz">
      <w:tblPr>
        <w:tblLayout w:type="fixed"/>
      </w:tblPr>
      <w:tcPr>
        <w:tcBorders>
          <w:insideH w:val="nil"/>
          <w:insideV w:val="nil"/>
        </w:tcBorders>
      </w:tcPr>
    </w:tblStylePr>
  </w:style>
  <w:style w:type="table" w:styleId="61">
    <w:name w:val="Medium Shading 1 Accent 3"/>
    <w:basedOn w:val="35"/>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blLayout w:type="fixed"/>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6EED5" w:themeFill="accent3" w:themeFillTint="3F"/>
      </w:tcPr>
    </w:tblStylePr>
    <w:tblStylePr w:type="band1Horz">
      <w:tblPr>
        <w:tblLayout w:type="fixed"/>
      </w:tblPr>
      <w:tcPr>
        <w:tcBorders>
          <w:insideH w:val="nil"/>
          <w:insideV w:val="nil"/>
        </w:tcBorders>
        <w:shd w:val="clear" w:color="auto" w:fill="E6EED5" w:themeFill="accent3" w:themeFillTint="3F"/>
      </w:tcPr>
    </w:tblStylePr>
    <w:tblStylePr w:type="band2Horz">
      <w:tblPr>
        <w:tblLayout w:type="fixed"/>
      </w:tblPr>
      <w:tcPr>
        <w:tcBorders>
          <w:insideH w:val="nil"/>
          <w:insideV w:val="nil"/>
        </w:tcBorders>
      </w:tcPr>
    </w:tblStylePr>
  </w:style>
  <w:style w:type="table" w:styleId="62">
    <w:name w:val="Medium Shading 1 Accent 4"/>
    <w:basedOn w:val="35"/>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blLayout w:type="fixed"/>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FD8E8" w:themeFill="accent4" w:themeFillTint="3F"/>
      </w:tcPr>
    </w:tblStylePr>
    <w:tblStylePr w:type="band1Horz">
      <w:tblPr>
        <w:tblLayout w:type="fixed"/>
      </w:tblPr>
      <w:tcPr>
        <w:tcBorders>
          <w:insideH w:val="nil"/>
          <w:insideV w:val="nil"/>
        </w:tcBorders>
        <w:shd w:val="clear" w:color="auto" w:fill="DFD8E8" w:themeFill="accent4" w:themeFillTint="3F"/>
      </w:tcPr>
    </w:tblStylePr>
    <w:tblStylePr w:type="band2Horz">
      <w:tblPr>
        <w:tblLayout w:type="fixed"/>
      </w:tblPr>
      <w:tcPr>
        <w:tcBorders>
          <w:insideH w:val="nil"/>
          <w:insideV w:val="nil"/>
        </w:tcBorders>
      </w:tcPr>
    </w:tblStylePr>
  </w:style>
  <w:style w:type="table" w:styleId="63">
    <w:name w:val="Medium Shading 1 Accent 5"/>
    <w:basedOn w:val="35"/>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blLayout w:type="fixed"/>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2EAF0" w:themeFill="accent5" w:themeFillTint="3F"/>
      </w:tcPr>
    </w:tblStylePr>
    <w:tblStylePr w:type="band1Horz">
      <w:tblPr>
        <w:tblLayout w:type="fixed"/>
      </w:tblPr>
      <w:tcPr>
        <w:tcBorders>
          <w:insideH w:val="nil"/>
          <w:insideV w:val="nil"/>
        </w:tcBorders>
        <w:shd w:val="clear" w:color="auto" w:fill="D2EAF0" w:themeFill="accent5" w:themeFillTint="3F"/>
      </w:tcPr>
    </w:tblStylePr>
    <w:tblStylePr w:type="band2Horz">
      <w:tblPr>
        <w:tblLayout w:type="fixed"/>
      </w:tblPr>
      <w:tcPr>
        <w:tcBorders>
          <w:insideH w:val="nil"/>
          <w:insideV w:val="nil"/>
        </w:tcBorders>
      </w:tcPr>
    </w:tblStylePr>
  </w:style>
  <w:style w:type="table" w:styleId="64">
    <w:name w:val="Medium Shading 1 Accent 6"/>
    <w:basedOn w:val="35"/>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blLayout w:type="fixed"/>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FDE5D1" w:themeFill="accent6" w:themeFillTint="3F"/>
      </w:tcPr>
    </w:tblStylePr>
    <w:tblStylePr w:type="band1Horz">
      <w:tblPr>
        <w:tblLayout w:type="fixed"/>
      </w:tblPr>
      <w:tcPr>
        <w:tcBorders>
          <w:insideH w:val="nil"/>
          <w:insideV w:val="nil"/>
        </w:tcBorders>
        <w:shd w:val="clear" w:color="auto" w:fill="FDE5D1" w:themeFill="accent6" w:themeFillTint="3F"/>
      </w:tcPr>
    </w:tblStylePr>
    <w:tblStylePr w:type="band2Horz">
      <w:tblPr>
        <w:tblLayout w:type="fixed"/>
      </w:tblPr>
      <w:tcPr>
        <w:tcBorders>
          <w:insideH w:val="nil"/>
          <w:insideV w:val="nil"/>
        </w:tcBorders>
      </w:tcPr>
    </w:tblStylePr>
  </w:style>
  <w:style w:type="table" w:styleId="65">
    <w:name w:val="Medium Shading 2"/>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000000" w:themeFill="tex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6">
    <w:name w:val="Medium Shading 2 Accent 1"/>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F81BD" w:themeFill="accen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7">
    <w:name w:val="Medium Shading 2 Accent 2"/>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C0504D" w:themeFill="accent2"/>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8">
    <w:name w:val="Medium Shading 2 Accent 3"/>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9BBB59" w:themeFill="accent3"/>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9">
    <w:name w:val="Medium Shading 2 Accent 4"/>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8064A2" w:themeFill="accent4"/>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0">
    <w:name w:val="Medium Shading 2 Accent 5"/>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BACC6" w:themeFill="accent5"/>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1">
    <w:name w:val="Medium Shading 2 Accent 6"/>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F79646" w:themeFill="accent6"/>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2">
    <w:name w:val="Medium List 1"/>
    <w:basedOn w:val="35"/>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blLayout w:type="fixed"/>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blLayout w:type="fixed"/>
      </w:tblPr>
      <w:tcPr>
        <w:tcBorders>
          <w:top w:val="single" w:color="000000" w:themeColor="text1" w:sz="8" w:space="0"/>
          <w:bottom w:val="single" w:color="000000" w:themeColor="text1" w:sz="8" w:space="0"/>
        </w:tcBorders>
      </w:tcPr>
    </w:tblStylePr>
    <w:tblStylePr w:type="band1Vert">
      <w:tblPr>
        <w:tblLayout w:type="fixed"/>
      </w:tblPr>
      <w:tcPr>
        <w:shd w:val="clear" w:color="auto" w:fill="BFBFBF" w:themeFill="text1" w:themeFillTint="3F"/>
      </w:tcPr>
    </w:tblStylePr>
    <w:tblStylePr w:type="band1Horz">
      <w:tblPr>
        <w:tblLayout w:type="fixed"/>
      </w:tblPr>
      <w:tcPr>
        <w:shd w:val="clear" w:color="auto" w:fill="BFBFBF" w:themeFill="text1" w:themeFillTint="3F"/>
      </w:tcPr>
    </w:tblStylePr>
  </w:style>
  <w:style w:type="table" w:styleId="73">
    <w:name w:val="Medium List 1 Accent 1"/>
    <w:basedOn w:val="35"/>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blLayout w:type="fixed"/>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blLayout w:type="fixed"/>
      </w:tblPr>
      <w:tcPr>
        <w:tcBorders>
          <w:top w:val="single" w:color="4F81BD" w:themeColor="accent1" w:sz="8" w:space="0"/>
          <w:bottom w:val="single" w:color="4F81BD" w:themeColor="accent1" w:sz="8" w:space="0"/>
        </w:tcBorders>
      </w:tcPr>
    </w:tblStylePr>
    <w:tblStylePr w:type="band1Vert">
      <w:tblPr>
        <w:tblLayout w:type="fixed"/>
      </w:tblPr>
      <w:tcPr>
        <w:shd w:val="clear" w:color="auto" w:fill="D3DFEE" w:themeFill="accent1" w:themeFillTint="3F"/>
      </w:tcPr>
    </w:tblStylePr>
    <w:tblStylePr w:type="band1Horz">
      <w:tblPr>
        <w:tblLayout w:type="fixed"/>
      </w:tblPr>
      <w:tcPr>
        <w:shd w:val="clear" w:color="auto" w:fill="D3DFEE" w:themeFill="accent1" w:themeFillTint="3F"/>
      </w:tcPr>
    </w:tblStylePr>
  </w:style>
  <w:style w:type="table" w:styleId="74">
    <w:name w:val="Medium List 1 Accent 2"/>
    <w:basedOn w:val="35"/>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blLayout w:type="fixed"/>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blLayout w:type="fixed"/>
      </w:tblPr>
      <w:tcPr>
        <w:tcBorders>
          <w:top w:val="single" w:color="C0504D" w:themeColor="accent2" w:sz="8" w:space="0"/>
          <w:bottom w:val="single" w:color="C0504D" w:themeColor="accent2" w:sz="8" w:space="0"/>
        </w:tcBorders>
      </w:tcPr>
    </w:tblStylePr>
    <w:tblStylePr w:type="band1Vert">
      <w:tblPr>
        <w:tblLayout w:type="fixed"/>
      </w:tblPr>
      <w:tcPr>
        <w:shd w:val="clear" w:color="auto" w:fill="EFD3D3" w:themeFill="accent2" w:themeFillTint="3F"/>
      </w:tcPr>
    </w:tblStylePr>
    <w:tblStylePr w:type="band1Horz">
      <w:tblPr>
        <w:tblLayout w:type="fixed"/>
      </w:tblPr>
      <w:tcPr>
        <w:shd w:val="clear" w:color="auto" w:fill="EFD3D3" w:themeFill="accent2" w:themeFillTint="3F"/>
      </w:tcPr>
    </w:tblStylePr>
  </w:style>
  <w:style w:type="table" w:styleId="75">
    <w:name w:val="Medium List 1 Accent 3"/>
    <w:basedOn w:val="35"/>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blLayout w:type="fixed"/>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blLayout w:type="fixed"/>
      </w:tblPr>
      <w:tcPr>
        <w:tcBorders>
          <w:top w:val="single" w:color="9BBB59" w:themeColor="accent3" w:sz="8" w:space="0"/>
          <w:bottom w:val="single" w:color="9BBB59" w:themeColor="accent3" w:sz="8" w:space="0"/>
        </w:tcBorders>
      </w:tcPr>
    </w:tblStylePr>
    <w:tblStylePr w:type="band1Vert">
      <w:tblPr>
        <w:tblLayout w:type="fixed"/>
      </w:tblPr>
      <w:tcPr>
        <w:shd w:val="clear" w:color="auto" w:fill="E6EED5" w:themeFill="accent3" w:themeFillTint="3F"/>
      </w:tcPr>
    </w:tblStylePr>
    <w:tblStylePr w:type="band1Horz">
      <w:tblPr>
        <w:tblLayout w:type="fixed"/>
      </w:tblPr>
      <w:tcPr>
        <w:shd w:val="clear" w:color="auto" w:fill="E6EED5" w:themeFill="accent3" w:themeFillTint="3F"/>
      </w:tcPr>
    </w:tblStylePr>
  </w:style>
  <w:style w:type="table" w:styleId="76">
    <w:name w:val="Medium List 1 Accent 4"/>
    <w:basedOn w:val="35"/>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blLayout w:type="fixed"/>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blLayout w:type="fixed"/>
      </w:tblPr>
      <w:tcPr>
        <w:tcBorders>
          <w:top w:val="single" w:color="8064A2" w:themeColor="accent4" w:sz="8" w:space="0"/>
          <w:bottom w:val="single" w:color="8064A2" w:themeColor="accent4" w:sz="8" w:space="0"/>
        </w:tcBorders>
      </w:tcPr>
    </w:tblStylePr>
    <w:tblStylePr w:type="band1Vert">
      <w:tblPr>
        <w:tblLayout w:type="fixed"/>
      </w:tblPr>
      <w:tcPr>
        <w:shd w:val="clear" w:color="auto" w:fill="DFD8E8" w:themeFill="accent4" w:themeFillTint="3F"/>
      </w:tcPr>
    </w:tblStylePr>
    <w:tblStylePr w:type="band1Horz">
      <w:tblPr>
        <w:tblLayout w:type="fixed"/>
      </w:tblPr>
      <w:tcPr>
        <w:shd w:val="clear" w:color="auto" w:fill="DFD8E8" w:themeFill="accent4" w:themeFillTint="3F"/>
      </w:tcPr>
    </w:tblStylePr>
  </w:style>
  <w:style w:type="table" w:styleId="77">
    <w:name w:val="Medium List 1 Accent 5"/>
    <w:basedOn w:val="35"/>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blLayout w:type="fixed"/>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blLayout w:type="fixed"/>
      </w:tblPr>
      <w:tcPr>
        <w:tcBorders>
          <w:top w:val="single" w:color="4BACC6" w:themeColor="accent5" w:sz="8" w:space="0"/>
          <w:bottom w:val="single" w:color="4BACC6" w:themeColor="accent5" w:sz="8" w:space="0"/>
        </w:tcBorders>
      </w:tcPr>
    </w:tblStylePr>
    <w:tblStylePr w:type="band1Vert">
      <w:tblPr>
        <w:tblLayout w:type="fixed"/>
      </w:tblPr>
      <w:tcPr>
        <w:shd w:val="clear" w:color="auto" w:fill="D2EAF0" w:themeFill="accent5" w:themeFillTint="3F"/>
      </w:tcPr>
    </w:tblStylePr>
    <w:tblStylePr w:type="band1Horz">
      <w:tblPr>
        <w:tblLayout w:type="fixed"/>
      </w:tblPr>
      <w:tcPr>
        <w:shd w:val="clear" w:color="auto" w:fill="D2EAF0" w:themeFill="accent5" w:themeFillTint="3F"/>
      </w:tcPr>
    </w:tblStylePr>
  </w:style>
  <w:style w:type="table" w:styleId="78">
    <w:name w:val="Medium List 1 Accent 6"/>
    <w:basedOn w:val="35"/>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blLayout w:type="fixed"/>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blLayout w:type="fixed"/>
      </w:tblPr>
      <w:tcPr>
        <w:tcBorders>
          <w:top w:val="single" w:color="F79646" w:themeColor="accent6" w:sz="8" w:space="0"/>
          <w:bottom w:val="single" w:color="F79646" w:themeColor="accent6" w:sz="8" w:space="0"/>
        </w:tcBorders>
      </w:tcPr>
    </w:tblStylePr>
    <w:tblStylePr w:type="band1Vert">
      <w:tblPr>
        <w:tblLayout w:type="fixed"/>
      </w:tblPr>
      <w:tcPr>
        <w:shd w:val="clear" w:color="auto" w:fill="FDE5D1" w:themeFill="accent6" w:themeFillTint="3F"/>
      </w:tcPr>
    </w:tblStylePr>
    <w:tblStylePr w:type="band1Horz">
      <w:tblPr>
        <w:tblLayout w:type="fixed"/>
      </w:tblPr>
      <w:tcPr>
        <w:shd w:val="clear" w:color="auto" w:fill="FDE5D1" w:themeFill="accent6" w:themeFillTint="3F"/>
      </w:tcPr>
    </w:tblStylePr>
  </w:style>
  <w:style w:type="table" w:styleId="79">
    <w:name w:val="Medium Lis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blLayout w:type="fixed"/>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blLayout w:type="fixed"/>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top w:val="nil"/>
          <w:bottom w:val="nil"/>
          <w:insideH w:val="nil"/>
          <w:insideV w:val="nil"/>
        </w:tcBorders>
        <w:shd w:val="clear" w:color="auto" w:fill="BFBFBF" w:themeFill="tex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0">
    <w:name w:val="Medium List 2 Accent 1"/>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blLayout w:type="fixed"/>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blLayout w:type="fixed"/>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top w:val="nil"/>
          <w:bottom w:val="nil"/>
          <w:insideH w:val="nil"/>
          <w:insideV w:val="nil"/>
        </w:tcBorders>
        <w:shd w:val="clear" w:color="auto" w:fill="D3DFEE" w:themeFill="accen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1">
    <w:name w:val="Medium List 2 Accen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blLayout w:type="fixed"/>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blLayout w:type="fixed"/>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top w:val="nil"/>
          <w:bottom w:val="nil"/>
          <w:insideH w:val="nil"/>
          <w:insideV w:val="nil"/>
        </w:tcBorders>
        <w:shd w:val="clear" w:color="auto" w:fill="EFD3D3" w:themeFill="accent2"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2">
    <w:name w:val="Medium List 2 Accent 3"/>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blLayout w:type="fixed"/>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blLayout w:type="fixed"/>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top w:val="nil"/>
          <w:bottom w:val="nil"/>
          <w:insideH w:val="nil"/>
          <w:insideV w:val="nil"/>
        </w:tcBorders>
        <w:shd w:val="clear" w:color="auto" w:fill="E6EED5" w:themeFill="accent3"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3">
    <w:name w:val="Medium List 2 Accent 4"/>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blLayout w:type="fixed"/>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blLayout w:type="fixed"/>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top w:val="nil"/>
          <w:bottom w:val="nil"/>
          <w:insideH w:val="nil"/>
          <w:insideV w:val="nil"/>
        </w:tcBorders>
        <w:shd w:val="clear" w:color="auto" w:fill="DFD8E8" w:themeFill="accent4"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4">
    <w:name w:val="Medium List 2 Accent 5"/>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blLayout w:type="fixed"/>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blLayout w:type="fixed"/>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top w:val="nil"/>
          <w:bottom w:val="nil"/>
          <w:insideH w:val="nil"/>
          <w:insideV w:val="nil"/>
        </w:tcBorders>
        <w:shd w:val="clear" w:color="auto" w:fill="D2EAF0" w:themeFill="accent5"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5">
    <w:name w:val="Medium List 2 Accent 6"/>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blLayout w:type="fixed"/>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blLayout w:type="fixed"/>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top w:val="nil"/>
          <w:bottom w:val="nil"/>
          <w:insideH w:val="nil"/>
          <w:insideV w:val="nil"/>
        </w:tcBorders>
        <w:shd w:val="clear" w:color="auto" w:fill="FDE5D1" w:themeFill="accent6"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6">
    <w:name w:val="Medium Grid 1"/>
    <w:basedOn w:val="35"/>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blLayout w:type="fixed"/>
      </w:tblPr>
      <w:tcPr>
        <w:tcBorders>
          <w:top w:val="single" w:color="3F3F3F" w:themeColor="text1" w:themeTint="BF" w:sz="18" w:space="0"/>
        </w:tcBorders>
      </w:tcPr>
    </w:tblStylePr>
    <w:tblStylePr w:type="firstCol">
      <w:rPr>
        <w:b/>
        <w:bCs/>
      </w:rPr>
    </w:tblStylePr>
    <w:tblStylePr w:type="lastCol">
      <w:rPr>
        <w:b/>
        <w:bCs/>
      </w:r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87">
    <w:name w:val="Medium Grid 1 Accent 1"/>
    <w:basedOn w:val="35"/>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blLayout w:type="fixed"/>
      </w:tblPr>
      <w:tcPr>
        <w:tcBorders>
          <w:top w:val="single" w:color="7BA0CD" w:themeColor="accent1" w:themeTint="BF" w:sz="18" w:space="0"/>
        </w:tcBorders>
      </w:tcPr>
    </w:tblStylePr>
    <w:tblStylePr w:type="firstCol">
      <w:rPr>
        <w:b/>
        <w:bCs/>
      </w:rPr>
    </w:tblStylePr>
    <w:tblStylePr w:type="lastCol">
      <w:rPr>
        <w:b/>
        <w:bCs/>
      </w:r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88">
    <w:name w:val="Medium Grid 1 Accent 2"/>
    <w:basedOn w:val="35"/>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blLayout w:type="fixed"/>
      </w:tblPr>
      <w:tcPr>
        <w:tcBorders>
          <w:top w:val="single" w:color="CF7B79" w:themeColor="accent2" w:themeTint="BF" w:sz="18" w:space="0"/>
        </w:tcBorders>
      </w:tcPr>
    </w:tblStylePr>
    <w:tblStylePr w:type="firstCol">
      <w:rPr>
        <w:b/>
        <w:bCs/>
      </w:rPr>
    </w:tblStylePr>
    <w:tblStylePr w:type="lastCol">
      <w:rPr>
        <w:b/>
        <w:bCs/>
      </w:r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89">
    <w:name w:val="Medium Grid 1 Accent 3"/>
    <w:basedOn w:val="35"/>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blLayout w:type="fixed"/>
      </w:tblPr>
      <w:tcPr>
        <w:tcBorders>
          <w:top w:val="single" w:color="B4CC82" w:themeColor="accent3" w:themeTint="BF" w:sz="18" w:space="0"/>
        </w:tcBorders>
      </w:tcPr>
    </w:tblStylePr>
    <w:tblStylePr w:type="firstCol">
      <w:rPr>
        <w:b/>
        <w:bCs/>
      </w:rPr>
    </w:tblStylePr>
    <w:tblStylePr w:type="lastCol">
      <w:rPr>
        <w:b/>
        <w:bCs/>
      </w:r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90">
    <w:name w:val="Medium Grid 1 Accent 4"/>
    <w:basedOn w:val="35"/>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blLayout w:type="fixed"/>
      </w:tblPr>
      <w:tcPr>
        <w:tcBorders>
          <w:top w:val="single" w:color="9F8AB9" w:themeColor="accent4" w:themeTint="BF" w:sz="18" w:space="0"/>
        </w:tcBorders>
      </w:tcPr>
    </w:tblStylePr>
    <w:tblStylePr w:type="firstCol">
      <w:rPr>
        <w:b/>
        <w:bCs/>
      </w:rPr>
    </w:tblStylePr>
    <w:tblStylePr w:type="lastCol">
      <w:rPr>
        <w:b/>
        <w:bCs/>
      </w:r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91">
    <w:name w:val="Medium Grid 1 Accent 5"/>
    <w:basedOn w:val="35"/>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blLayout w:type="fixed"/>
      </w:tblPr>
      <w:tcPr>
        <w:tcBorders>
          <w:top w:val="single" w:color="78C0D4" w:themeColor="accent5" w:themeTint="BF" w:sz="18" w:space="0"/>
        </w:tcBorders>
      </w:tcPr>
    </w:tblStylePr>
    <w:tblStylePr w:type="firstCol">
      <w:rPr>
        <w:b/>
        <w:bCs/>
      </w:rPr>
    </w:tblStylePr>
    <w:tblStylePr w:type="lastCol">
      <w:rPr>
        <w:b/>
        <w:bCs/>
      </w:r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92">
    <w:name w:val="Medium Grid 1 Accent 6"/>
    <w:basedOn w:val="35"/>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blLayout w:type="fixed"/>
      </w:tblPr>
      <w:tcPr>
        <w:tcBorders>
          <w:top w:val="single" w:color="F9B074" w:themeColor="accent6" w:themeTint="BF" w:sz="18" w:space="0"/>
        </w:tcBorders>
      </w:tcPr>
    </w:tblStylePr>
    <w:tblStylePr w:type="firstCol">
      <w:rPr>
        <w:b/>
        <w:bCs/>
      </w:rPr>
    </w:tblStylePr>
    <w:tblStylePr w:type="lastCol">
      <w:rPr>
        <w:b/>
        <w:bCs/>
      </w:r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table" w:styleId="93">
    <w:name w:val="Medium Grid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blLayout w:type="fixed"/>
      </w:tblPr>
      <w:tcPr>
        <w:shd w:val="clear" w:color="auto" w:fill="E5E5E5" w:themeFill="tex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CCCCCC" w:themeFill="text1" w:themeFillTint="33"/>
      </w:tcPr>
    </w:tblStylePr>
    <w:tblStylePr w:type="band1Vert">
      <w:tblPr>
        <w:tblLayout w:type="fixed"/>
      </w:tblPr>
      <w:tcPr>
        <w:shd w:val="clear" w:color="auto" w:fill="7F7F7F" w:themeFill="text1" w:themeFillTint="7F"/>
      </w:tcPr>
    </w:tblStylePr>
    <w:tblStylePr w:type="band1Horz">
      <w:tblPr>
        <w:tblLayout w:type="fixed"/>
      </w:tblPr>
      <w:tcPr>
        <w:tcBorders>
          <w:insideH w:val="single" w:sz="6" w:space="0"/>
          <w:insideV w:val="single" w:sz="6" w:space="0"/>
        </w:tcBorders>
        <w:shd w:val="clear" w:color="auto" w:fill="7F7F7F" w:themeFill="text1" w:themeFillTint="7F"/>
      </w:tcPr>
    </w:tblStylePr>
    <w:tblStylePr w:type="nwCell">
      <w:tblPr>
        <w:tblLayout w:type="fixed"/>
      </w:tblPr>
      <w:tcPr>
        <w:shd w:val="clear" w:color="auto" w:fill="FFFFFF" w:themeFill="background1"/>
      </w:tcPr>
    </w:tblStylePr>
  </w:style>
  <w:style w:type="table" w:styleId="94">
    <w:name w:val="Medium Grid 2 Accent 1"/>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blLayout w:type="fixed"/>
      </w:tblPr>
      <w:tcPr>
        <w:shd w:val="clear" w:color="auto" w:fill="EDF2F8" w:themeFill="accen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BE5F1" w:themeFill="accent1" w:themeFillTint="33"/>
      </w:tcPr>
    </w:tblStylePr>
    <w:tblStylePr w:type="band1Vert">
      <w:tblPr>
        <w:tblLayout w:type="fixed"/>
      </w:tblPr>
      <w:tcPr>
        <w:shd w:val="clear" w:color="auto" w:fill="A7C0DE" w:themeFill="accent1" w:themeFillTint="7F"/>
      </w:tcPr>
    </w:tblStylePr>
    <w:tblStylePr w:type="band1Horz">
      <w:tblPr>
        <w:tblLayout w:type="fixed"/>
      </w:tblPr>
      <w:tcPr>
        <w:tcBorders>
          <w:insideH w:val="single" w:sz="6" w:space="0"/>
          <w:insideV w:val="single" w:sz="6" w:space="0"/>
        </w:tcBorders>
        <w:shd w:val="clear" w:color="auto" w:fill="A7C0DE" w:themeFill="accent1" w:themeFillTint="7F"/>
      </w:tcPr>
    </w:tblStylePr>
    <w:tblStylePr w:type="nwCell">
      <w:tblPr>
        <w:tblLayout w:type="fixed"/>
      </w:tblPr>
      <w:tcPr>
        <w:shd w:val="clear" w:color="auto" w:fill="FFFFFF" w:themeFill="background1"/>
      </w:tcPr>
    </w:tblStylePr>
  </w:style>
  <w:style w:type="table" w:styleId="95">
    <w:name w:val="Medium Grid 2 Accent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blLayout w:type="fixed"/>
      </w:tblPr>
      <w:tcPr>
        <w:shd w:val="clear" w:color="auto" w:fill="F8EDED" w:themeFill="accent2"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2DBDB" w:themeFill="accent2" w:themeFillTint="33"/>
      </w:tcPr>
    </w:tblStylePr>
    <w:tblStylePr w:type="band1Vert">
      <w:tblPr>
        <w:tblLayout w:type="fixed"/>
      </w:tblPr>
      <w:tcPr>
        <w:shd w:val="clear" w:color="auto" w:fill="DFA7A6" w:themeFill="accent2" w:themeFillTint="7F"/>
      </w:tcPr>
    </w:tblStylePr>
    <w:tblStylePr w:type="band1Horz">
      <w:tblPr>
        <w:tblLayout w:type="fixed"/>
      </w:tblPr>
      <w:tcPr>
        <w:tcBorders>
          <w:insideH w:val="single" w:sz="6" w:space="0"/>
          <w:insideV w:val="single" w:sz="6" w:space="0"/>
        </w:tcBorders>
        <w:shd w:val="clear" w:color="auto" w:fill="DFA7A6" w:themeFill="accent2" w:themeFillTint="7F"/>
      </w:tcPr>
    </w:tblStylePr>
    <w:tblStylePr w:type="nwCell">
      <w:tblPr>
        <w:tblLayout w:type="fixed"/>
      </w:tblPr>
      <w:tcPr>
        <w:shd w:val="clear" w:color="auto" w:fill="FFFFFF" w:themeFill="background1"/>
      </w:tcPr>
    </w:tblStylePr>
  </w:style>
  <w:style w:type="table" w:styleId="96">
    <w:name w:val="Medium Grid 2 Accent 3"/>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blLayout w:type="fixed"/>
      </w:tblPr>
      <w:tcPr>
        <w:shd w:val="clear" w:color="auto" w:fill="F5F8EE" w:themeFill="accent3"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AF1DD" w:themeFill="accent3" w:themeFillTint="33"/>
      </w:tcPr>
    </w:tblStylePr>
    <w:tblStylePr w:type="band1Vert">
      <w:tblPr>
        <w:tblLayout w:type="fixed"/>
      </w:tblPr>
      <w:tcPr>
        <w:shd w:val="clear" w:color="auto" w:fill="CDDDAC" w:themeFill="accent3" w:themeFillTint="7F"/>
      </w:tcPr>
    </w:tblStylePr>
    <w:tblStylePr w:type="band1Horz">
      <w:tblPr>
        <w:tblLayout w:type="fixed"/>
      </w:tblPr>
      <w:tcPr>
        <w:tcBorders>
          <w:insideH w:val="single" w:sz="6" w:space="0"/>
          <w:insideV w:val="single" w:sz="6" w:space="0"/>
        </w:tcBorders>
        <w:shd w:val="clear" w:color="auto" w:fill="CDDDAC" w:themeFill="accent3" w:themeFillTint="7F"/>
      </w:tcPr>
    </w:tblStylePr>
    <w:tblStylePr w:type="nwCell">
      <w:tblPr>
        <w:tblLayout w:type="fixed"/>
      </w:tblPr>
      <w:tcPr>
        <w:shd w:val="clear" w:color="auto" w:fill="FFFFFF" w:themeFill="background1"/>
      </w:tcPr>
    </w:tblStylePr>
  </w:style>
  <w:style w:type="table" w:styleId="97">
    <w:name w:val="Medium Grid 2 Accent 4"/>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blLayout w:type="fixed"/>
      </w:tblPr>
      <w:tcPr>
        <w:shd w:val="clear" w:color="auto" w:fill="F2EFF5" w:themeFill="accent4"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5DFEC" w:themeFill="accent4" w:themeFillTint="33"/>
      </w:tcPr>
    </w:tblStylePr>
    <w:tblStylePr w:type="band1Vert">
      <w:tblPr>
        <w:tblLayout w:type="fixed"/>
      </w:tblPr>
      <w:tcPr>
        <w:shd w:val="clear" w:color="auto" w:fill="BFB1D0" w:themeFill="accent4" w:themeFillTint="7F"/>
      </w:tcPr>
    </w:tblStylePr>
    <w:tblStylePr w:type="band1Horz">
      <w:tblPr>
        <w:tblLayout w:type="fixed"/>
      </w:tblPr>
      <w:tcPr>
        <w:tcBorders>
          <w:insideH w:val="single" w:sz="6" w:space="0"/>
          <w:insideV w:val="single" w:sz="6" w:space="0"/>
        </w:tcBorders>
        <w:shd w:val="clear" w:color="auto" w:fill="BFB1D0" w:themeFill="accent4" w:themeFillTint="7F"/>
      </w:tcPr>
    </w:tblStylePr>
    <w:tblStylePr w:type="nwCell">
      <w:tblPr>
        <w:tblLayout w:type="fixed"/>
      </w:tblPr>
      <w:tcPr>
        <w:shd w:val="clear" w:color="auto" w:fill="FFFFFF" w:themeFill="background1"/>
      </w:tcPr>
    </w:tblStylePr>
  </w:style>
  <w:style w:type="table" w:styleId="98">
    <w:name w:val="Medium Grid 2 Accent 5"/>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blLayout w:type="fixed"/>
      </w:tblPr>
      <w:tcPr>
        <w:shd w:val="clear" w:color="auto" w:fill="EDF6F9" w:themeFill="accent5"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AEEF3" w:themeFill="accent5" w:themeFillTint="33"/>
      </w:tcPr>
    </w:tblStylePr>
    <w:tblStylePr w:type="band1Vert">
      <w:tblPr>
        <w:tblLayout w:type="fixed"/>
      </w:tblPr>
      <w:tcPr>
        <w:shd w:val="clear" w:color="auto" w:fill="A5D5E2" w:themeFill="accent5" w:themeFillTint="7F"/>
      </w:tcPr>
    </w:tblStylePr>
    <w:tblStylePr w:type="band1Horz">
      <w:tblPr>
        <w:tblLayout w:type="fixed"/>
      </w:tblPr>
      <w:tcPr>
        <w:tcBorders>
          <w:insideH w:val="single" w:sz="6" w:space="0"/>
          <w:insideV w:val="single" w:sz="6" w:space="0"/>
        </w:tcBorders>
        <w:shd w:val="clear" w:color="auto" w:fill="A5D5E2" w:themeFill="accent5" w:themeFillTint="7F"/>
      </w:tcPr>
    </w:tblStylePr>
    <w:tblStylePr w:type="nwCell">
      <w:tblPr>
        <w:tblLayout w:type="fixed"/>
      </w:tblPr>
      <w:tcPr>
        <w:shd w:val="clear" w:color="auto" w:fill="FFFFFF" w:themeFill="background1"/>
      </w:tcPr>
    </w:tblStylePr>
  </w:style>
  <w:style w:type="table" w:styleId="99">
    <w:name w:val="Medium Grid 2 Accent 6"/>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blLayout w:type="fixed"/>
      </w:tblPr>
      <w:tcPr>
        <w:shd w:val="clear" w:color="auto" w:fill="FEF4EC" w:themeFill="accent6"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DE9D9" w:themeFill="accent6" w:themeFillTint="33"/>
      </w:tcPr>
    </w:tblStylePr>
    <w:tblStylePr w:type="band1Vert">
      <w:tblPr>
        <w:tblLayout w:type="fixed"/>
      </w:tblPr>
      <w:tcPr>
        <w:shd w:val="clear" w:color="auto" w:fill="FBCAA2" w:themeFill="accent6" w:themeFillTint="7F"/>
      </w:tcPr>
    </w:tblStylePr>
    <w:tblStylePr w:type="band1Horz">
      <w:tblPr>
        <w:tblLayout w:type="fixed"/>
      </w:tblPr>
      <w:tcPr>
        <w:tcBorders>
          <w:insideH w:val="single" w:sz="6" w:space="0"/>
          <w:insideV w:val="single" w:sz="6" w:space="0"/>
        </w:tcBorders>
        <w:shd w:val="clear" w:color="auto" w:fill="FBCAA2" w:themeFill="accent6" w:themeFillTint="7F"/>
      </w:tcPr>
    </w:tblStylePr>
    <w:tblStylePr w:type="nwCell">
      <w:tblPr>
        <w:tblLayout w:type="fixed"/>
      </w:tblPr>
      <w:tcPr>
        <w:shd w:val="clear" w:color="auto" w:fill="FFFFFF" w:themeFill="background1"/>
      </w:tcPr>
    </w:tblStylePr>
  </w:style>
  <w:style w:type="table" w:styleId="100">
    <w:name w:val="Medium Grid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01">
    <w:name w:val="Medium Grid 3 Accent 1"/>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2">
    <w:name w:val="Medium Grid 3 Accent 2"/>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3">
    <w:name w:val="Medium Grid 3 Accent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4">
    <w:name w:val="Medium Grid 3 Accent 4"/>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5">
    <w:name w:val="Medium Grid 3 Accent 5"/>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6">
    <w:name w:val="Medium Grid 3 Accent 6"/>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7">
    <w:name w:val="Dark List"/>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000000" w:themeFill="tex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blLayout w:type="fixed"/>
      </w:tblPr>
      <w:tcPr>
        <w:tcBorders>
          <w:top w:val="nil"/>
          <w:left w:val="nil"/>
          <w:bottom w:val="nil"/>
          <w:right w:val="nil"/>
          <w:insideH w:val="nil"/>
          <w:insideV w:val="nil"/>
        </w:tcBorders>
        <w:shd w:val="clear" w:color="auto" w:fill="000000" w:themeFill="text1" w:themeFillShade="BF"/>
      </w:tcPr>
    </w:tblStylePr>
    <w:tblStylePr w:type="band1Horz">
      <w:tblPr>
        <w:tblLayout w:type="fixed"/>
      </w:tblPr>
      <w:tcPr>
        <w:tcBorders>
          <w:top w:val="nil"/>
          <w:left w:val="nil"/>
          <w:bottom w:val="nil"/>
          <w:right w:val="nil"/>
          <w:insideH w:val="nil"/>
          <w:insideV w:val="nil"/>
        </w:tcBorders>
        <w:shd w:val="clear" w:color="auto" w:fill="000000" w:themeFill="text1" w:themeFillShade="BF"/>
      </w:tcPr>
    </w:tblStylePr>
  </w:style>
  <w:style w:type="table" w:styleId="108">
    <w:name w:val="Dark List Accent 1"/>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F81BD" w:themeFill="accen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blLayout w:type="fixed"/>
      </w:tblPr>
      <w:tcPr>
        <w:tcBorders>
          <w:top w:val="nil"/>
          <w:left w:val="nil"/>
          <w:bottom w:val="nil"/>
          <w:right w:val="nil"/>
          <w:insideH w:val="nil"/>
          <w:insideV w:val="nil"/>
        </w:tcBorders>
        <w:shd w:val="clear" w:color="auto" w:fill="366091" w:themeFill="accent1" w:themeFillShade="BF"/>
      </w:tcPr>
    </w:tblStylePr>
    <w:tblStylePr w:type="band1Horz">
      <w:tblPr>
        <w:tblLayout w:type="fixed"/>
      </w:tblPr>
      <w:tcPr>
        <w:tcBorders>
          <w:top w:val="nil"/>
          <w:left w:val="nil"/>
          <w:bottom w:val="nil"/>
          <w:right w:val="nil"/>
          <w:insideH w:val="nil"/>
          <w:insideV w:val="nil"/>
        </w:tcBorders>
        <w:shd w:val="clear" w:color="auto" w:fill="366091" w:themeFill="accent1" w:themeFillShade="BF"/>
      </w:tcPr>
    </w:tblStylePr>
  </w:style>
  <w:style w:type="table" w:styleId="109">
    <w:name w:val="Dark List Accent 2"/>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C0504D" w:themeFill="accent2"/>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blLayout w:type="fixed"/>
      </w:tblPr>
      <w:tcPr>
        <w:tcBorders>
          <w:top w:val="nil"/>
          <w:left w:val="nil"/>
          <w:bottom w:val="nil"/>
          <w:right w:val="nil"/>
          <w:insideH w:val="nil"/>
          <w:insideV w:val="nil"/>
        </w:tcBorders>
        <w:shd w:val="clear" w:color="auto" w:fill="943734" w:themeFill="accent2" w:themeFillShade="BF"/>
      </w:tcPr>
    </w:tblStylePr>
    <w:tblStylePr w:type="band1Horz">
      <w:tblPr>
        <w:tblLayout w:type="fixed"/>
      </w:tblPr>
      <w:tcPr>
        <w:tcBorders>
          <w:top w:val="nil"/>
          <w:left w:val="nil"/>
          <w:bottom w:val="nil"/>
          <w:right w:val="nil"/>
          <w:insideH w:val="nil"/>
          <w:insideV w:val="nil"/>
        </w:tcBorders>
        <w:shd w:val="clear" w:color="auto" w:fill="943734" w:themeFill="accent2" w:themeFillShade="BF"/>
      </w:tcPr>
    </w:tblStylePr>
  </w:style>
  <w:style w:type="table" w:styleId="110">
    <w:name w:val="Dark List Accent 3"/>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9BBB59" w:themeFill="accent3"/>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blLayout w:type="fixed"/>
      </w:tblPr>
      <w:tcPr>
        <w:tcBorders>
          <w:top w:val="nil"/>
          <w:left w:val="nil"/>
          <w:bottom w:val="nil"/>
          <w:right w:val="nil"/>
          <w:insideH w:val="nil"/>
          <w:insideV w:val="nil"/>
        </w:tcBorders>
        <w:shd w:val="clear" w:color="auto" w:fill="76923C" w:themeFill="accent3" w:themeFillShade="BF"/>
      </w:tcPr>
    </w:tblStylePr>
    <w:tblStylePr w:type="band1Horz">
      <w:tblPr>
        <w:tblLayout w:type="fixed"/>
      </w:tblPr>
      <w:tcPr>
        <w:tcBorders>
          <w:top w:val="nil"/>
          <w:left w:val="nil"/>
          <w:bottom w:val="nil"/>
          <w:right w:val="nil"/>
          <w:insideH w:val="nil"/>
          <w:insideV w:val="nil"/>
        </w:tcBorders>
        <w:shd w:val="clear" w:color="auto" w:fill="76923C" w:themeFill="accent3" w:themeFillShade="BF"/>
      </w:tcPr>
    </w:tblStylePr>
  </w:style>
  <w:style w:type="table" w:styleId="111">
    <w:name w:val="Dark List Accent 4"/>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8064A2" w:themeFill="accent4"/>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blLayout w:type="fixed"/>
      </w:tblPr>
      <w:tcPr>
        <w:tcBorders>
          <w:top w:val="nil"/>
          <w:left w:val="nil"/>
          <w:bottom w:val="nil"/>
          <w:right w:val="nil"/>
          <w:insideH w:val="nil"/>
          <w:insideV w:val="nil"/>
        </w:tcBorders>
        <w:shd w:val="clear" w:color="auto" w:fill="5F497A" w:themeFill="accent4" w:themeFillShade="BF"/>
      </w:tcPr>
    </w:tblStylePr>
    <w:tblStylePr w:type="band1Horz">
      <w:tblPr>
        <w:tblLayout w:type="fixed"/>
      </w:tblPr>
      <w:tcPr>
        <w:tcBorders>
          <w:top w:val="nil"/>
          <w:left w:val="nil"/>
          <w:bottom w:val="nil"/>
          <w:right w:val="nil"/>
          <w:insideH w:val="nil"/>
          <w:insideV w:val="nil"/>
        </w:tcBorders>
        <w:shd w:val="clear" w:color="auto" w:fill="5F497A" w:themeFill="accent4" w:themeFillShade="BF"/>
      </w:tcPr>
    </w:tblStylePr>
  </w:style>
  <w:style w:type="table" w:styleId="112">
    <w:name w:val="Dark List Accent 5"/>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BACC6" w:themeFill="accent5"/>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blLayout w:type="fixed"/>
      </w:tblPr>
      <w:tcPr>
        <w:tcBorders>
          <w:top w:val="nil"/>
          <w:left w:val="nil"/>
          <w:bottom w:val="nil"/>
          <w:right w:val="nil"/>
          <w:insideH w:val="nil"/>
          <w:insideV w:val="nil"/>
        </w:tcBorders>
        <w:shd w:val="clear" w:color="auto" w:fill="31849B" w:themeFill="accent5" w:themeFillShade="BF"/>
      </w:tcPr>
    </w:tblStylePr>
    <w:tblStylePr w:type="band1Horz">
      <w:tblPr>
        <w:tblLayout w:type="fixed"/>
      </w:tblPr>
      <w:tcPr>
        <w:tcBorders>
          <w:top w:val="nil"/>
          <w:left w:val="nil"/>
          <w:bottom w:val="nil"/>
          <w:right w:val="nil"/>
          <w:insideH w:val="nil"/>
          <w:insideV w:val="nil"/>
        </w:tcBorders>
        <w:shd w:val="clear" w:color="auto" w:fill="31849B" w:themeFill="accent5" w:themeFillShade="BF"/>
      </w:tcPr>
    </w:tblStylePr>
  </w:style>
  <w:style w:type="table" w:styleId="113">
    <w:name w:val="Dark List Accent 6"/>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F79646" w:themeFill="accent6"/>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blLayout w:type="fixed"/>
      </w:tblPr>
      <w:tcPr>
        <w:tcBorders>
          <w:top w:val="nil"/>
          <w:left w:val="nil"/>
          <w:bottom w:val="nil"/>
          <w:right w:val="nil"/>
          <w:insideH w:val="nil"/>
          <w:insideV w:val="nil"/>
        </w:tcBorders>
        <w:shd w:val="clear" w:color="auto" w:fill="E36C09" w:themeFill="accent6" w:themeFillShade="BF"/>
      </w:tcPr>
    </w:tblStylePr>
    <w:tblStylePr w:type="band1Horz">
      <w:tblPr>
        <w:tblLayout w:type="fixed"/>
      </w:tblPr>
      <w:tcPr>
        <w:tcBorders>
          <w:top w:val="nil"/>
          <w:left w:val="nil"/>
          <w:bottom w:val="nil"/>
          <w:right w:val="nil"/>
          <w:insideH w:val="nil"/>
          <w:insideV w:val="nil"/>
        </w:tcBorders>
        <w:shd w:val="clear" w:color="auto" w:fill="E36C09" w:themeFill="accent6" w:themeFillShade="BF"/>
      </w:tcPr>
    </w:tblStylePr>
  </w:style>
  <w:style w:type="table" w:styleId="114">
    <w:name w:val="Colorful Shading"/>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5E5E5" w:themeFill="tex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000000" w:themeFill="text1" w:themeFillShade="BF"/>
      </w:tcPr>
    </w:tblStylePr>
    <w:tblStylePr w:type="band1Vert">
      <w:tblPr>
        <w:tblLayout w:type="fixed"/>
      </w:tblPr>
      <w:tcPr>
        <w:shd w:val="clear" w:color="auto" w:fill="999999" w:themeFill="text1" w:themeFillTint="66"/>
      </w:tcPr>
    </w:tblStylePr>
    <w:tblStylePr w:type="band1Horz">
      <w:tblPr>
        <w:tblLayout w:type="fixed"/>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1"/>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2F8" w:themeFill="accen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B4D74" w:themeFill="accent1" w:themeFillShade="99"/>
      </w:tcPr>
    </w:tblStylePr>
    <w:tblStylePr w:type="band1Vert">
      <w:tblPr>
        <w:tblLayout w:type="fixed"/>
      </w:tblPr>
      <w:tcPr>
        <w:shd w:val="clear" w:color="auto" w:fill="B8CCE4" w:themeFill="accent1" w:themeFillTint="66"/>
      </w:tcPr>
    </w:tblStylePr>
    <w:tblStylePr w:type="band1Horz">
      <w:tblPr>
        <w:tblLayout w:type="fixed"/>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2"/>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8EDED" w:themeFill="accent2"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772C2A" w:themeFill="accent2" w:themeFillShade="99"/>
      </w:tcPr>
    </w:tblStylePr>
    <w:tblStylePr w:type="band1Vert">
      <w:tblPr>
        <w:tblLayout w:type="fixed"/>
      </w:tblPr>
      <w:tcPr>
        <w:shd w:val="clear" w:color="auto" w:fill="E5B8B7" w:themeFill="accent2" w:themeFillTint="66"/>
      </w:tcPr>
    </w:tblStylePr>
    <w:tblStylePr w:type="band1Horz">
      <w:tblPr>
        <w:tblLayout w:type="fixed"/>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3"/>
    <w:basedOn w:val="35"/>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5F8EE" w:themeFill="accent3" w:themeFillTint="19"/>
    </w:tcPr>
    <w:tblStylePr w:type="firstRow">
      <w:rPr>
        <w:b/>
        <w:bCs/>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5E7530" w:themeFill="accent3" w:themeFillShade="99"/>
      </w:tcPr>
    </w:tblStylePr>
    <w:tblStylePr w:type="band1Vert">
      <w:tblPr>
        <w:tblLayout w:type="fixed"/>
      </w:tblPr>
      <w:tcPr>
        <w:shd w:val="clear" w:color="auto" w:fill="D6E3BC" w:themeFill="accent3" w:themeFillTint="66"/>
      </w:tcPr>
    </w:tblStylePr>
    <w:tblStylePr w:type="band1Horz">
      <w:tblPr>
        <w:tblLayout w:type="fixed"/>
      </w:tblPr>
      <w:tcPr>
        <w:shd w:val="clear" w:color="auto" w:fill="CDDDAC" w:themeFill="accent3" w:themeFillTint="7F"/>
      </w:tcPr>
    </w:tblStylePr>
  </w:style>
  <w:style w:type="table" w:styleId="118">
    <w:name w:val="Colorful Shading Accent 4"/>
    <w:basedOn w:val="35"/>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2EFF5" w:themeFill="accent4" w:themeFillTint="19"/>
    </w:tcPr>
    <w:tblStylePr w:type="firstRow">
      <w:rPr>
        <w:b/>
        <w:bCs/>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4C3A62" w:themeFill="accent4" w:themeFillShade="99"/>
      </w:tcPr>
    </w:tblStylePr>
    <w:tblStylePr w:type="band1Vert">
      <w:tblPr>
        <w:tblLayout w:type="fixed"/>
      </w:tblPr>
      <w:tcPr>
        <w:shd w:val="clear" w:color="auto" w:fill="CCC0D9" w:themeFill="accent4" w:themeFillTint="66"/>
      </w:tcPr>
    </w:tblStylePr>
    <w:tblStylePr w:type="band1Horz">
      <w:tblPr>
        <w:tblLayout w:type="fixed"/>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Shading Accent 5"/>
    <w:basedOn w:val="35"/>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6F9" w:themeFill="accent5" w:themeFillTint="19"/>
    </w:tcPr>
    <w:tblStylePr w:type="firstRow">
      <w:rPr>
        <w:b/>
        <w:bCs/>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76A7C" w:themeFill="accent5" w:themeFillShade="99"/>
      </w:tcPr>
    </w:tblStylePr>
    <w:tblStylePr w:type="band1Vert">
      <w:tblPr>
        <w:tblLayout w:type="fixed"/>
      </w:tblPr>
      <w:tcPr>
        <w:shd w:val="clear" w:color="auto" w:fill="B6DDE8" w:themeFill="accent5" w:themeFillTint="66"/>
      </w:tcPr>
    </w:tblStylePr>
    <w:tblStylePr w:type="band1Horz">
      <w:tblPr>
        <w:tblLayout w:type="fixed"/>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0">
    <w:name w:val="Colorful Shading Accent 6"/>
    <w:basedOn w:val="35"/>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EF4EC" w:themeFill="accent6" w:themeFillTint="19"/>
    </w:tcPr>
    <w:tblStylePr w:type="firstRow">
      <w:rPr>
        <w:b/>
        <w:bCs/>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B65607" w:themeFill="accent6" w:themeFillShade="99"/>
      </w:tcPr>
    </w:tblStylePr>
    <w:tblStylePr w:type="band1Vert">
      <w:tblPr>
        <w:tblLayout w:type="fixed"/>
      </w:tblPr>
      <w:tcPr>
        <w:shd w:val="clear" w:color="auto" w:fill="FBD4B4" w:themeFill="accent6" w:themeFillTint="66"/>
      </w:tcPr>
    </w:tblStylePr>
    <w:tblStylePr w:type="band1Horz">
      <w:tblPr>
        <w:tblLayout w:type="fixed"/>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1">
    <w:name w:val="Colorful List"/>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BFBFBF" w:themeFill="text1" w:themeFillTint="3F"/>
      </w:tcPr>
    </w:tblStylePr>
    <w:tblStylePr w:type="band1Horz">
      <w:tblPr>
        <w:tblLayout w:type="fixed"/>
      </w:tblPr>
      <w:tcPr>
        <w:shd w:val="clear" w:color="auto" w:fill="CCCCCC" w:themeFill="text1" w:themeFillTint="33"/>
      </w:tcPr>
    </w:tblStylePr>
  </w:style>
  <w:style w:type="table" w:styleId="122">
    <w:name w:val="Colorful List Accent 1"/>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3DFEE" w:themeFill="accent1" w:themeFillTint="3F"/>
      </w:tcPr>
    </w:tblStylePr>
    <w:tblStylePr w:type="band1Horz">
      <w:tblPr>
        <w:tblLayout w:type="fixed"/>
      </w:tblPr>
      <w:tcPr>
        <w:shd w:val="clear" w:color="auto" w:fill="DBE5F1" w:themeFill="accent1" w:themeFillTint="33"/>
      </w:tcPr>
    </w:tblStylePr>
  </w:style>
  <w:style w:type="table" w:styleId="123">
    <w:name w:val="Colorful List Accent 2"/>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FD3D3" w:themeFill="accent2" w:themeFillTint="3F"/>
      </w:tcPr>
    </w:tblStylePr>
    <w:tblStylePr w:type="band1Horz">
      <w:tblPr>
        <w:tblLayout w:type="fixed"/>
      </w:tblPr>
      <w:tcPr>
        <w:shd w:val="clear" w:color="auto" w:fill="F2DBDB" w:themeFill="accent2" w:themeFillTint="33"/>
      </w:tcPr>
    </w:tblStylePr>
  </w:style>
  <w:style w:type="table" w:styleId="124">
    <w:name w:val="Colorful List Accent 3"/>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6EED5" w:themeFill="accent3" w:themeFillTint="3F"/>
      </w:tcPr>
    </w:tblStylePr>
    <w:tblStylePr w:type="band1Horz">
      <w:tblPr>
        <w:tblLayout w:type="fixed"/>
      </w:tblPr>
      <w:tcPr>
        <w:shd w:val="clear" w:color="auto" w:fill="EAF1DD" w:themeFill="accent3" w:themeFillTint="33"/>
      </w:tcPr>
    </w:tblStylePr>
  </w:style>
  <w:style w:type="table" w:styleId="125">
    <w:name w:val="Colorful List Accent 4"/>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FD8E8" w:themeFill="accent4" w:themeFillTint="3F"/>
      </w:tcPr>
    </w:tblStylePr>
    <w:tblStylePr w:type="band1Horz">
      <w:tblPr>
        <w:tblLayout w:type="fixed"/>
      </w:tblPr>
      <w:tcPr>
        <w:shd w:val="clear" w:color="auto" w:fill="E5DFEC" w:themeFill="accent4" w:themeFillTint="33"/>
      </w:tcPr>
    </w:tblStylePr>
  </w:style>
  <w:style w:type="table" w:styleId="126">
    <w:name w:val="Colorful List Accent 5"/>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2EAF0" w:themeFill="accent5" w:themeFillTint="3F"/>
      </w:tcPr>
    </w:tblStylePr>
    <w:tblStylePr w:type="band1Horz">
      <w:tblPr>
        <w:tblLayout w:type="fixed"/>
      </w:tblPr>
      <w:tcPr>
        <w:shd w:val="clear" w:color="auto" w:fill="DAEEF3" w:themeFill="accent5" w:themeFillTint="33"/>
      </w:tcPr>
    </w:tblStylePr>
  </w:style>
  <w:style w:type="table" w:styleId="127">
    <w:name w:val="Colorful List Accent 6"/>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FDE5D1" w:themeFill="accent6" w:themeFillTint="3F"/>
      </w:tcPr>
    </w:tblStylePr>
    <w:tblStylePr w:type="band1Horz">
      <w:tblPr>
        <w:tblLayout w:type="fixed"/>
      </w:tblPr>
      <w:tcPr>
        <w:shd w:val="clear" w:color="auto" w:fill="FDE9D9" w:themeFill="accent6" w:themeFillTint="33"/>
      </w:tcPr>
    </w:tblStylePr>
  </w:style>
  <w:style w:type="table" w:styleId="128">
    <w:name w:val="Colorful Grid"/>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CCCCCC" w:themeFill="text1" w:themeFillTint="33"/>
    </w:tcPr>
    <w:tblStylePr w:type="firstRow">
      <w:rPr>
        <w:b/>
        <w:bCs/>
      </w:rPr>
      <w:tblPr>
        <w:tblLayout w:type="fixed"/>
      </w:tblPr>
      <w:tcPr>
        <w:shd w:val="clear" w:color="auto" w:fill="999999" w:themeFill="text1" w:themeFillTint="66"/>
      </w:tcPr>
    </w:tblStylePr>
    <w:tblStylePr w:type="lastRow">
      <w:rPr>
        <w:b/>
        <w:bCs/>
        <w:color w:val="000000" w:themeColor="text1"/>
        <w14:textFill>
          <w14:solidFill>
            <w14:schemeClr w14:val="tx1"/>
          </w14:solidFill>
        </w14:textFill>
      </w:rPr>
      <w:tblPr>
        <w:tblLayout w:type="fixed"/>
      </w:tblPr>
      <w:tcPr>
        <w:shd w:val="clear" w:color="auto" w:fill="999999" w:themeFill="text1" w:themeFillTint="66"/>
      </w:tcPr>
    </w:tblStylePr>
    <w:tblStylePr w:type="firstCol">
      <w:rPr>
        <w:color w:val="FFFFFF" w:themeColor="background1"/>
        <w14:textFill>
          <w14:solidFill>
            <w14:schemeClr w14:val="bg1"/>
          </w14:solidFill>
        </w14:textFill>
      </w:rPr>
      <w:tblPr>
        <w:tblLayout w:type="fixed"/>
      </w:tblPr>
      <w:tcPr>
        <w:shd w:val="clear" w:color="auto" w:fill="000000" w:themeFill="text1" w:themeFillShade="BF"/>
      </w:tcPr>
    </w:tblStylePr>
    <w:tblStylePr w:type="lastCol">
      <w:rPr>
        <w:color w:val="FFFFFF" w:themeColor="background1"/>
        <w14:textFill>
          <w14:solidFill>
            <w14:schemeClr w14:val="bg1"/>
          </w14:solidFill>
        </w14:textFill>
      </w:rPr>
      <w:tblPr>
        <w:tblLayout w:type="fixed"/>
      </w:tblPr>
      <w:tcPr>
        <w:shd w:val="clear" w:color="auto" w:fill="000000" w:themeFill="text1" w:themeFillShade="BF"/>
      </w:tc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129">
    <w:name w:val="Colorful Grid Accent 1"/>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BE5F1" w:themeFill="accent1" w:themeFillTint="33"/>
    </w:tcPr>
    <w:tblStylePr w:type="firstRow">
      <w:rPr>
        <w:b/>
        <w:bCs/>
      </w:rPr>
      <w:tblPr>
        <w:tblLayout w:type="fixed"/>
      </w:tblPr>
      <w:tcPr>
        <w:shd w:val="clear" w:color="auto" w:fill="B8CCE4" w:themeFill="accent1" w:themeFillTint="66"/>
      </w:tcPr>
    </w:tblStylePr>
    <w:tblStylePr w:type="lastRow">
      <w:rPr>
        <w:b/>
        <w:bCs/>
        <w:color w:val="000000" w:themeColor="text1"/>
        <w14:textFill>
          <w14:solidFill>
            <w14:schemeClr w14:val="tx1"/>
          </w14:solidFill>
        </w14:textFill>
      </w:rPr>
      <w:tblPr>
        <w:tblLayout w:type="fixed"/>
      </w:tblPr>
      <w:tcPr>
        <w:shd w:val="clear" w:color="auto" w:fill="B8CCE4" w:themeFill="accent1" w:themeFillTint="66"/>
      </w:tcPr>
    </w:tblStylePr>
    <w:tblStylePr w:type="fir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la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130">
    <w:name w:val="Colorful Grid Accent 2"/>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2DBDB" w:themeFill="accent2" w:themeFillTint="33"/>
    </w:tcPr>
    <w:tblStylePr w:type="firstRow">
      <w:rPr>
        <w:b/>
        <w:bCs/>
      </w:rPr>
      <w:tblPr>
        <w:tblLayout w:type="fixed"/>
      </w:tblPr>
      <w:tcPr>
        <w:shd w:val="clear" w:color="auto" w:fill="E5B8B7" w:themeFill="accent2" w:themeFillTint="66"/>
      </w:tcPr>
    </w:tblStylePr>
    <w:tblStylePr w:type="lastRow">
      <w:rPr>
        <w:b/>
        <w:bCs/>
        <w:color w:val="000000" w:themeColor="text1"/>
        <w14:textFill>
          <w14:solidFill>
            <w14:schemeClr w14:val="tx1"/>
          </w14:solidFill>
        </w14:textFill>
      </w:rPr>
      <w:tblPr>
        <w:tblLayout w:type="fixed"/>
      </w:tblPr>
      <w:tcPr>
        <w:shd w:val="clear" w:color="auto" w:fill="E5B8B7" w:themeFill="accent2" w:themeFillTint="66"/>
      </w:tcPr>
    </w:tblStylePr>
    <w:tblStylePr w:type="fir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la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131">
    <w:name w:val="Colorful Grid Accent 3"/>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AF1DD" w:themeFill="accent3" w:themeFillTint="33"/>
    </w:tcPr>
    <w:tblStylePr w:type="firstRow">
      <w:rPr>
        <w:b/>
        <w:bCs/>
      </w:rPr>
      <w:tblPr>
        <w:tblLayout w:type="fixed"/>
      </w:tblPr>
      <w:tcPr>
        <w:shd w:val="clear" w:color="auto" w:fill="D6E3BC" w:themeFill="accent3" w:themeFillTint="66"/>
      </w:tcPr>
    </w:tblStylePr>
    <w:tblStylePr w:type="lastRow">
      <w:rPr>
        <w:b/>
        <w:bCs/>
        <w:color w:val="000000" w:themeColor="text1"/>
        <w14:textFill>
          <w14:solidFill>
            <w14:schemeClr w14:val="tx1"/>
          </w14:solidFill>
        </w14:textFill>
      </w:rPr>
      <w:tblPr>
        <w:tblLayout w:type="fixed"/>
      </w:tblPr>
      <w:tcPr>
        <w:shd w:val="clear" w:color="auto" w:fill="D6E3BC" w:themeFill="accent3" w:themeFillTint="66"/>
      </w:tcPr>
    </w:tblStylePr>
    <w:tblStylePr w:type="fir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la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132">
    <w:name w:val="Colorful Grid Accent 4"/>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5DFEC" w:themeFill="accent4" w:themeFillTint="33"/>
    </w:tcPr>
    <w:tblStylePr w:type="firstRow">
      <w:rPr>
        <w:b/>
        <w:bCs/>
      </w:rPr>
      <w:tblPr>
        <w:tblLayout w:type="fixed"/>
      </w:tblPr>
      <w:tcPr>
        <w:shd w:val="clear" w:color="auto" w:fill="CCC0D9" w:themeFill="accent4" w:themeFillTint="66"/>
      </w:tcPr>
    </w:tblStylePr>
    <w:tblStylePr w:type="lastRow">
      <w:rPr>
        <w:b/>
        <w:bCs/>
        <w:color w:val="000000" w:themeColor="text1"/>
        <w14:textFill>
          <w14:solidFill>
            <w14:schemeClr w14:val="tx1"/>
          </w14:solidFill>
        </w14:textFill>
      </w:rPr>
      <w:tblPr>
        <w:tblLayout w:type="fixed"/>
      </w:tblPr>
      <w:tcPr>
        <w:shd w:val="clear" w:color="auto" w:fill="CCC0D9" w:themeFill="accent4" w:themeFillTint="66"/>
      </w:tcPr>
    </w:tblStylePr>
    <w:tblStylePr w:type="fir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la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133">
    <w:name w:val="Colorful Grid Accent 5"/>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AEEF3" w:themeFill="accent5" w:themeFillTint="33"/>
    </w:tcPr>
    <w:tblStylePr w:type="firstRow">
      <w:rPr>
        <w:b/>
        <w:bCs/>
      </w:rPr>
      <w:tblPr>
        <w:tblLayout w:type="fixed"/>
      </w:tblPr>
      <w:tcPr>
        <w:shd w:val="clear" w:color="auto" w:fill="B6DDE8" w:themeFill="accent5" w:themeFillTint="66"/>
      </w:tcPr>
    </w:tblStylePr>
    <w:tblStylePr w:type="lastRow">
      <w:rPr>
        <w:b/>
        <w:bCs/>
        <w:color w:val="000000" w:themeColor="text1"/>
        <w14:textFill>
          <w14:solidFill>
            <w14:schemeClr w14:val="tx1"/>
          </w14:solidFill>
        </w14:textFill>
      </w:rPr>
      <w:tblPr>
        <w:tblLayout w:type="fixed"/>
      </w:tblPr>
      <w:tcPr>
        <w:shd w:val="clear" w:color="auto" w:fill="B6DDE8" w:themeFill="accent5" w:themeFillTint="66"/>
      </w:tcPr>
    </w:tblStylePr>
    <w:tblStylePr w:type="fir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la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134">
    <w:name w:val="Colorful Grid Accent 6"/>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DE9D9" w:themeFill="accent6" w:themeFillTint="33"/>
    </w:tcPr>
    <w:tblStylePr w:type="firstRow">
      <w:rPr>
        <w:b/>
        <w:bCs/>
      </w:rPr>
      <w:tblPr>
        <w:tblLayout w:type="fixed"/>
      </w:tblPr>
      <w:tcPr>
        <w:shd w:val="clear" w:color="auto" w:fill="FBD4B4" w:themeFill="accent6" w:themeFillTint="66"/>
      </w:tcPr>
    </w:tblStylePr>
    <w:tblStylePr w:type="lastRow">
      <w:rPr>
        <w:b/>
        <w:bCs/>
        <w:color w:val="000000" w:themeColor="text1"/>
        <w14:textFill>
          <w14:solidFill>
            <w14:schemeClr w14:val="tx1"/>
          </w14:solidFill>
        </w14:textFill>
      </w:rPr>
      <w:tblPr>
        <w:tblLayout w:type="fixed"/>
      </w:tblPr>
      <w:tcPr>
        <w:shd w:val="clear" w:color="auto" w:fill="FBD4B4" w:themeFill="accent6" w:themeFillTint="66"/>
      </w:tcPr>
    </w:tblStylePr>
    <w:tblStylePr w:type="fir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la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character" w:customStyle="1" w:styleId="135">
    <w:name w:val="Header Char"/>
    <w:basedOn w:val="32"/>
    <w:link w:val="25"/>
    <w:qFormat/>
    <w:uiPriority w:val="99"/>
  </w:style>
  <w:style w:type="character" w:customStyle="1" w:styleId="136">
    <w:name w:val="Footer Char"/>
    <w:basedOn w:val="32"/>
    <w:link w:val="24"/>
    <w:qFormat/>
    <w:uiPriority w:val="99"/>
  </w:style>
  <w:style w:type="paragraph" w:customStyle="1" w:styleId="137">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8">
    <w:name w:val="Heading 1 Char"/>
    <w:basedOn w:val="32"/>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Heading 2 Char"/>
    <w:basedOn w:val="32"/>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Heading 3 Char"/>
    <w:basedOn w:val="32"/>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Title Char"/>
    <w:basedOn w:val="32"/>
    <w:link w:val="3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Subtitle Char"/>
    <w:basedOn w:val="32"/>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customStyle="1" w:styleId="143">
    <w:name w:val="List Paragraph"/>
    <w:basedOn w:val="1"/>
    <w:qFormat/>
    <w:uiPriority w:val="34"/>
    <w:pPr>
      <w:ind w:left="720"/>
      <w:contextualSpacing/>
    </w:pPr>
  </w:style>
  <w:style w:type="character" w:customStyle="1" w:styleId="144">
    <w:name w:val="Body Text Char"/>
    <w:basedOn w:val="32"/>
    <w:link w:val="19"/>
    <w:qFormat/>
    <w:uiPriority w:val="99"/>
  </w:style>
  <w:style w:type="character" w:customStyle="1" w:styleId="145">
    <w:name w:val="Body Text 2 Char"/>
    <w:basedOn w:val="32"/>
    <w:link w:val="28"/>
    <w:qFormat/>
    <w:uiPriority w:val="99"/>
  </w:style>
  <w:style w:type="character" w:customStyle="1" w:styleId="146">
    <w:name w:val="Body Text 3 Char"/>
    <w:basedOn w:val="32"/>
    <w:link w:val="17"/>
    <w:qFormat/>
    <w:uiPriority w:val="99"/>
    <w:rPr>
      <w:sz w:val="16"/>
      <w:szCs w:val="16"/>
    </w:rPr>
  </w:style>
  <w:style w:type="character" w:customStyle="1" w:styleId="147">
    <w:name w:val="Macro Text Char"/>
    <w:basedOn w:val="32"/>
    <w:link w:val="13"/>
    <w:qFormat/>
    <w:uiPriority w:val="99"/>
    <w:rPr>
      <w:rFonts w:ascii="Courier" w:hAnsi="Courier"/>
      <w:sz w:val="20"/>
      <w:szCs w:val="20"/>
    </w:rPr>
  </w:style>
  <w:style w:type="paragraph" w:customStyle="1"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Quote Char"/>
    <w:basedOn w:val="32"/>
    <w:link w:val="148"/>
    <w:qFormat/>
    <w:uiPriority w:val="29"/>
    <w:rPr>
      <w:i/>
      <w:iCs/>
      <w:color w:val="000000" w:themeColor="text1"/>
      <w14:textFill>
        <w14:solidFill>
          <w14:schemeClr w14:val="tx1"/>
        </w14:solidFill>
      </w14:textFill>
    </w:rPr>
  </w:style>
  <w:style w:type="character" w:customStyle="1" w:styleId="150">
    <w:name w:val="Heading 4 Char"/>
    <w:basedOn w:val="32"/>
    <w:link w:val="5"/>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Heading 5 Char"/>
    <w:basedOn w:val="32"/>
    <w:link w:val="6"/>
    <w:semiHidden/>
    <w:qFormat/>
    <w:uiPriority w:val="9"/>
    <w:rPr>
      <w:rFonts w:asciiTheme="majorHAnsi" w:hAnsiTheme="majorHAnsi" w:eastAsiaTheme="majorEastAsia" w:cstheme="majorBidi"/>
      <w:color w:val="254061" w:themeColor="accent1" w:themeShade="80"/>
    </w:rPr>
  </w:style>
  <w:style w:type="character" w:customStyle="1" w:styleId="152">
    <w:name w:val="Heading 6 Char"/>
    <w:basedOn w:val="32"/>
    <w:link w:val="7"/>
    <w:semiHidden/>
    <w:qFormat/>
    <w:uiPriority w:val="9"/>
    <w:rPr>
      <w:rFonts w:asciiTheme="majorHAnsi" w:hAnsiTheme="majorHAnsi" w:eastAsiaTheme="majorEastAsia" w:cstheme="majorBidi"/>
      <w:i/>
      <w:iCs/>
      <w:color w:val="254061" w:themeColor="accent1" w:themeShade="80"/>
    </w:rPr>
  </w:style>
  <w:style w:type="character" w:customStyle="1" w:styleId="153">
    <w:name w:val="Heading 7 Char"/>
    <w:basedOn w:val="32"/>
    <w:link w:val="8"/>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Heading 8 Char"/>
    <w:basedOn w:val="32"/>
    <w:link w:val="9"/>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Heading 9 Char"/>
    <w:basedOn w:val="32"/>
    <w:link w:val="10"/>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customStyle="1"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Intense Quote Char"/>
    <w:basedOn w:val="32"/>
    <w:link w:val="156"/>
    <w:qFormat/>
    <w:uiPriority w:val="30"/>
    <w:rPr>
      <w:b/>
      <w:bCs/>
      <w:i/>
      <w:iCs/>
      <w:color w:val="4F81BD" w:themeColor="accent1"/>
      <w14:textFill>
        <w14:solidFill>
          <w14:schemeClr w14:val="accent1"/>
        </w14:solidFill>
      </w14:textFill>
    </w:rPr>
  </w:style>
  <w:style w:type="character" w:customStyle="1" w:styleId="158">
    <w:name w:val="Subtle Emphasis"/>
    <w:basedOn w:val="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Intense Emphasis"/>
    <w:basedOn w:val="32"/>
    <w:qFormat/>
    <w:uiPriority w:val="21"/>
    <w:rPr>
      <w:b/>
      <w:bCs/>
      <w:i/>
      <w:iCs/>
      <w:color w:val="4F81BD" w:themeColor="accent1"/>
      <w14:textFill>
        <w14:solidFill>
          <w14:schemeClr w14:val="accent1"/>
        </w14:solidFill>
      </w14:textFill>
    </w:rPr>
  </w:style>
  <w:style w:type="character" w:customStyle="1" w:styleId="160">
    <w:name w:val="Subtle Reference"/>
    <w:basedOn w:val="32"/>
    <w:qFormat/>
    <w:uiPriority w:val="31"/>
    <w:rPr>
      <w:smallCaps/>
      <w:color w:val="C0504D" w:themeColor="accent2"/>
      <w:u w:val="single"/>
      <w14:textFill>
        <w14:solidFill>
          <w14:schemeClr w14:val="accent2"/>
        </w14:solidFill>
      </w14:textFill>
    </w:rPr>
  </w:style>
  <w:style w:type="character" w:customStyle="1" w:styleId="161">
    <w:name w:val="Intense Reference"/>
    <w:basedOn w:val="32"/>
    <w:qFormat/>
    <w:uiPriority w:val="32"/>
    <w:rPr>
      <w:b/>
      <w:bCs/>
      <w:smallCaps/>
      <w:color w:val="C0504D" w:themeColor="accent2"/>
      <w:spacing w:val="5"/>
      <w:u w:val="single"/>
      <w14:textFill>
        <w14:solidFill>
          <w14:schemeClr w14:val="accent2"/>
        </w14:solidFill>
      </w14:textFill>
    </w:rPr>
  </w:style>
  <w:style w:type="character" w:customStyle="1" w:styleId="162">
    <w:name w:val="Book Title"/>
    <w:basedOn w:val="32"/>
    <w:qFormat/>
    <w:uiPriority w:val="33"/>
    <w:rPr>
      <w:b/>
      <w:bCs/>
      <w:smallCaps/>
      <w:spacing w:val="5"/>
    </w:rPr>
  </w:style>
  <w:style w:type="paragraph" w:customStyle="1" w:styleId="163">
    <w:name w:val="TOC Heading"/>
    <w:basedOn w:val="2"/>
    <w:next w:val="1"/>
    <w:unhideWhenUsed/>
    <w:qFormat/>
    <w:uiPriority w:val="39"/>
    <w:pPr>
      <w:outlineLvl w:val="9"/>
    </w:pPr>
  </w:style>
  <w:style w:type="paragraph" w:customStyle="1" w:styleId="164">
    <w:name w:val="p_15_宋体"/>
    <w:basedOn w:val="1"/>
    <w:qFormat/>
    <w:uiPriority w:val="0"/>
    <w:rPr>
      <w:rFonts w:ascii="Times New Roman" w:hAnsi="宋体" w:eastAsia="宋体"/>
      <w:b/>
      <w:color w:val="000000"/>
      <w:sz w:val="30"/>
    </w:rPr>
  </w:style>
  <w:style w:type="paragraph" w:customStyle="1" w:styleId="165">
    <w:name w:val="p_12_宋体"/>
    <w:basedOn w:val="1"/>
    <w:qFormat/>
    <w:uiPriority w:val="0"/>
    <w:rPr>
      <w:rFonts w:ascii="Times New Roman" w:hAnsi="宋体" w:eastAsia="宋体"/>
      <w:b/>
      <w:color w:val="000000"/>
      <w:sz w:val="24"/>
    </w:rPr>
  </w:style>
  <w:style w:type="paragraph" w:customStyle="1" w:styleId="166">
    <w:name w:val="p_10_宋体"/>
    <w:basedOn w:val="1"/>
    <w:qFormat/>
    <w:uiPriority w:val="0"/>
    <w:rPr>
      <w:rFonts w:ascii="Times New Roman" w:hAnsi="宋体" w:eastAsia="宋体"/>
      <w:b/>
      <w:color w:val="000000"/>
      <w:sz w:val="21"/>
    </w:rPr>
  </w:style>
  <w:style w:type="paragraph" w:customStyle="1" w:styleId="167">
    <w:name w:val="p_14_宋体"/>
    <w:basedOn w:val="1"/>
    <w:qFormat/>
    <w:uiPriority w:val="0"/>
    <w:rPr>
      <w:rFonts w:ascii="Times New Roman" w:hAnsi="宋体" w:eastAsia="宋体"/>
      <w:color w:val="000000"/>
      <w:sz w:val="28"/>
    </w:rPr>
  </w:style>
  <w:style w:type="paragraph" w:customStyle="1" w:styleId="168">
    <w:name w:val="p_10_华文楷体"/>
    <w:basedOn w:val="1"/>
    <w:qFormat/>
    <w:uiPriority w:val="0"/>
    <w:rPr>
      <w:rFonts w:ascii="Times New Roman" w:hAnsi="华文楷体" w:eastAsia="华文楷体"/>
      <w:color w:val="000000"/>
      <w:sz w:val="21"/>
    </w:rPr>
  </w:style>
  <w:style w:type="paragraph" w:customStyle="1" w:styleId="169">
    <w:name w:val="p_12_华文楷体"/>
    <w:basedOn w:val="1"/>
    <w:qFormat/>
    <w:uiPriority w:val="0"/>
    <w:rPr>
      <w:rFonts w:ascii="Times New Roman" w:hAnsi="华文楷体" w:eastAsia="华文楷体"/>
      <w:color w:val="000000"/>
      <w:sz w:val="24"/>
    </w:rPr>
  </w:style>
  <w:style w:type="paragraph" w:customStyle="1" w:styleId="170">
    <w:name w:val="p_16_华文楷体"/>
    <w:basedOn w:val="1"/>
    <w:qFormat/>
    <w:uiPriority w:val="0"/>
    <w:rPr>
      <w:rFonts w:ascii="Times New Roman" w:hAnsi="华文楷体" w:eastAsia="华文楷体"/>
      <w:color w:val="000000"/>
      <w:sz w:val="32"/>
    </w:rPr>
  </w:style>
  <w:style w:type="paragraph" w:customStyle="1" w:styleId="171">
    <w:name w:val="p_14_华文楷体"/>
    <w:basedOn w:val="1"/>
    <w:qFormat/>
    <w:uiPriority w:val="0"/>
    <w:rPr>
      <w:rFonts w:ascii="Times New Roman" w:hAnsi="华文楷体" w:eastAsia="华文楷体"/>
      <w:b/>
      <w:color w:val="000000"/>
      <w:sz w:val="28"/>
    </w:rPr>
  </w:style>
  <w:style w:type="paragraph" w:customStyle="1" w:styleId="172">
    <w:name w:val="p_22_华文楷体"/>
    <w:basedOn w:val="1"/>
    <w:qFormat/>
    <w:uiPriority w:val="0"/>
    <w:rPr>
      <w:rFonts w:ascii="Times New Roman" w:hAnsi="华文楷体" w:eastAsia="华文楷体"/>
      <w:color w:val="000000"/>
      <w:sz w:val="44"/>
    </w:rPr>
  </w:style>
  <w:style w:type="paragraph" w:customStyle="1" w:styleId="173">
    <w:name w:val="p_15_楷体"/>
    <w:basedOn w:val="1"/>
    <w:qFormat/>
    <w:uiPriority w:val="0"/>
    <w:rPr>
      <w:rFonts w:ascii="Times New Roman" w:hAnsi="楷体" w:eastAsia="楷体"/>
      <w:b/>
      <w:color w:val="000000"/>
      <w:sz w:val="30"/>
    </w:rPr>
  </w:style>
  <w:style w:type="paragraph" w:customStyle="1" w:styleId="174">
    <w:name w:val="p_14_楷体"/>
    <w:basedOn w:val="1"/>
    <w:qFormat/>
    <w:uiPriority w:val="0"/>
    <w:rPr>
      <w:rFonts w:ascii="Times New Roman" w:hAnsi="楷体" w:eastAsia="楷体"/>
      <w:b/>
      <w:color w:val="000000"/>
      <w:sz w:val="28"/>
    </w:rPr>
  </w:style>
  <w:style w:type="paragraph" w:customStyle="1" w:styleId="175">
    <w:name w:val="p_10_楷体"/>
    <w:basedOn w:val="1"/>
    <w:qFormat/>
    <w:uiPriority w:val="0"/>
    <w:rPr>
      <w:rFonts w:ascii="Times New Roman" w:hAnsi="楷体" w:eastAsia="楷体"/>
      <w:color w:val="000000"/>
      <w:sz w:val="21"/>
    </w:rPr>
  </w:style>
  <w:style w:type="paragraph" w:customStyle="1" w:styleId="176">
    <w:name w:val="p_16_宋体"/>
    <w:basedOn w:val="1"/>
    <w:qFormat/>
    <w:uiPriority w:val="0"/>
    <w:rPr>
      <w:rFonts w:ascii="Times New Roman" w:hAnsi="宋体" w:eastAsia="宋体"/>
      <w:color w:val="000000"/>
      <w:sz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Administrator</cp:lastModifiedBy>
  <dcterms:modified xsi:type="dcterms:W3CDTF">2022-10-11T11:01:41Z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