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</w:pPr>
      <w:r>
        <w:pict>
          <v:shape id="_x0000_s1025" o:spid="_x0000_s1025" o:spt="75" type="#_x0000_t75" style="position:absolute;left:0pt;margin-left:903pt;margin-top:967pt;height:20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北师大版七上 一元一次方程 章节测试</w:t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一、选择题（共9小题）</w:t>
      </w:r>
    </w:p>
    <w:p>
      <w:pPr>
        <w:pStyle w:val="193"/>
      </w:pPr>
      <w:r>
        <w:t>1. 下列各式：</w:t>
      </w:r>
      <w:r>
        <w:rPr>
          <w:rFonts w:ascii="宋体" w:hAnsi="宋体"/>
        </w:rPr>
        <w:t>①</w:t>
      </w:r>
      <w:r>
        <w:t xml:space="preserve"> </w:t>
      </w:r>
      <m:oMath>
        <m:r>
          <w:rPr>
            <w:rFonts w:ascii="Cambria Math" w:hAnsi="Cambria Math"/>
          </w:rPr>
          <m:t>2x−1=5</m:t>
        </m:r>
      </m:oMath>
      <w:r>
        <w:t>；</w:t>
      </w:r>
      <w:r>
        <w:rPr>
          <w:rFonts w:ascii="宋体" w:hAnsi="宋体"/>
        </w:rPr>
        <w:t>②</w:t>
      </w:r>
      <w:r>
        <w:t xml:space="preserve"> </w:t>
      </w:r>
      <m:oMath>
        <m:r>
          <w:rPr>
            <w:rFonts w:ascii="Cambria Math" w:hAnsi="Cambria Math"/>
          </w:rPr>
          <m:t>4+8=12</m:t>
        </m:r>
      </m:oMath>
      <w:r>
        <w:t>；</w:t>
      </w:r>
      <w:r>
        <w:rPr>
          <w:rFonts w:ascii="宋体" w:hAnsi="宋体"/>
        </w:rPr>
        <w:t>③</w:t>
      </w:r>
      <w:r>
        <w:t xml:space="preserve"> </w:t>
      </w:r>
      <m:oMath>
        <m:r>
          <w:rPr>
            <w:rFonts w:ascii="Cambria Math" w:hAnsi="Cambria Math"/>
          </w:rPr>
          <m:t>5x+8</m:t>
        </m:r>
      </m:oMath>
      <w:r>
        <w:t>；</w:t>
      </w:r>
      <w:r>
        <w:rPr>
          <w:rFonts w:ascii="宋体" w:hAnsi="宋体"/>
        </w:rPr>
        <w:t>④</w:t>
      </w:r>
      <w:r>
        <w:t xml:space="preserve"> </w:t>
      </w:r>
      <m:oMath>
        <m:r>
          <w:rPr>
            <w:rFonts w:ascii="Cambria Math" w:hAnsi="Cambria Math"/>
          </w:rPr>
          <m:t>2x+3y=0</m:t>
        </m:r>
      </m:oMath>
      <w:r>
        <w:t>；</w:t>
      </w:r>
      <w:r>
        <w:rPr>
          <w:rFonts w:ascii="宋体" w:hAnsi="宋体"/>
        </w:rPr>
        <w:t>⑤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>；</w:t>
      </w:r>
      <w:r>
        <w:rPr>
          <w:rFonts w:ascii="宋体" w:hAnsi="宋体"/>
        </w:rPr>
        <w:t>⑥</w:t>
      </w:r>
      <w:r>
        <w:t xml:space="preserve"> </w:t>
      </w:r>
      <m:oMath>
        <m:r>
          <w:rPr>
            <w:rFonts w:ascii="Cambria Math" w:hAnsi="Cambria Math"/>
          </w:rPr>
          <m:t>2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−5x−1</m:t>
        </m:r>
      </m:oMath>
      <w:r>
        <w:t>；</w:t>
      </w:r>
      <w:r>
        <w:rPr>
          <w:rFonts w:ascii="宋体" w:hAnsi="宋体"/>
        </w:rPr>
        <w:t>⑦</w:t>
      </w:r>
      <w:r>
        <w:t xml:space="preserve"> 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+1=2</m:t>
        </m:r>
      </m:oMath>
      <w:r>
        <w:t>；</w:t>
      </w:r>
      <w:r>
        <w:rPr>
          <w:rFonts w:ascii="宋体" w:hAnsi="宋体"/>
        </w:rPr>
        <w:t>⑧</w:t>
      </w:r>
      <w:r>
        <w:t xml:space="preserve"> </w:t>
      </w:r>
      <m:oMath>
        <m:f>
          <m:fPr/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y</m:t>
            </m:r>
          </m:den>
        </m:f>
        <m:r>
          <w:rPr>
            <w:rFonts w:ascii="Cambria Math" w:hAnsi="Cambria Math"/>
          </w:rPr>
          <m:t>=6y−9</m:t>
        </m:r>
      </m:oMath>
      <w:r>
        <w:t xml:space="preserve">．其中是方程的有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w:r>
        <w:rPr>
          <w:rFonts w:ascii="宋体" w:hAnsi="宋体"/>
        </w:rPr>
        <w:t>①②④⑤</w:t>
      </w:r>
      <w:r>
        <w:tab/>
      </w:r>
      <w:r>
        <w:t xml:space="preserve">B. </w:t>
      </w:r>
      <w:r>
        <w:rPr>
          <w:rFonts w:ascii="宋体" w:hAnsi="宋体"/>
        </w:rPr>
        <w:t>①②⑤⑦⑧</w:t>
      </w:r>
      <w:r>
        <w:tab/>
      </w:r>
      <w:r>
        <w:t xml:space="preserve">C. </w:t>
      </w:r>
      <w:r>
        <w:rPr>
          <w:rFonts w:ascii="宋体" w:hAnsi="宋体"/>
        </w:rPr>
        <w:t>①④⑦⑧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8</m:t>
        </m:r>
      </m:oMath>
      <w:r>
        <w:t xml:space="preserve"> 个都是</w:t>
      </w:r>
    </w:p>
    <w:p>
      <w:pPr>
        <w:pStyle w:val="187"/>
      </w:pPr>
      <w:r>
        <w:t xml:space="preserve">  </w:t>
      </w:r>
    </w:p>
    <w:p>
      <w:pPr>
        <w:pStyle w:val="193"/>
      </w:pPr>
      <w:r>
        <w:t>2. 观察方程：</w:t>
      </w:r>
      <m:oMath>
        <m:r>
          <w:rPr>
            <w:rFonts w:ascii="Cambria Math" w:hAnsi="Cambria Math"/>
          </w:rPr>
          <m:t>3x=10</m:t>
        </m:r>
      </m:oMath>
      <w:r>
        <w:t>，</w:t>
      </w:r>
      <m:oMath>
        <m:r>
          <w:rPr>
            <w:rFonts w:ascii="Cambria Math" w:hAnsi="Cambria Math"/>
          </w:rPr>
          <m:t>5x−</m:t>
        </m:r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y=35</m:t>
        </m:r>
      </m:oMath>
      <w:r>
        <w:t>，</w:t>
      </w:r>
      <m:oMath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−14=0</m:t>
        </m:r>
      </m:oMath>
      <w:r>
        <w:t>，</w:t>
      </w:r>
      <m:oMath>
        <m:r>
          <w:rPr>
            <w:rFonts w:ascii="Cambria Math" w:hAnsi="Cambria Math"/>
          </w:rPr>
          <m:t>4z−3</m:t>
        </m:r>
        <m:d>
          <m:dPr/>
          <m:e>
            <m:r>
              <w:rPr>
                <w:rFonts w:ascii="Cambria Math" w:hAnsi="Cambria Math"/>
              </w:rPr>
              <m:t>z+2</m:t>
            </m:r>
          </m:e>
        </m:d>
        <m:r>
          <w:rPr>
            <w:rFonts w:ascii="Cambria Math" w:hAnsi="Cambria Math"/>
          </w:rPr>
          <m:t>=1</m:t>
        </m:r>
      </m:oMath>
      <w:r>
        <w:t xml:space="preserve">．其中一元一次方程有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</m:t>
        </m:r>
      </m:oMath>
      <w:r>
        <w:t xml:space="preserve"> 个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2</m:t>
        </m:r>
      </m:oMath>
      <w:r>
        <w:t xml:space="preserve"> 个</w:t>
      </w:r>
      <w:r>
        <w:tab/>
      </w:r>
      <w:r>
        <w:t xml:space="preserve">C. </w:t>
      </w:r>
      <m:oMath>
        <m:r>
          <w:rPr>
            <w:rFonts w:ascii="Cambria Math" w:hAnsi="Cambria Math"/>
          </w:rPr>
          <m:t>3</m:t>
        </m:r>
      </m:oMath>
      <w:r>
        <w:t xml:space="preserve"> 个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4</m:t>
        </m:r>
      </m:oMath>
      <w:r>
        <w:t xml:space="preserve"> 个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3. 某市按以下规定收取每月水费：若每月每户不超过 </w:t>
      </w:r>
      <m:oMath>
        <m:r>
          <w:rPr>
            <w:rFonts w:ascii="Cambria Math" w:hAnsi="Cambria Math"/>
          </w:rPr>
          <m:t>20</m:t>
        </m:r>
      </m:oMath>
      <w:r>
        <w:t xml:space="preserve"> 立方米，则每立方米按 </w:t>
      </w:r>
      <m:oMath>
        <m:r>
          <w:rPr>
            <w:rFonts w:ascii="Cambria Math" w:hAnsi="Cambria Math"/>
          </w:rPr>
          <m:t>1.2</m:t>
        </m:r>
      </m:oMath>
      <w:r>
        <w:t xml:space="preserve"> 元收费，若超过 </w:t>
      </w:r>
      <m:oMath>
        <m:r>
          <w:rPr>
            <w:rFonts w:ascii="Cambria Math" w:hAnsi="Cambria Math"/>
          </w:rPr>
          <m:t>20</m:t>
        </m:r>
      </m:oMath>
      <w:r>
        <w:t xml:space="preserve"> 立方米则超过部分每立方米按 </w:t>
      </w:r>
      <m:oMath>
        <m:r>
          <w:rPr>
            <w:rFonts w:ascii="Cambria Math" w:hAnsi="Cambria Math"/>
          </w:rPr>
          <m:t>2</m:t>
        </m:r>
      </m:oMath>
      <w:r>
        <w:t xml:space="preserve"> 元收费．如果某户居民在某月所交水费的平均水价为每立方米 </w:t>
      </w:r>
      <m:oMath>
        <m:r>
          <w:rPr>
            <w:rFonts w:ascii="Cambria Math" w:hAnsi="Cambria Math"/>
          </w:rPr>
          <m:t>1.5</m:t>
        </m:r>
      </m:oMath>
      <w:r>
        <w:t xml:space="preserve"> 元，那么这个月共用多少立方米的水?设这个月共用 </w:t>
      </w:r>
      <m:oMath>
        <m:r>
          <w:rPr>
            <w:rFonts w:ascii="Cambria Math" w:hAnsi="Cambria Math"/>
          </w:rPr>
          <m:t>x</m:t>
        </m:r>
      </m:oMath>
      <w:r>
        <w:t xml:space="preserve"> 立方米的水，下列方程正确的是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6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1.2×20+2</m:t>
        </m:r>
        <m:d>
          <m:dPr/>
          <m:e>
            <m:r>
              <w:rPr>
                <w:rFonts w:ascii="Cambria Math" w:hAnsi="Cambria Math"/>
              </w:rPr>
              <m:t>x−20</m:t>
            </m:r>
          </m:e>
        </m:d>
        <m:r>
          <w:rPr>
            <w:rFonts w:ascii="Cambria Math" w:hAnsi="Cambria Math"/>
          </w:rPr>
          <m:t>=1.5x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1.2×20+2x=1.5x</m:t>
        </m:r>
      </m:oMath>
    </w:p>
    <w:p>
      <w:pPr>
        <w:pStyle w:val="196"/>
      </w:pPr>
      <w:r>
        <w:tab/>
      </w:r>
      <w:r>
        <w:t xml:space="preserve">C. </w:t>
      </w:r>
      <m:oMath>
        <m:f>
          <m:fPr/>
          <m:num>
            <m:r>
              <w:rPr>
                <w:rFonts w:ascii="Cambria Math" w:hAnsi="Cambria Math"/>
              </w:rPr>
              <m:t>1.2+2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x=1.5x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2x−1.2×20=1.5x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4. 若 </w:t>
      </w:r>
      <m:oMath>
        <m:r>
          <w:rPr>
            <w:rFonts w:ascii="Cambria Math" w:hAnsi="Cambria Math"/>
          </w:rPr>
          <m:t>∣x+1∣=2</m:t>
        </m:r>
      </m:oMath>
      <w:r>
        <w:t xml:space="preserve">，则 </w:t>
      </w:r>
      <m:oMath>
        <m:r>
          <w:rPr>
            <w:rFonts w:ascii="Cambria Math" w:hAnsi="Cambria Math"/>
          </w:rPr>
          <m:t>x</m:t>
        </m:r>
      </m:oMath>
      <w:r>
        <w:t xml:space="preserve"> 的值是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−3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1</m:t>
        </m:r>
      </m:oMath>
      <w:r>
        <w:t xml:space="preserve"> 或 </w:t>
      </w:r>
      <m:oMath>
        <m:r>
          <w:rPr>
            <w:rFonts w:ascii="Cambria Math" w:hAnsi="Cambria Math"/>
          </w:rPr>
          <m:t>3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1</m:t>
        </m:r>
      </m:oMath>
      <w:r>
        <w:t xml:space="preserve"> 或 </w:t>
      </w:r>
      <m:oMath>
        <m:r>
          <w:rPr>
            <w:rFonts w:ascii="Cambria Math" w:hAnsi="Cambria Math"/>
          </w:rPr>
          <m:t>−3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5. 如图，某人沿着边长为 </w:t>
      </w:r>
      <m:oMath>
        <m:r>
          <w:rPr>
            <w:rFonts w:ascii="Cambria Math" w:hAnsi="Cambria Math"/>
          </w:rPr>
          <m:t>90</m:t>
        </m:r>
      </m:oMath>
      <w:r>
        <w:t xml:space="preserve"> 米的正方形，按 </w:t>
      </w:r>
      <m:oMath>
        <m:r>
          <w:rPr>
            <w:rFonts w:ascii="Cambria Math" w:hAnsi="Cambria Math"/>
          </w:rPr>
          <m:t>A→C→D→B→A⋯</m:t>
        </m:r>
      </m:oMath>
      <w:r>
        <w:t xml:space="preserve"> 方向运动，甲从 </w:t>
      </w:r>
      <m:oMath>
        <m:r>
          <w:rPr>
            <w:rFonts w:ascii="Cambria Math" w:hAnsi="Cambria Math"/>
          </w:rPr>
          <m:t>A</m:t>
        </m:r>
      </m:oMath>
      <w:r>
        <w:t xml:space="preserve"> 以 </w:t>
      </w:r>
      <m:oMath>
        <m:r>
          <w:rPr>
            <w:rFonts w:ascii="Cambria Math" w:hAnsi="Cambria Math"/>
          </w:rPr>
          <m:t>64</m:t>
        </m:r>
      </m:oMath>
      <w:r>
        <w:t xml:space="preserve"> 米/分的速度，乙从 </w:t>
      </w:r>
      <m:oMath>
        <m:r>
          <w:rPr>
            <w:rFonts w:ascii="Cambria Math" w:hAnsi="Cambria Math"/>
          </w:rPr>
          <m:t>C</m:t>
        </m:r>
      </m:oMath>
      <w:r>
        <w:t xml:space="preserve"> 以 </w:t>
      </w:r>
      <m:oMath>
        <m:r>
          <w:rPr>
            <w:rFonts w:ascii="Cambria Math" w:hAnsi="Cambria Math"/>
          </w:rPr>
          <m:t>90</m:t>
        </m:r>
      </m:oMath>
      <w:r>
        <w:t xml:space="preserve"> 米/分的速度行走，当乙第一次追上甲时在正方形的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75"/>
        </w:rPr>
        <w:drawing>
          <wp:inline distT="0" distB="0" distL="114300" distR="114300">
            <wp:extent cx="1038225" cy="1085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AB</m:t>
        </m:r>
      </m:oMath>
      <w:r>
        <w:t xml:space="preserve"> 边上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CA</m:t>
        </m:r>
      </m:oMath>
      <w:r>
        <w:t xml:space="preserve"> 边上</w:t>
      </w:r>
      <w:r>
        <w:tab/>
      </w:r>
      <w:r>
        <w:t xml:space="preserve">C. </w:t>
      </w:r>
      <m:oMath>
        <m:r>
          <w:rPr>
            <w:rFonts w:ascii="Cambria Math" w:hAnsi="Cambria Math"/>
          </w:rPr>
          <m:t>DC</m:t>
        </m:r>
      </m:oMath>
      <w:r>
        <w:t xml:space="preserve"> 边上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BD</m:t>
        </m:r>
      </m:oMath>
      <w:r>
        <w:t xml:space="preserve"> 边上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6. 如果 </w:t>
      </w:r>
      <m:oMath>
        <m:r>
          <w:rPr>
            <w:rFonts w:ascii="Cambria Math" w:hAnsi="Cambria Math"/>
          </w:rPr>
          <m:t>2</m:t>
        </m:r>
        <m:d>
          <m:dPr/>
          <m:e>
            <m:r>
              <w:rPr>
                <w:rFonts w:ascii="Cambria Math" w:hAnsi="Cambria Math"/>
              </w:rPr>
              <m:t>x+3</m:t>
            </m:r>
          </m:e>
        </m:d>
      </m:oMath>
      <w:r>
        <w:t xml:space="preserve"> 的值与 </w:t>
      </w:r>
      <m:oMath>
        <m:r>
          <w:rPr>
            <w:rFonts w:ascii="Cambria Math" w:hAnsi="Cambria Math"/>
          </w:rPr>
          <m:t>3</m:t>
        </m:r>
        <m:d>
          <m:dPr/>
          <m:e>
            <m:r>
              <w:rPr>
                <w:rFonts w:ascii="Cambria Math" w:hAnsi="Cambria Math"/>
              </w:rPr>
              <m:t>1−x</m:t>
            </m:r>
          </m:e>
        </m:d>
      </m:oMath>
      <w:r>
        <w:t xml:space="preserve"> 的值互为相反数，那么 </w:t>
      </w:r>
      <m:oMath>
        <m:r>
          <w:rPr>
            <w:rFonts w:ascii="Cambria Math" w:hAnsi="Cambria Math"/>
          </w:rPr>
          <m:t>x</m:t>
        </m:r>
      </m:oMath>
      <w:r>
        <w:t xml:space="preserve"> 等于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9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8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−9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−8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7. 下列运用等式的性质对等式进行变形，正确的有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rFonts w:ascii="宋体" w:hAnsi="宋体"/>
        </w:rPr>
        <w:t>①</w:t>
      </w:r>
      <w:r>
        <w:t xml:space="preserve">若 </w:t>
      </w:r>
      <m:oMath>
        <m:r>
          <w:rPr>
            <w:rFonts w:ascii="Cambria Math" w:hAnsi="Cambria Math"/>
          </w:rPr>
          <m:t>a=b</m:t>
        </m:r>
      </m:oMath>
      <w:r>
        <w:t xml:space="preserve">，则 </w:t>
      </w:r>
      <m:oMath>
        <m:r>
          <w:rPr>
            <w:rFonts w:ascii="Cambria Math" w:hAnsi="Cambria Math"/>
          </w:rPr>
          <m:t>ac=bc</m:t>
        </m:r>
      </m:oMath>
      <w:r>
        <w:t>；</w:t>
      </w:r>
    </w:p>
    <w:p>
      <w:pPr>
        <w:pStyle w:val="193"/>
      </w:pPr>
      <w:r>
        <w:tab/>
      </w:r>
      <w:r>
        <w:rPr>
          <w:rFonts w:ascii="宋体" w:hAnsi="宋体"/>
        </w:rPr>
        <w:t>②</w:t>
      </w:r>
      <w:r>
        <w:t xml:space="preserve">若 </w:t>
      </w:r>
      <m:oMath>
        <m:r>
          <w:rPr>
            <w:rFonts w:ascii="Cambria Math" w:hAnsi="Cambria Math"/>
          </w:rPr>
          <m:t>ac=bc</m:t>
        </m:r>
      </m:oMath>
      <w:r>
        <w:t xml:space="preserve">，则 </w:t>
      </w:r>
      <m:oMath>
        <m:r>
          <w:rPr>
            <w:rFonts w:ascii="Cambria Math" w:hAnsi="Cambria Math"/>
          </w:rPr>
          <m:t>a=b</m:t>
        </m:r>
      </m:oMath>
      <w:r>
        <w:t>；</w:t>
      </w:r>
    </w:p>
    <w:p>
      <w:pPr>
        <w:pStyle w:val="193"/>
      </w:pPr>
      <w:r>
        <w:tab/>
      </w:r>
      <w:r>
        <w:rPr>
          <w:rFonts w:ascii="宋体" w:hAnsi="宋体"/>
        </w:rPr>
        <w:t>③</w:t>
      </w:r>
      <w:r>
        <w:t xml:space="preserve">若 </w:t>
      </w:r>
      <m:oMath>
        <m:r>
          <w:rPr>
            <w:rFonts w:ascii="Cambria Math" w:hAnsi="Cambria Math"/>
          </w:rPr>
          <m:t>a=b</m:t>
        </m:r>
      </m:oMath>
      <w:r>
        <w:t xml:space="preserve">，则 </w:t>
      </w:r>
      <m:oMath>
        <m:f>
          <m:fPr/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>
        <w:t>；</w:t>
      </w:r>
    </w:p>
    <w:p>
      <w:pPr>
        <w:pStyle w:val="193"/>
      </w:pPr>
      <w:r>
        <w:tab/>
      </w:r>
      <w:r>
        <w:rPr>
          <w:rFonts w:ascii="宋体" w:hAnsi="宋体"/>
        </w:rPr>
        <w:t>④</w:t>
      </w:r>
      <w:r>
        <w:t xml:space="preserve">若 </w:t>
      </w:r>
      <m:oMath>
        <m:f>
          <m:fPr/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>
        <w:t xml:space="preserve">，则 </w:t>
      </w:r>
      <m:oMath>
        <m:r>
          <w:rPr>
            <w:rFonts w:ascii="Cambria Math" w:hAnsi="Cambria Math"/>
          </w:rPr>
          <m:t>a=b</m:t>
        </m:r>
      </m:oMath>
      <w:r>
        <w:t>．</w:t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</m:t>
        </m:r>
      </m:oMath>
      <w:r>
        <w:t xml:space="preserve"> 个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2</m:t>
        </m:r>
      </m:oMath>
      <w:r>
        <w:t xml:space="preserve"> 个</w:t>
      </w:r>
      <w:r>
        <w:tab/>
      </w:r>
      <w:r>
        <w:t xml:space="preserve">C. </w:t>
      </w:r>
      <m:oMath>
        <m:r>
          <w:rPr>
            <w:rFonts w:ascii="Cambria Math" w:hAnsi="Cambria Math"/>
          </w:rPr>
          <m:t>3</m:t>
        </m:r>
      </m:oMath>
      <w:r>
        <w:t xml:space="preserve"> 个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4</m:t>
        </m:r>
      </m:oMath>
      <w:r>
        <w:t xml:space="preserve"> 个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8. 一件工作，甲独立完成需要 </w:t>
      </w:r>
      <m:oMath>
        <m:r>
          <w:rPr>
            <w:rFonts w:ascii="Cambria Math" w:hAnsi="Cambria Math"/>
          </w:rPr>
          <m:t>10</m:t>
        </m:r>
      </m:oMath>
      <w:r>
        <w:t xml:space="preserve"> 天，乙独立完成需要 </w:t>
      </w:r>
      <m:oMath>
        <m:r>
          <w:rPr>
            <w:rFonts w:ascii="Cambria Math" w:hAnsi="Cambria Math"/>
          </w:rPr>
          <m:t>15</m:t>
        </m:r>
      </m:oMath>
      <w:r>
        <w:t xml:space="preserve"> 天，现在两人合作完工后，厂家共付给 </w:t>
      </w:r>
      <m:oMath>
        <m:r>
          <w:rPr>
            <w:rFonts w:ascii="Cambria Math" w:hAnsi="Cambria Math"/>
          </w:rPr>
          <m:t>4500</m:t>
        </m:r>
      </m:oMath>
      <w:r>
        <w:t xml:space="preserve"> 元，如果按完成工作量的多少分配报酬，甲、乙各分得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6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2500</m:t>
        </m:r>
      </m:oMath>
      <w:r>
        <w:t xml:space="preserve"> 元、 </w:t>
      </w:r>
      <m:oMath>
        <m:r>
          <w:rPr>
            <w:rFonts w:ascii="Cambria Math" w:hAnsi="Cambria Math"/>
          </w:rPr>
          <m:t>2000</m:t>
        </m:r>
      </m:oMath>
      <w:r>
        <w:t xml:space="preserve"> 元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2600</m:t>
        </m:r>
      </m:oMath>
      <w:r>
        <w:t xml:space="preserve"> 元、 </w:t>
      </w:r>
      <m:oMath>
        <m:r>
          <w:rPr>
            <w:rFonts w:ascii="Cambria Math" w:hAnsi="Cambria Math"/>
          </w:rPr>
          <m:t>1900</m:t>
        </m:r>
      </m:oMath>
      <w:r>
        <w:t xml:space="preserve"> 元</w:t>
      </w:r>
    </w:p>
    <w:p>
      <w:pPr>
        <w:pStyle w:val="196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2650</m:t>
        </m:r>
      </m:oMath>
      <w:r>
        <w:t xml:space="preserve"> 元、 </w:t>
      </w:r>
      <m:oMath>
        <m:r>
          <w:rPr>
            <w:rFonts w:ascii="Cambria Math" w:hAnsi="Cambria Math"/>
          </w:rPr>
          <m:t>1850</m:t>
        </m:r>
      </m:oMath>
      <w:r>
        <w:t xml:space="preserve"> 元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2700</m:t>
        </m:r>
      </m:oMath>
      <w:r>
        <w:t xml:space="preserve"> 元、 </w:t>
      </w:r>
      <m:oMath>
        <m:r>
          <w:rPr>
            <w:rFonts w:ascii="Cambria Math" w:hAnsi="Cambria Math"/>
          </w:rPr>
          <m:t>1800</m:t>
        </m:r>
      </m:oMath>
      <w:r>
        <w:t xml:space="preserve"> 元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9. 方程 </w:t>
      </w:r>
      <m:oMath>
        <m:f>
          <m:fPr/>
          <m:num>
            <m:r>
              <w:rPr>
                <w:rFonts w:ascii="Cambria Math" w:hAnsi="Cambria Math"/>
              </w:rPr>
              <m:t>x−2</m:t>
            </m:r>
          </m:num>
          <m:den>
            <m:r>
              <w:rPr>
                <w:rFonts w:ascii="Cambria Math" w:hAnsi="Cambria Math"/>
              </w:rPr>
              <m:t>0.2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x+4</m:t>
            </m:r>
          </m:num>
          <m:den>
            <m:r>
              <w:rPr>
                <w:rFonts w:ascii="Cambria Math" w:hAnsi="Cambria Math"/>
              </w:rPr>
              <m:t>0.4</m:t>
            </m:r>
          </m:den>
        </m:f>
        <m:r>
          <w:rPr>
            <w:rFonts w:ascii="Cambria Math" w:hAnsi="Cambria Math"/>
          </w:rPr>
          <m:t>=1</m:t>
        </m:r>
      </m:oMath>
      <w:r>
        <w:t xml:space="preserve"> 的解为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x=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x=</m:t>
        </m:r>
        <m:f>
          <m:fPr/>
          <m:num>
            <m:r>
              <w:rPr>
                <w:rFonts w:ascii="Cambria Math" w:hAnsi="Cambria Math"/>
              </w:rPr>
              <m:t>42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x=</m:t>
        </m:r>
        <m:f>
          <m:fPr/>
          <m:num>
            <m:r>
              <w:rPr>
                <w:rFonts w:ascii="Cambria Math" w:hAnsi="Cambria Math"/>
              </w:rPr>
              <m:t>41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x=10</m:t>
        </m:r>
      </m:oMath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二、填空题（共10小题）</w:t>
      </w:r>
    </w:p>
    <w:p>
      <w:pPr>
        <w:pStyle w:val="194"/>
      </w:pPr>
      <w:r>
        <w:t xml:space="preserve">10. 已知 </w:t>
      </w:r>
      <m:oMath>
        <m:r>
          <w:rPr>
            <w:rFonts w:ascii="Cambria Math" w:hAnsi="Cambria Math"/>
          </w:rPr>
          <m:t>mx−3=x</m:t>
        </m:r>
      </m:oMath>
      <w:r>
        <w:t xml:space="preserve"> 是关于 </w:t>
      </w:r>
      <m:oMath>
        <m:r>
          <w:rPr>
            <w:rFonts w:ascii="Cambria Math" w:hAnsi="Cambria Math"/>
          </w:rPr>
          <m:t>x</m:t>
        </m:r>
      </m:oMath>
      <w:r>
        <w:t xml:space="preserve"> 的一元一次方程，则 </w:t>
      </w:r>
      <m:oMath>
        <m:r>
          <w:rPr>
            <w:rFonts w:ascii="Cambria Math" w:hAnsi="Cambria Math"/>
          </w:rPr>
          <m:t>m</m:t>
        </m:r>
      </m:oMath>
      <w:r>
        <w:t xml:space="preserve"> 满足的条件是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11. 用方程描述实际问题中数量之间的关系的一般步骤：</w:t>
      </w:r>
      <w:r>
        <w:rPr>
          <w:u w:val="single"/>
        </w:rPr>
        <w:t xml:space="preserve">                </w:t>
      </w:r>
      <w:r>
        <w:t xml:space="preserve"> </w:t>
      </w:r>
      <m:oMath>
        <m:r>
          <w:rPr>
            <w:rFonts w:ascii="Cambria Math" w:hAnsi="Cambria Math"/>
          </w:rPr>
          <m:t>→</m:t>
        </m:r>
      </m:oMath>
      <w:r>
        <w:t xml:space="preserve"> </w:t>
      </w:r>
      <w:r>
        <w:rPr>
          <w:u w:val="single"/>
        </w:rPr>
        <w:t xml:space="preserve">                </w:t>
      </w:r>
      <w:r>
        <w:t xml:space="preserve"> </w:t>
      </w:r>
      <m:oMath>
        <m:r>
          <w:rPr>
            <w:rFonts w:ascii="Cambria Math" w:hAnsi="Cambria Math"/>
          </w:rPr>
          <m:t>→</m:t>
        </m:r>
      </m:oMath>
      <w:r>
        <w:t xml:space="preserve"> </w:t>
      </w:r>
      <w:r>
        <w:rPr>
          <w:u w:val="single"/>
        </w:rPr>
        <w:t xml:space="preserve">                </w:t>
      </w:r>
      <w:r>
        <w:t xml:space="preserve"> </w:t>
      </w:r>
      <m:oMath>
        <m:r>
          <w:rPr>
            <w:rFonts w:ascii="Cambria Math" w:hAnsi="Cambria Math"/>
          </w:rPr>
          <m:t>→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</w:pPr>
      <w:r>
        <w:tab/>
      </w:r>
      <w:r>
        <w:t>新课早知</w:t>
      </w:r>
    </w:p>
    <w:p>
      <w:pPr>
        <w:pStyle w:val="194"/>
      </w:pPr>
      <w:r>
        <w:tab/>
      </w:r>
      <w:r>
        <w:t>1．工程问题中，一般有</w:t>
      </w:r>
      <w:r>
        <w:rPr>
          <w:u w:val="single"/>
        </w:rPr>
        <w:t xml:space="preserve">                </w:t>
      </w:r>
      <w:r>
        <w:t xml:space="preserve">  、</w:t>
      </w:r>
      <w:r>
        <w:rPr>
          <w:u w:val="single"/>
        </w:rPr>
        <w:t xml:space="preserve">                </w:t>
      </w:r>
      <w:r>
        <w:t xml:space="preserve">  、</w:t>
      </w:r>
      <w:r>
        <w:rPr>
          <w:u w:val="single"/>
        </w:rPr>
        <w:t xml:space="preserve">                </w:t>
      </w:r>
      <w:r>
        <w:t xml:space="preserve">  三个量，这三个量的关系是：</w:t>
      </w:r>
      <w:r>
        <w:rPr>
          <w:u w:val="single"/>
        </w:rPr>
        <w:t xml:space="preserve">                </w:t>
      </w:r>
      <w:r>
        <w:t>，常规定工作总量为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12. 方程 </w:t>
      </w:r>
      <m:oMath>
        <m:r>
          <w:rPr>
            <w:rFonts w:ascii="Cambria Math" w:hAnsi="Cambria Math"/>
          </w:rPr>
          <m:t>x+1=0</m:t>
        </m:r>
      </m:oMath>
      <w:r>
        <w:t xml:space="preserve"> 的解是</w:t>
      </w:r>
      <w:r>
        <w:rPr>
          <w:u w:val="single"/>
        </w:rPr>
        <w:t xml:space="preserve">                </w:t>
      </w:r>
      <w:r>
        <w:t xml:space="preserve"> .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13. 我市某县城为鼓励居民节约用水，对自来水用户按分段计费方式收取水费：若每月用水不超过 </w:t>
      </w:r>
      <m:oMath>
        <m:r>
          <w:rPr>
            <w:rFonts w:ascii="Cambria Math" w:hAnsi="Cambria Math"/>
          </w:rPr>
          <m:t>7</m:t>
        </m:r>
      </m:oMath>
      <w:r>
        <w:t xml:space="preserve"> 立方米，则按每立方米 </w:t>
      </w:r>
      <m:oMath>
        <m:r>
          <w:rPr>
            <w:rFonts w:ascii="Cambria Math" w:hAnsi="Cambria Math"/>
          </w:rPr>
          <m:t>1</m:t>
        </m:r>
      </m:oMath>
      <w:r>
        <w:t xml:space="preserve"> 元收费；若每月用水超过 </w:t>
      </w:r>
      <m:oMath>
        <m:r>
          <w:rPr>
            <w:rFonts w:ascii="Cambria Math" w:hAnsi="Cambria Math"/>
          </w:rPr>
          <m:t>7</m:t>
        </m:r>
      </m:oMath>
      <w:r>
        <w:t xml:space="preserve"> 立方米，则超过部分按每立方米 </w:t>
      </w:r>
      <m:oMath>
        <m:r>
          <w:rPr>
            <w:rFonts w:ascii="Cambria Math" w:hAnsi="Cambria Math"/>
          </w:rPr>
          <m:t>2</m:t>
        </m:r>
      </m:oMath>
      <w:r>
        <w:t xml:space="preserve"> 元收费．如果某户居民今年5月缴纳了 </w:t>
      </w:r>
      <m:oMath>
        <m:r>
          <w:rPr>
            <w:rFonts w:ascii="Cambria Math" w:hAnsi="Cambria Math"/>
          </w:rPr>
          <m:t>17</m:t>
        </m:r>
      </m:oMath>
      <w:r>
        <w:t xml:space="preserve"> 元水费，那么这户居民今年5月的用水量为 </w:t>
      </w:r>
      <w:r>
        <w:rPr>
          <w:u w:val="single"/>
        </w:rPr>
        <w:t xml:space="preserve">                </w:t>
      </w:r>
      <w:r>
        <w:t xml:space="preserve"> 立方米．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14. 若 </w:t>
      </w:r>
      <m:oMath>
        <m:r>
          <w:rPr>
            <w:rFonts w:ascii="Cambria Math" w:hAnsi="Cambria Math"/>
          </w:rPr>
          <m:t>2∣x−1∣=4</m:t>
        </m:r>
      </m:oMath>
      <w:r>
        <w:t xml:space="preserve">，则 </w:t>
      </w:r>
      <m:oMath>
        <m:r>
          <w:rPr>
            <w:rFonts w:ascii="Cambria Math" w:hAnsi="Cambria Math"/>
          </w:rPr>
          <m:t>x</m:t>
        </m:r>
      </m:oMath>
      <w:r>
        <w:t xml:space="preserve"> 的值为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15. 已知 </w:t>
      </w:r>
      <m:oMath>
        <m:r>
          <w:rPr>
            <w:rFonts w:ascii="Cambria Math" w:hAnsi="Cambria Math"/>
          </w:rPr>
          <m:t>x=2</m:t>
        </m:r>
      </m:oMath>
      <w:r>
        <w:t xml:space="preserve"> 是方程 </w:t>
      </w:r>
      <m:oMath>
        <m:r>
          <w:rPr>
            <w:rFonts w:ascii="Cambria Math" w:hAnsi="Cambria Math"/>
          </w:rPr>
          <m:t>2x−5=x+m</m:t>
        </m:r>
      </m:oMath>
      <w:r>
        <w:t xml:space="preserve"> 的解，则 </w:t>
      </w:r>
      <m:oMath>
        <m:r>
          <w:rPr>
            <w:rFonts w:ascii="Cambria Math" w:hAnsi="Cambria Math"/>
          </w:rPr>
          <m:t>m</m:t>
        </m:r>
      </m:oMath>
      <w:r>
        <w:t xml:space="preserve"> 的值是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16. 已知 </w:t>
      </w:r>
      <m:oMath>
        <m:r>
          <w:rPr>
            <w:rFonts w:ascii="Cambria Math" w:hAnsi="Cambria Math"/>
          </w:rPr>
          <m:t>AB</m:t>
        </m:r>
      </m:oMath>
      <w:r>
        <w:t xml:space="preserve"> 是一段只有 </w:t>
      </w:r>
      <m:oMath>
        <m:r>
          <w:rPr>
            <w:rFonts w:ascii="Cambria Math" w:hAnsi="Cambria Math"/>
          </w:rPr>
          <m:t>3</m:t>
        </m:r>
      </m:oMath>
      <w:r>
        <w:t xml:space="preserve"> 米宽的窄道路，一辆小汽车与一辆大卡车在 </w:t>
      </w:r>
      <m:oMath>
        <m:r>
          <w:rPr>
            <w:rFonts w:ascii="Cambria Math" w:hAnsi="Cambria Math"/>
          </w:rPr>
          <m:t>AB</m:t>
        </m:r>
      </m:oMath>
      <w:r>
        <w:t xml:space="preserve"> 段相遇，必须倒车才能同行，如果小汽车在 </w:t>
      </w:r>
      <m:oMath>
        <m:r>
          <w:rPr>
            <w:rFonts w:ascii="Cambria Math" w:hAnsi="Cambria Math"/>
          </w:rPr>
          <m:t>AB</m:t>
        </m:r>
      </m:oMath>
      <w:r>
        <w:t xml:space="preserve"> 段正常行驶需 </w:t>
      </w:r>
      <m:oMath>
        <m:r>
          <w:rPr>
            <w:rFonts w:ascii="Cambria Math" w:hAnsi="Cambria Math"/>
          </w:rPr>
          <m:t>5</m:t>
        </m:r>
      </m:oMath>
      <w:r>
        <w:t xml:space="preserve"> 分钟，大卡车在 </w:t>
      </w:r>
      <m:oMath>
        <m:r>
          <w:rPr>
            <w:rFonts w:ascii="Cambria Math" w:hAnsi="Cambria Math"/>
          </w:rPr>
          <m:t>AB</m:t>
        </m:r>
      </m:oMath>
      <w:r>
        <w:t xml:space="preserve"> 段正常行驶需 </w:t>
      </w:r>
      <m:oMath>
        <m:r>
          <w:rPr>
            <w:rFonts w:ascii="Cambria Math" w:hAnsi="Cambria Math"/>
          </w:rPr>
          <m:t>10</m:t>
        </m:r>
      </m:oMath>
      <w:r>
        <w:t xml:space="preserve"> 分钟，小汽车在 </w:t>
      </w:r>
      <m:oMath>
        <m:r>
          <w:rPr>
            <w:rFonts w:ascii="Cambria Math" w:hAnsi="Cambria Math"/>
          </w:rPr>
          <m:t>AB</m:t>
        </m:r>
      </m:oMath>
      <w:r>
        <w:t xml:space="preserve"> 段正常行驶速度是它倒车的速度的 </w:t>
      </w:r>
      <m:oMath>
        <m:r>
          <w:rPr>
            <w:rFonts w:ascii="Cambria Math" w:hAnsi="Cambria Math"/>
          </w:rPr>
          <m:t>5</m:t>
        </m:r>
      </m:oMath>
      <w:r>
        <w:t xml:space="preserve"> 倍，大卡车在 </w:t>
      </w:r>
      <m:oMath>
        <m:r>
          <w:rPr>
            <w:rFonts w:ascii="Cambria Math" w:hAnsi="Cambria Math"/>
          </w:rPr>
          <m:t>AB</m:t>
        </m:r>
      </m:oMath>
      <w:r>
        <w:t xml:space="preserve"> 段正常行驶速度是它倒车的速度的 </w:t>
      </w:r>
      <m:oMath>
        <m:r>
          <w:rPr>
            <w:rFonts w:ascii="Cambria Math" w:hAnsi="Cambria Math"/>
          </w:rPr>
          <m:t>8</m:t>
        </m:r>
      </m:oMath>
      <w:r>
        <w:t xml:space="preserve"> 倍，小汽车需倒车的路程是大卡车需倒车的路程的 </w:t>
      </w:r>
      <m:oMath>
        <m:r>
          <w:rPr>
            <w:rFonts w:ascii="Cambria Math" w:hAnsi="Cambria Math"/>
          </w:rPr>
          <m:t>4</m:t>
        </m:r>
      </m:oMath>
      <w:r>
        <w:t xml:space="preserve"> 倍．则两车都通过 </w:t>
      </w:r>
      <m:oMath>
        <m:r>
          <w:rPr>
            <w:rFonts w:ascii="Cambria Math" w:hAnsi="Cambria Math"/>
          </w:rPr>
          <m:t>AB</m:t>
        </m:r>
      </m:oMath>
      <w:r>
        <w:t xml:space="preserve"> 这段狭窄路面的最短时间是</w:t>
      </w:r>
      <w:r>
        <w:rPr>
          <w:u w:val="single"/>
        </w:rPr>
        <w:t xml:space="preserve">                </w:t>
      </w:r>
      <w:r>
        <w:t>分钟．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17. 当 </w:t>
      </w:r>
      <m:oMath>
        <m:r>
          <w:rPr>
            <w:rFonts w:ascii="Cambria Math" w:hAnsi="Cambria Math"/>
          </w:rPr>
          <m:t>y=</m:t>
        </m:r>
      </m:oMath>
      <w:r>
        <w:t xml:space="preserve"> </w:t>
      </w:r>
      <w:r>
        <w:rPr>
          <w:u w:val="single"/>
        </w:rPr>
        <w:t xml:space="preserve">                </w:t>
      </w:r>
      <w:r>
        <w:t xml:space="preserve"> 时，代数式 </w:t>
      </w:r>
      <m:oMath>
        <m:f>
          <m:fPr/>
          <m:num>
            <m:r>
              <w:rPr>
                <w:rFonts w:ascii="Cambria Math" w:hAnsi="Cambria Math"/>
              </w:rPr>
              <m:t>9y−3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y−4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 的值比代数式 </w:t>
      </w:r>
      <m:oMath>
        <m:f>
          <m:fPr/>
          <m:num>
            <m:r>
              <w:rPr>
                <w:rFonts w:ascii="Cambria Math" w:hAnsi="Cambria Math"/>
              </w:rPr>
              <m:t>y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的值少 </w:t>
      </w:r>
      <m:oMath>
        <m:r>
          <w:rPr>
            <w:rFonts w:ascii="Cambria Math" w:hAnsi="Cambria Math"/>
          </w:rPr>
          <m:t>3</m:t>
        </m:r>
      </m:oMath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18. 用“●”“■”“▲”分别表示三种不同的物体，如图所示，前两架天平保持平衡，若要使第三架天平也平衡，那么“?”处应放“■”</w:t>
      </w:r>
      <w:r>
        <w:rPr>
          <w:u w:val="single"/>
        </w:rPr>
        <w:t xml:space="preserve">                </w:t>
      </w:r>
      <w:r>
        <w:t xml:space="preserve">  个.</w:t>
      </w:r>
    </w:p>
    <w:p>
      <w:pPr>
        <w:pStyle w:val="194"/>
      </w:pPr>
      <w:r>
        <w:tab/>
      </w:r>
      <w:r>
        <w:rPr>
          <w:position w:val="-71"/>
        </w:rPr>
        <w:drawing>
          <wp:inline distT="0" distB="0" distL="114300" distR="114300">
            <wp:extent cx="5579745" cy="1035050"/>
            <wp:effectExtent l="0" t="0" r="1905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0000" cy="10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19. 用直径为 </w:t>
      </w:r>
      <m:oMath>
        <m:r>
          <w:rPr>
            <w:rFonts w:ascii="Cambria Math" w:hAnsi="Cambria Math"/>
          </w:rPr>
          <m:t>8</m:t>
        </m:r>
      </m:oMath>
      <w:r>
        <w:t xml:space="preserve"> 毫米的圆钢 </w:t>
      </w:r>
      <m:oMath>
        <m:r>
          <w:rPr>
            <w:rFonts w:ascii="Cambria Math" w:hAnsi="Cambria Math"/>
          </w:rPr>
          <m:t>100</m:t>
        </m:r>
      </m:oMath>
      <w:r>
        <w:t xml:space="preserve"> 米，可拉成直径为 </w:t>
      </w:r>
      <m:oMath>
        <m:r>
          <w:rPr>
            <w:rFonts w:ascii="Cambria Math" w:hAnsi="Cambria Math"/>
          </w:rPr>
          <m:t>4</m:t>
        </m:r>
      </m:oMath>
      <w:r>
        <w:t xml:space="preserve"> 毫米的钢丝</w:t>
      </w:r>
      <w:r>
        <w:rPr>
          <w:u w:val="single"/>
        </w:rPr>
        <w:t xml:space="preserve">                </w:t>
      </w:r>
      <w:r>
        <w:t xml:space="preserve">  米．</w:t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三、解答题（共6小题）</w:t>
      </w:r>
    </w:p>
    <w:p>
      <w:pPr>
        <w:pStyle w:val="194"/>
      </w:pPr>
      <w:r>
        <w:t xml:space="preserve">20. </w:t>
      </w:r>
      <m:oMath>
        <m:r>
          <w:rPr>
            <w:rFonts w:ascii="Cambria Math" w:hAnsi="Cambria Math"/>
          </w:rPr>
          <m:t>k</m:t>
        </m:r>
      </m:oMath>
      <w:r>
        <w:t xml:space="preserve"> 为何值时，多项式 </w:t>
      </w:r>
      <m:oMath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−2kxy−3</m:t>
        </m:r>
        <m:sSup>
          <m:sSupPr/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+3xy−x−y</m:t>
        </m:r>
      </m:oMath>
      <w:r>
        <w:t xml:space="preserve"> 中不含 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 xml:space="preserve"> 的乘积项?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21. 已知方程 </w:t>
      </w:r>
      <m:oMath>
        <m:d>
          <m:dPr/>
          <m:e>
            <m:r>
              <w:rPr>
                <w:rFonts w:ascii="Cambria Math" w:hAnsi="Cambria Math"/>
              </w:rPr>
              <m:t>a+3</m:t>
            </m:r>
          </m:e>
        </m:d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d>
              <m:dPr>
                <m:begChr m:val="∣"/>
                <m:endChr m:val="∣"/>
              </m:dPr>
              <m:e>
                <m:r>
                  <w:rPr>
                    <w:rFonts w:ascii="Cambria Math" w:hAnsi="Cambria Math"/>
                  </w:rPr>
                  <m:t>a</m:t>
                </m:r>
              </m:e>
            </m:d>
            <m:r>
              <w:rPr>
                <w:rFonts w:ascii="Cambria Math" w:hAnsi="Cambria Math"/>
              </w:rPr>
              <m:t>−2</m:t>
            </m:r>
          </m:sup>
        </m:sSup>
        <m:r>
          <w:rPr>
            <w:rFonts w:ascii="Cambria Math" w:hAnsi="Cambria Math"/>
          </w:rPr>
          <m:t>+2=a−3</m:t>
        </m:r>
      </m:oMath>
      <w:r>
        <w:t xml:space="preserve"> 是关于 </w:t>
      </w:r>
      <m:oMath>
        <m:r>
          <w:rPr>
            <w:rFonts w:ascii="Cambria Math" w:hAnsi="Cambria Math"/>
          </w:rPr>
          <m:t>x</m:t>
        </m:r>
      </m:oMath>
      <w:r>
        <w:t xml:space="preserve"> 的一元一次方程，求 </w:t>
      </w:r>
      <m:oMath>
        <m:r>
          <w:rPr>
            <w:rFonts w:ascii="Cambria Math" w:hAnsi="Cambria Math"/>
          </w:rPr>
          <m:t>a</m:t>
        </m:r>
      </m:oMath>
      <w:r>
        <w:t xml:space="preserve"> 的值．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22. 用一根长为 </w:t>
      </w:r>
      <m:oMath>
        <m:r>
          <w:rPr>
            <w:rFonts w:ascii="Cambria Math" w:hAnsi="Cambria Math"/>
          </w:rPr>
          <m:t>10 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 的铁丝围成一个长方形，</w:t>
      </w:r>
    </w:p>
    <w:p>
      <w:pPr>
        <w:pStyle w:val="202"/>
      </w:pPr>
      <w:r>
        <w:t xml:space="preserve">（1）使该长方形的长比宽多 </w:t>
      </w:r>
      <m:oMath>
        <m:r>
          <w:rPr>
            <w:rFonts w:ascii="Cambria Math" w:hAnsi="Cambria Math"/>
          </w:rPr>
          <m:t>1.4 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>，此时长方形的面积是多少?</w:t>
      </w:r>
    </w:p>
    <w:p>
      <w:pPr>
        <w:pStyle w:val="202"/>
      </w:pPr>
      <w:r>
        <w:t>（2）使该长方形的长与宽相等，此时正方形的面积是多少?</w:t>
      </w:r>
    </w:p>
    <w:p>
      <w:pPr>
        <w:pStyle w:val="202"/>
      </w:pPr>
      <w:r>
        <w:t>（3）比较（1）与（2）的大小，请说出用这根铁丝围成什么样的图形面积最大?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23. 已知关于 </w:t>
      </w:r>
      <m:oMath>
        <m:r>
          <w:rPr>
            <w:rFonts w:ascii="Cambria Math" w:hAnsi="Cambria Math"/>
          </w:rPr>
          <m:t>x</m:t>
        </m:r>
      </m:oMath>
      <w:r>
        <w:t xml:space="preserve"> 的方程 </w:t>
      </w:r>
      <m:oMath>
        <m:r>
          <w:rPr>
            <w:rFonts w:ascii="Cambria Math" w:hAnsi="Cambria Math"/>
          </w:rPr>
          <m:t>ax+3=2x−b</m:t>
        </m:r>
      </m:oMath>
      <w:r>
        <w:t xml:space="preserve"> 有两个不同的解，试求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a+b</m:t>
                </m:r>
              </m:e>
            </m:d>
          </m:e>
          <m:sup>
            <m:r>
              <w:rPr>
                <w:rFonts w:ascii="Cambria Math" w:hAnsi="Cambria Math"/>
              </w:rPr>
              <m:t>2013</m:t>
            </m:r>
          </m:sup>
        </m:sSup>
      </m:oMath>
      <w:r>
        <w:t xml:space="preserve"> 的值．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24. 解方程：</w:t>
      </w:r>
      <m:oMath>
        <m:r>
          <w:rPr>
            <w:rFonts w:ascii="Cambria Math" w:hAnsi="Cambria Math"/>
          </w:rPr>
          <m:t>1−</m:t>
        </m:r>
        <m:f>
          <m:fPr/>
          <m:num>
            <m:r>
              <w:rPr>
                <w:rFonts w:ascii="Cambria Math" w:hAnsi="Cambria Math"/>
              </w:rPr>
              <m:t>1+</m:t>
            </m:r>
            <m:f>
              <m:fPr/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d>
              <m:dPr/>
              <m:e>
                <m:r>
                  <w:rPr>
                    <w:rFonts w:ascii="Cambria Math" w:hAnsi="Cambria Math"/>
                  </w:rPr>
                  <m:t>1−x</m:t>
                </m:r>
              </m:e>
            </m:d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=4</m:t>
        </m:r>
      </m:oMath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25. 下列式子中，哪些是等式?如果是等式，请指出它的左边和右边各是什么．</w:t>
      </w:r>
    </w:p>
    <w:p>
      <w:pPr>
        <w:pStyle w:val="194"/>
      </w:pPr>
      <w:r>
        <w:tab/>
      </w:r>
      <w:r>
        <w:t>（</w:t>
      </w:r>
      <m:oMath>
        <m:r>
          <w:rPr>
            <w:rFonts w:ascii="Cambria Math" w:hAnsi="Cambria Math"/>
          </w:rPr>
          <m:t>1</m:t>
        </m:r>
      </m:oMath>
      <w:r>
        <w:t>）</w:t>
      </w:r>
      <m:oMath>
        <m:r>
          <w:rPr>
            <w:rFonts w:ascii="Cambria Math" w:hAnsi="Cambria Math"/>
          </w:rPr>
          <m:t>3x+4</m:t>
        </m:r>
      </m:oMath>
      <w:r>
        <w:t>；</w:t>
      </w:r>
    </w:p>
    <w:p>
      <w:pPr>
        <w:pStyle w:val="194"/>
      </w:pPr>
      <w:r>
        <w:tab/>
      </w:r>
      <w:r>
        <w:t>（</w:t>
      </w:r>
      <m:oMath>
        <m:r>
          <w:rPr>
            <w:rFonts w:ascii="Cambria Math" w:hAnsi="Cambria Math"/>
          </w:rPr>
          <m:t>2</m:t>
        </m:r>
      </m:oMath>
      <w:r>
        <w:t>）</w:t>
      </w:r>
      <m:oMath>
        <m:r>
          <w:rPr>
            <w:rFonts w:ascii="Cambria Math" w:hAnsi="Cambria Math"/>
          </w:rPr>
          <m:t>5x−3=0</m:t>
        </m:r>
      </m:oMath>
      <w:r>
        <w:t>；</w:t>
      </w:r>
    </w:p>
    <w:p>
      <w:pPr>
        <w:pStyle w:val="194"/>
      </w:pPr>
      <w:r>
        <w:tab/>
      </w:r>
      <w:r>
        <w:t>（</w:t>
      </w:r>
      <m:oMath>
        <m:r>
          <w:rPr>
            <w:rFonts w:ascii="Cambria Math" w:hAnsi="Cambria Math"/>
          </w:rPr>
          <m:t>3</m:t>
        </m:r>
      </m:oMath>
      <w:r>
        <w:t>）</w:t>
      </w:r>
      <m:oMath>
        <m:r>
          <w:rPr>
            <w:rFonts w:ascii="Cambria Math" w:hAnsi="Cambria Math"/>
          </w:rPr>
          <m:t>3x+2x=5x</m:t>
        </m:r>
      </m:oMath>
      <w:r>
        <w:t>；</w:t>
      </w:r>
    </w:p>
    <w:p>
      <w:pPr>
        <w:pStyle w:val="194"/>
      </w:pPr>
      <w:r>
        <w:tab/>
      </w:r>
      <w:r>
        <w:t>（</w:t>
      </w:r>
      <m:oMath>
        <m:r>
          <w:rPr>
            <w:rFonts w:ascii="Cambria Math" w:hAnsi="Cambria Math"/>
          </w:rPr>
          <m:t>4</m:t>
        </m:r>
      </m:oMath>
      <w:r>
        <w:t>）</w:t>
      </w:r>
      <m:oMath>
        <m:r>
          <w:rPr>
            <w:rFonts w:ascii="Cambria Math" w:hAnsi="Cambria Math"/>
          </w:rPr>
          <m:t>3+2=5</m:t>
        </m:r>
      </m:oMath>
      <w:r>
        <w:t>；</w:t>
      </w:r>
    </w:p>
    <w:p>
      <w:pPr>
        <w:pStyle w:val="194"/>
      </w:pPr>
      <w:r>
        <w:tab/>
      </w:r>
      <w:r>
        <w:t>（</w:t>
      </w:r>
      <m:oMath>
        <m:r>
          <w:rPr>
            <w:rFonts w:ascii="Cambria Math" w:hAnsi="Cambria Math"/>
          </w:rPr>
          <m:t>5</m:t>
        </m:r>
      </m:oMath>
      <w:r>
        <w:t>）</w:t>
      </w:r>
      <m:oMath>
        <m:r>
          <w:rPr>
            <w:rFonts w:ascii="Cambria Math" w:hAnsi="Cambria Math"/>
          </w:rPr>
          <m:t>7a−3a−1</m:t>
        </m:r>
      </m:oMath>
      <w:r>
        <w:t>；</w:t>
      </w:r>
    </w:p>
    <w:p>
      <w:pPr>
        <w:pStyle w:val="194"/>
      </w:pPr>
      <w:r>
        <w:tab/>
      </w:r>
      <w:r>
        <w:t>（</w:t>
      </w:r>
      <m:oMath>
        <m:r>
          <w:rPr>
            <w:rFonts w:ascii="Cambria Math" w:hAnsi="Cambria Math"/>
          </w:rPr>
          <m:t>6</m:t>
        </m:r>
      </m:oMath>
      <w:r>
        <w:t>）</w:t>
      </w:r>
      <m:oMath>
        <m:r>
          <w:rPr>
            <w:rFonts w:ascii="Cambria Math" w:hAnsi="Cambria Math"/>
          </w:rPr>
          <m:t>a+b&gt;1</m:t>
        </m:r>
      </m:oMath>
      <w:r>
        <w:t>．</w:t>
      </w:r>
    </w:p>
    <w:p/>
    <w:p>
      <w:pPr>
        <w:pStyle w:val="4"/>
      </w:pPr>
      <w:r>
        <w:t>答案</w:t>
      </w:r>
    </w:p>
    <w:p>
      <w:pPr>
        <w:pStyle w:val="177"/>
      </w:pPr>
    </w:p>
    <w:p>
      <w:pPr>
        <w:pStyle w:val="177"/>
      </w:pPr>
      <w:r>
        <w:t>1.  C</w:t>
      </w:r>
    </w:p>
    <w:p>
      <w:pPr>
        <w:pStyle w:val="177"/>
      </w:pPr>
      <w:r>
        <w:t>2.  B</w:t>
      </w:r>
    </w:p>
    <w:p>
      <w:pPr>
        <w:pStyle w:val="177"/>
      </w:pPr>
      <w:r>
        <w:t>3.  A</w:t>
      </w:r>
    </w:p>
    <w:p>
      <w:pPr>
        <w:pStyle w:val="177"/>
      </w:pPr>
      <w:r>
        <w:t xml:space="preserve">【解析】设这个月共用 </w:t>
      </w:r>
      <m:oMath>
        <m:r>
          <w:rPr>
            <w:rFonts w:ascii="Cambria Math" w:hAnsi="Cambria Math"/>
          </w:rPr>
          <m:t>x</m:t>
        </m:r>
      </m:oMath>
      <w:r>
        <w:t xml:space="preserve"> 立方米的水，</w:t>
      </w:r>
    </w:p>
    <w:p>
      <w:pPr>
        <w:pStyle w:val="177"/>
      </w:pPr>
      <w:r>
        <w:t>则用户所缴纳的水费可表示为：</w:t>
      </w:r>
      <m:oMath>
        <m:r>
          <w:rPr>
            <w:rFonts w:ascii="Cambria Math" w:hAnsi="Cambria Math"/>
          </w:rPr>
          <m:t>1.2×20+2</m:t>
        </m:r>
        <m:d>
          <m:dPr/>
          <m:e>
            <m:r>
              <w:rPr>
                <w:rFonts w:ascii="Cambria Math" w:hAnsi="Cambria Math"/>
              </w:rPr>
              <m:t>x−20</m:t>
            </m:r>
          </m:e>
        </m:d>
      </m:oMath>
      <w:r>
        <w:t>．</w:t>
      </w:r>
    </w:p>
    <w:p>
      <w:pPr>
        <w:pStyle w:val="177"/>
      </w:pPr>
      <w:r>
        <w:t xml:space="preserve">根据题意有 </w:t>
      </w:r>
      <m:oMath>
        <m:r>
          <w:rPr>
            <w:rFonts w:ascii="Cambria Math" w:hAnsi="Cambria Math"/>
          </w:rPr>
          <m:t>1.2×20+2</m:t>
        </m:r>
        <m:d>
          <m:dPr/>
          <m:e>
            <m:r>
              <w:rPr>
                <w:rFonts w:ascii="Cambria Math" w:hAnsi="Cambria Math"/>
              </w:rPr>
              <m:t>x−20</m:t>
            </m:r>
          </m:e>
        </m:d>
        <m:r>
          <w:rPr>
            <w:rFonts w:ascii="Cambria Math" w:hAnsi="Cambria Math"/>
          </w:rPr>
          <m:t>=1.5x</m:t>
        </m:r>
      </m:oMath>
      <w:r>
        <w:t>．</w:t>
      </w:r>
    </w:p>
    <w:p>
      <w:pPr>
        <w:pStyle w:val="177"/>
      </w:pPr>
      <w:r>
        <w:t>4.  D</w:t>
      </w:r>
    </w:p>
    <w:p>
      <w:pPr>
        <w:pStyle w:val="177"/>
      </w:pPr>
      <w:r>
        <w:t>5.  D</w:t>
      </w:r>
    </w:p>
    <w:p>
      <w:pPr>
        <w:pStyle w:val="177"/>
      </w:pPr>
      <w:r>
        <w:t>6.  A</w:t>
      </w:r>
    </w:p>
    <w:p>
      <w:pPr>
        <w:pStyle w:val="177"/>
      </w:pPr>
      <w:r>
        <w:t xml:space="preserve">【解析】由条件可知 </w:t>
      </w:r>
      <m:oMath>
        <m:r>
          <w:rPr>
            <w:rFonts w:ascii="Cambria Math" w:hAnsi="Cambria Math"/>
          </w:rPr>
          <m:t>2</m:t>
        </m:r>
        <m:d>
          <m:dPr/>
          <m:e>
            <m:r>
              <w:rPr>
                <w:rFonts w:ascii="Cambria Math" w:hAnsi="Cambria Math"/>
              </w:rPr>
              <m:t>x+3</m:t>
            </m:r>
          </m:e>
        </m:d>
        <m:r>
          <w:rPr>
            <w:rFonts w:ascii="Cambria Math" w:hAnsi="Cambria Math"/>
          </w:rPr>
          <m:t>+3</m:t>
        </m:r>
        <m:d>
          <m:dPr/>
          <m:e>
            <m:r>
              <w:rPr>
                <w:rFonts w:ascii="Cambria Math" w:hAnsi="Cambria Math"/>
              </w:rPr>
              <m:t>1−x</m:t>
            </m:r>
          </m:e>
        </m:d>
        <m:r>
          <w:rPr>
            <w:rFonts w:ascii="Cambria Math" w:hAnsi="Cambria Math"/>
          </w:rPr>
          <m:t>=0</m:t>
        </m:r>
      </m:oMath>
      <w:r>
        <w:t>，</w:t>
      </w:r>
      <m:oMath>
        <m:r>
          <w:rPr>
            <w:rFonts w:ascii="Cambria Math" w:hAnsi="Cambria Math"/>
          </w:rPr>
          <m:t>x=9</m:t>
        </m:r>
      </m:oMath>
      <w:r>
        <w:t>．</w:t>
      </w:r>
    </w:p>
    <w:p>
      <w:pPr>
        <w:pStyle w:val="177"/>
      </w:pPr>
      <w:r>
        <w:t>7.  B</w:t>
      </w:r>
    </w:p>
    <w:p>
      <w:pPr>
        <w:pStyle w:val="177"/>
      </w:pPr>
      <w:r>
        <w:t>8.  D</w:t>
      </w:r>
    </w:p>
    <w:p>
      <w:pPr>
        <w:pStyle w:val="177"/>
      </w:pPr>
      <w:r>
        <w:t xml:space="preserve">【解析】设然后两人合作 </w:t>
      </w:r>
      <m:oMath>
        <m:r>
          <w:rPr>
            <w:rFonts w:ascii="Cambria Math" w:hAnsi="Cambria Math"/>
          </w:rPr>
          <m:t>x</m:t>
        </m:r>
      </m:oMath>
      <w:r>
        <w:t xml:space="preserve"> 天完成．</w:t>
      </w:r>
    </w:p>
    <w:p>
      <w:pPr>
        <w:pStyle w:val="177"/>
      </w:pPr>
      <w:r>
        <w:t>则列方程：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x+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>x=1</m:t>
        </m:r>
      </m:oMath>
      <w:r>
        <w:t>，</w:t>
      </w:r>
    </w:p>
    <w:p>
      <w:pPr>
        <w:pStyle w:val="177"/>
      </w:pPr>
      <w:r>
        <w:t>解得：</w:t>
      </w:r>
      <m:oMath>
        <m:r>
          <w:rPr>
            <w:rFonts w:ascii="Cambria Math" w:hAnsi="Cambria Math"/>
          </w:rPr>
          <m:t>x=6</m:t>
        </m:r>
      </m:oMath>
      <w:r>
        <w:t>，</w:t>
      </w:r>
    </w:p>
    <w:p>
      <w:pPr>
        <w:pStyle w:val="177"/>
      </w:pPr>
      <w:r>
        <w:t xml:space="preserve">则甲、乙分别做了工作量的 </w:t>
      </w:r>
      <m:oMath>
        <m:f>
          <m:fPr/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>
        <w:t>，</w:t>
      </w:r>
      <m:oMath>
        <m:f>
          <m:fPr/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4500×</m:t>
        </m:r>
        <m:f>
          <m:fPr/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=2700</m:t>
        </m:r>
      </m:oMath>
      <w:r>
        <w:t>（元），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4500×</m:t>
        </m:r>
        <m:f>
          <m:fPr/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>=1800</m:t>
        </m:r>
      </m:oMath>
      <w:r>
        <w:t>（元），</w:t>
      </w:r>
    </w:p>
    <w:p>
      <w:pPr>
        <w:pStyle w:val="177"/>
      </w:pPr>
      <w:r>
        <w:t xml:space="preserve">故若按个人完成的工作量付给报酬，甲分 </w:t>
      </w:r>
      <m:oMath>
        <m:r>
          <w:rPr>
            <w:rFonts w:ascii="Cambria Math" w:hAnsi="Cambria Math"/>
          </w:rPr>
          <m:t>2700</m:t>
        </m:r>
      </m:oMath>
      <w:r>
        <w:t xml:space="preserve"> 元，乙分 </w:t>
      </w:r>
      <m:oMath>
        <m:r>
          <w:rPr>
            <w:rFonts w:ascii="Cambria Math" w:hAnsi="Cambria Math"/>
          </w:rPr>
          <m:t>1800</m:t>
        </m:r>
      </m:oMath>
      <w:r>
        <w:t xml:space="preserve"> 元．</w:t>
      </w:r>
    </w:p>
    <w:p>
      <w:pPr>
        <w:pStyle w:val="177"/>
      </w:pPr>
      <w:r>
        <w:t>9.  B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10.  </w:t>
      </w:r>
      <m:oMath>
        <m:r>
          <w:rPr>
            <w:rFonts w:ascii="Cambria Math" w:hAnsi="Cambria Math"/>
          </w:rPr>
          <m:t>m≠1</m:t>
        </m:r>
      </m:oMath>
    </w:p>
    <w:p>
      <w:pPr>
        <w:pStyle w:val="177"/>
      </w:pPr>
      <w:r>
        <w:t xml:space="preserve">11.  审题，找等量关系，设出未知数，列方程，工作总量，工作时间，工作效率，工作总量 </w:t>
      </w:r>
      <m:oMath>
        <m:r>
          <w:rPr>
            <w:rFonts w:ascii="Cambria Math" w:hAnsi="Cambria Math"/>
          </w:rPr>
          <m:t>=</m:t>
        </m:r>
      </m:oMath>
      <w:r>
        <w:t xml:space="preserve"> 工作效率 </w:t>
      </w:r>
      <m:oMath>
        <m:r>
          <w:rPr>
            <w:rFonts w:ascii="Cambria Math" w:hAnsi="Cambria Math"/>
          </w:rPr>
          <m:t>×</m:t>
        </m:r>
      </m:oMath>
      <w:r>
        <w:t xml:space="preserve"> 工作时间，</w:t>
      </w:r>
      <m:oMath>
        <m:r>
          <w:rPr>
            <w:rFonts w:ascii="Cambria Math" w:hAnsi="Cambria Math"/>
          </w:rPr>
          <m:t>1</m:t>
        </m:r>
      </m:oMath>
    </w:p>
    <w:p>
      <w:pPr>
        <w:pStyle w:val="177"/>
      </w:pPr>
      <w:r>
        <w:t xml:space="preserve">12.  </w:t>
      </w:r>
      <m:oMath>
        <m:r>
          <w:rPr>
            <w:rFonts w:ascii="Cambria Math" w:hAnsi="Cambria Math"/>
          </w:rPr>
          <m:t>x=−1</m:t>
        </m:r>
      </m:oMath>
    </w:p>
    <w:p>
      <w:pPr>
        <w:pStyle w:val="177"/>
      </w:pPr>
      <w:r>
        <w:t xml:space="preserve">13.  </w:t>
      </w:r>
      <m:oMath>
        <m:r>
          <w:rPr>
            <w:rFonts w:ascii="Cambria Math" w:hAnsi="Cambria Math"/>
          </w:rPr>
          <m:t>12</m:t>
        </m:r>
      </m:oMath>
    </w:p>
    <w:p>
      <w:pPr>
        <w:pStyle w:val="177"/>
      </w:pPr>
      <w:r>
        <w:t xml:space="preserve">14.  </w:t>
      </w:r>
      <m:oMath>
        <m:r>
          <w:rPr>
            <w:rFonts w:ascii="Cambria Math" w:hAnsi="Cambria Math"/>
          </w:rPr>
          <m:t>3</m:t>
        </m:r>
      </m:oMath>
      <w:r>
        <w:t xml:space="preserve"> 或 </w:t>
      </w:r>
      <m:oMath>
        <m:r>
          <w:rPr>
            <w:rFonts w:ascii="Cambria Math" w:hAnsi="Cambria Math"/>
          </w:rPr>
          <m:t>−1</m:t>
        </m:r>
      </m:oMath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∵</m:t>
        </m:r>
      </m:oMath>
      <w:r>
        <w:t xml:space="preserve">  </w:t>
      </w:r>
      <m:oMath>
        <m:r>
          <w:rPr>
            <w:rFonts w:ascii="Cambria Math" w:hAnsi="Cambria Math"/>
          </w:rPr>
          <m:t>2∣x−1∣=4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 </w:t>
      </w:r>
      <m:oMath>
        <m:r>
          <w:rPr>
            <w:rFonts w:ascii="Cambria Math" w:hAnsi="Cambria Math"/>
          </w:rPr>
          <m:t>∣x−1∣=2</m:t>
        </m:r>
      </m:oMath>
      <w:r>
        <w:t>．</w:t>
      </w:r>
    </w:p>
    <w:p>
      <w:pPr>
        <w:pStyle w:val="177"/>
      </w:pPr>
      <w:r>
        <w:t xml:space="preserve">当 </w:t>
      </w:r>
      <m:oMath>
        <m:r>
          <w:rPr>
            <w:rFonts w:ascii="Cambria Math" w:hAnsi="Cambria Math"/>
          </w:rPr>
          <m:t>x−1=2</m:t>
        </m:r>
      </m:oMath>
      <w:r>
        <w:t xml:space="preserve">，得 </w:t>
      </w:r>
      <m:oMath>
        <m:r>
          <w:rPr>
            <w:rFonts w:ascii="Cambria Math" w:hAnsi="Cambria Math"/>
          </w:rPr>
          <m:t>x=3</m:t>
        </m:r>
      </m:oMath>
      <w:r>
        <w:t>；</w:t>
      </w:r>
    </w:p>
    <w:p>
      <w:pPr>
        <w:pStyle w:val="177"/>
      </w:pPr>
      <w:r>
        <w:t xml:space="preserve">当 </w:t>
      </w:r>
      <m:oMath>
        <m:r>
          <w:rPr>
            <w:rFonts w:ascii="Cambria Math" w:hAnsi="Cambria Math"/>
          </w:rPr>
          <m:t>x−1=−2</m:t>
        </m:r>
      </m:oMath>
      <w:r>
        <w:t xml:space="preserve">，得 </w:t>
      </w:r>
      <m:oMath>
        <m:r>
          <w:rPr>
            <w:rFonts w:ascii="Cambria Math" w:hAnsi="Cambria Math"/>
          </w:rPr>
          <m:t>x=−1</m:t>
        </m:r>
      </m:oMath>
      <w:r>
        <w:t>．</w:t>
      </w:r>
    </w:p>
    <w:p>
      <w:pPr>
        <w:pStyle w:val="177"/>
      </w:pPr>
      <w:r>
        <w:t xml:space="preserve">15.  </w:t>
      </w:r>
      <m:oMath>
        <m:r>
          <w:rPr>
            <w:rFonts w:ascii="Cambria Math" w:hAnsi="Cambria Math"/>
          </w:rPr>
          <m:t>−3</m:t>
        </m:r>
      </m:oMath>
    </w:p>
    <w:p>
      <w:pPr>
        <w:pStyle w:val="177"/>
      </w:pPr>
      <w:r>
        <w:t xml:space="preserve">【解析】把 </w:t>
      </w:r>
      <m:oMath>
        <m:r>
          <w:rPr>
            <w:rFonts w:ascii="Cambria Math" w:hAnsi="Cambria Math"/>
          </w:rPr>
          <m:t>x=2</m:t>
        </m:r>
      </m:oMath>
      <w:r>
        <w:t xml:space="preserve"> 代入方程 </w:t>
      </w:r>
      <m:oMath>
        <m:r>
          <w:rPr>
            <w:rFonts w:ascii="Cambria Math" w:hAnsi="Cambria Math"/>
          </w:rPr>
          <m:t>2x−5=x+m</m:t>
        </m:r>
      </m:oMath>
      <w:r>
        <w:t xml:space="preserve"> 得：</w:t>
      </w:r>
      <m:oMath>
        <m:r>
          <w:rPr>
            <w:rFonts w:ascii="Cambria Math" w:hAnsi="Cambria Math"/>
          </w:rPr>
          <m:t>−1=2+m</m:t>
        </m:r>
      </m:oMath>
      <w:r>
        <w:t>，</w:t>
      </w:r>
    </w:p>
    <w:p>
      <w:pPr>
        <w:pStyle w:val="177"/>
      </w:pPr>
      <w:r>
        <w:t>解得：</w:t>
      </w:r>
      <m:oMath>
        <m:r>
          <w:rPr>
            <w:rFonts w:ascii="Cambria Math" w:hAnsi="Cambria Math"/>
          </w:rPr>
          <m:t>m=−3</m:t>
        </m:r>
      </m:oMath>
      <w:r>
        <w:t>．</w:t>
      </w:r>
    </w:p>
    <w:p>
      <w:pPr>
        <w:pStyle w:val="177"/>
      </w:pPr>
      <w:r>
        <w:t>故答案为：</w:t>
      </w:r>
      <m:oMath>
        <m:r>
          <w:rPr>
            <w:rFonts w:ascii="Cambria Math" w:hAnsi="Cambria Math"/>
          </w:rPr>
          <m:t>−3</m:t>
        </m:r>
      </m:oMath>
      <w:r>
        <w:t>．</w:t>
      </w:r>
    </w:p>
    <w:p>
      <w:pPr>
        <w:pStyle w:val="177"/>
      </w:pPr>
      <w:r>
        <w:t xml:space="preserve">16.  </w:t>
      </w:r>
      <m:oMath>
        <m:r>
          <w:rPr>
            <w:rFonts w:ascii="Cambria Math" w:hAnsi="Cambria Math"/>
          </w:rPr>
          <m:t>25</m:t>
        </m:r>
      </m:oMath>
    </w:p>
    <w:p>
      <w:pPr>
        <w:pStyle w:val="177"/>
      </w:pPr>
      <w:r>
        <w:t xml:space="preserve">【解析】设大卡车在 </w:t>
      </w:r>
      <m:oMath>
        <m:r>
          <w:rPr>
            <w:rFonts w:ascii="Cambria Math" w:hAnsi="Cambria Math"/>
          </w:rPr>
          <m:t>AB</m:t>
        </m:r>
      </m:oMath>
      <w:r>
        <w:t xml:space="preserve"> 段正常行驶速度为 </w:t>
      </w:r>
      <m:oMath>
        <m:r>
          <w:rPr>
            <w:rFonts w:ascii="Cambria Math" w:hAnsi="Cambria Math"/>
          </w:rPr>
          <m:t>x</m:t>
        </m:r>
      </m:oMath>
      <w:r>
        <w:t xml:space="preserve"> 米/分钟，则小汽车在 </w:t>
      </w:r>
      <m:oMath>
        <m:r>
          <w:rPr>
            <w:rFonts w:ascii="Cambria Math" w:hAnsi="Cambria Math"/>
          </w:rPr>
          <m:t>AB</m:t>
        </m:r>
      </m:oMath>
      <w:r>
        <w:t xml:space="preserve"> 段正常行驶速度为 </w:t>
      </w:r>
      <m:oMath>
        <m:r>
          <w:rPr>
            <w:rFonts w:ascii="Cambria Math" w:hAnsi="Cambria Math"/>
          </w:rPr>
          <m:t>2x</m:t>
        </m:r>
      </m:oMath>
      <w:r>
        <w:t xml:space="preserve"> 米/分钟，</w:t>
      </w:r>
      <m:oMath>
        <m:r>
          <w:rPr>
            <w:rFonts w:ascii="Cambria Math" w:hAnsi="Cambria Math"/>
          </w:rPr>
          <m:t>AB</m:t>
        </m:r>
      </m:oMath>
      <w:r>
        <w:t xml:space="preserve"> 段总长度为 </w:t>
      </w:r>
      <m:oMath>
        <m:r>
          <w:rPr>
            <w:rFonts w:ascii="Cambria Math" w:hAnsi="Cambria Math"/>
          </w:rPr>
          <m:t>10x</m:t>
        </m:r>
      </m:oMath>
      <w:r>
        <w:t xml:space="preserve"> 米，相遇时小汽车需倒路程为 </w:t>
      </w:r>
      <m:oMath>
        <m:r>
          <w:rPr>
            <w:rFonts w:ascii="Cambria Math" w:hAnsi="Cambria Math"/>
          </w:rPr>
          <m:t>8x</m:t>
        </m:r>
      </m:oMath>
      <w:r>
        <w:t xml:space="preserve"> 米，大卡车需倒路程为 </w:t>
      </w:r>
      <m:oMath>
        <m:r>
          <w:rPr>
            <w:rFonts w:ascii="Cambria Math" w:hAnsi="Cambria Math"/>
          </w:rPr>
          <m:t>2x</m:t>
        </m:r>
      </m:oMath>
      <w:r>
        <w:t xml:space="preserve"> 米，</w:t>
      </w:r>
    </w:p>
    <w:p>
      <w:pPr>
        <w:pStyle w:val="177"/>
      </w:pPr>
      <w:r>
        <w:t xml:space="preserve">当小汽车倒车时，两车都通过 </w:t>
      </w:r>
      <m:oMath>
        <m:r>
          <w:rPr>
            <w:rFonts w:ascii="Cambria Math" w:hAnsi="Cambria Math"/>
          </w:rPr>
          <m:t>AB</m:t>
        </m:r>
      </m:oMath>
      <w:r>
        <w:t xml:space="preserve"> 段所需时间为 </w:t>
      </w:r>
      <m:oMath>
        <m:r>
          <w:rPr>
            <w:rFonts w:ascii="Cambria Math" w:hAnsi="Cambria Math"/>
          </w:rPr>
          <m:t>8x÷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x+5=25</m:t>
        </m:r>
      </m:oMath>
      <w:r>
        <w:t>（分钟）；</w:t>
      </w:r>
    </w:p>
    <w:p>
      <w:pPr>
        <w:pStyle w:val="177"/>
      </w:pPr>
      <w:r>
        <w:t xml:space="preserve">当大卡车倒车时，两车都通过 </w:t>
      </w:r>
      <m:oMath>
        <m:r>
          <w:rPr>
            <w:rFonts w:ascii="Cambria Math" w:hAnsi="Cambria Math"/>
          </w:rPr>
          <m:t>AB</m:t>
        </m:r>
      </m:oMath>
      <w:r>
        <w:t xml:space="preserve"> 段所需时间为 </w:t>
      </w:r>
      <m:oMath>
        <m:r>
          <w:rPr>
            <w:rFonts w:ascii="Cambria Math" w:hAnsi="Cambria Math"/>
          </w:rPr>
          <m:t>2x÷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x+10=26</m:t>
        </m:r>
      </m:oMath>
      <w:r>
        <w:t>（分钟）．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∵26&gt;25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两车都通过 </w:t>
      </w:r>
      <m:oMath>
        <m:r>
          <w:rPr>
            <w:rFonts w:ascii="Cambria Math" w:hAnsi="Cambria Math"/>
          </w:rPr>
          <m:t>AB</m:t>
        </m:r>
      </m:oMath>
      <w:r>
        <w:t xml:space="preserve"> 这段狭窄路面的最短时间是 </w:t>
      </w:r>
      <m:oMath>
        <m:r>
          <w:rPr>
            <w:rFonts w:ascii="Cambria Math" w:hAnsi="Cambria Math"/>
          </w:rPr>
          <m:t>25</m:t>
        </m:r>
      </m:oMath>
      <w:r>
        <w:t xml:space="preserve"> 分钟．</w:t>
      </w:r>
    </w:p>
    <w:p>
      <w:pPr>
        <w:pStyle w:val="177"/>
      </w:pPr>
      <w:r>
        <w:t xml:space="preserve">17.  </w:t>
      </w:r>
      <m:oMath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>
      <w:pPr>
        <w:pStyle w:val="177"/>
      </w:pPr>
      <w:r>
        <w:t>【解析】由已知得，</w:t>
      </w:r>
      <m:oMath>
        <m:d>
          <m:dPr/>
          <m:e>
            <m:f>
              <m:fPr/>
              <m:num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r>
              <w:rPr>
                <w:rFonts w:ascii="Cambria Math" w:hAnsi="Cambria Math"/>
              </w:rPr>
              <m:t>−</m:t>
            </m:r>
            <m:f>
              <m:fPr/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−</m:t>
        </m:r>
        <m:d>
          <m:dPr/>
          <m:e>
            <m:f>
              <m:fPr/>
              <m:num>
                <m:r>
                  <w:rPr>
                    <w:rFonts w:ascii="Cambria Math" w:hAnsi="Cambria Math"/>
                  </w:rPr>
                  <m:t>9y−3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−</m:t>
            </m:r>
            <m:f>
              <m:fPr/>
              <m:num>
                <m:r>
                  <w:rPr>
                    <w:rFonts w:ascii="Cambria Math" w:hAnsi="Cambria Math"/>
                  </w:rPr>
                  <m:t>y−4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  <m:r>
          <w:rPr>
            <w:rFonts w:ascii="Cambria Math" w:hAnsi="Cambria Math"/>
          </w:rPr>
          <m:t>=3</m:t>
        </m:r>
      </m:oMath>
      <w:r>
        <w:t>，</w:t>
      </w:r>
    </w:p>
    <w:p>
      <w:pPr>
        <w:pStyle w:val="177"/>
      </w:pPr>
      <w:r>
        <w:t xml:space="preserve">去括号，得 </w:t>
      </w:r>
      <m:oMath>
        <m:f>
          <m:fPr/>
          <m:num>
            <m:r>
              <w:rPr>
                <w:rFonts w:ascii="Cambria Math" w:hAnsi="Cambria Math"/>
              </w:rPr>
              <m:t>y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9y−3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+</m:t>
        </m:r>
        <m:f>
          <m:fPr/>
          <m:num>
            <m:r>
              <w:rPr>
                <w:rFonts w:ascii="Cambria Math" w:hAnsi="Cambria Math"/>
              </w:rPr>
              <m:t>y−4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=3</m:t>
        </m:r>
      </m:oMath>
      <w:r>
        <w:t>，</w:t>
      </w:r>
    </w:p>
    <w:p>
      <w:pPr>
        <w:pStyle w:val="177"/>
      </w:pPr>
      <w:r>
        <w:t xml:space="preserve">去分母，得 </w:t>
      </w:r>
      <m:oMath>
        <m:r>
          <w:rPr>
            <w:rFonts w:ascii="Cambria Math" w:hAnsi="Cambria Math"/>
          </w:rPr>
          <m:t>4y−42−3</m:t>
        </m:r>
        <m:d>
          <m:dPr/>
          <m:e>
            <m:r>
              <w:rPr>
                <w:rFonts w:ascii="Cambria Math" w:hAnsi="Cambria Math"/>
              </w:rPr>
              <m:t>9y−3</m:t>
            </m:r>
          </m:e>
        </m:d>
        <m:r>
          <w:rPr>
            <w:rFonts w:ascii="Cambria Math" w:hAnsi="Cambria Math"/>
          </w:rPr>
          <m:t>+2</m:t>
        </m:r>
        <m:d>
          <m:dPr/>
          <m:e>
            <m:r>
              <w:rPr>
                <w:rFonts w:ascii="Cambria Math" w:hAnsi="Cambria Math"/>
              </w:rPr>
              <m:t>y−4</m:t>
            </m:r>
          </m:e>
        </m:d>
        <m:r>
          <w:rPr>
            <w:rFonts w:ascii="Cambria Math" w:hAnsi="Cambria Math"/>
          </w:rPr>
          <m:t>=36</m:t>
        </m:r>
      </m:oMath>
      <w:r>
        <w:t>，</w:t>
      </w:r>
    </w:p>
    <w:p>
      <w:pPr>
        <w:pStyle w:val="177"/>
      </w:pPr>
      <w:r>
        <w:t xml:space="preserve">整理，得 </w:t>
      </w:r>
      <m:oMath>
        <m:r>
          <w:rPr>
            <w:rFonts w:ascii="Cambria Math" w:hAnsi="Cambria Math"/>
          </w:rPr>
          <m:t>−21y=77</m:t>
        </m:r>
      </m:oMath>
      <w:r>
        <w:t>，</w:t>
      </w:r>
    </w:p>
    <w:p>
      <w:pPr>
        <w:pStyle w:val="177"/>
      </w:pPr>
      <w:r>
        <w:t>解得，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．</w:t>
      </w:r>
    </w:p>
    <w:p>
      <w:pPr>
        <w:pStyle w:val="177"/>
      </w:pPr>
      <w:r>
        <w:t xml:space="preserve">18.  </w:t>
      </w:r>
      <m:oMath>
        <m:r>
          <w:rPr>
            <w:rFonts w:ascii="Cambria Math" w:hAnsi="Cambria Math"/>
          </w:rPr>
          <m:t>5</m:t>
        </m:r>
      </m:oMath>
    </w:p>
    <w:p>
      <w:pPr>
        <w:pStyle w:val="177"/>
      </w:pPr>
      <w:r>
        <w:t xml:space="preserve">19.  </w:t>
      </w:r>
      <m:oMath>
        <m:r>
          <w:rPr>
            <w:rFonts w:ascii="Cambria Math" w:hAnsi="Cambria Math"/>
          </w:rPr>
          <m:t>400</m:t>
        </m:r>
      </m:oMath>
    </w:p>
    <w:p>
      <w:pPr>
        <w:pStyle w:val="177"/>
      </w:pPr>
      <w:r>
        <w:t xml:space="preserve">【解析】设可直径为 </w:t>
      </w:r>
      <m:oMath>
        <m:r>
          <w:rPr>
            <w:rFonts w:ascii="Cambria Math" w:hAnsi="Cambria Math"/>
          </w:rPr>
          <m:t>4</m:t>
        </m:r>
      </m:oMath>
      <w:r>
        <w:t xml:space="preserve"> 毫米的钢丝 </w:t>
      </w:r>
      <m:oMath>
        <m:r>
          <w:rPr>
            <w:rFonts w:ascii="Cambria Math" w:hAnsi="Cambria Math"/>
          </w:rPr>
          <m:t>x</m:t>
        </m:r>
      </m:oMath>
      <w:r>
        <w:t xml:space="preserve"> 米．</w:t>
      </w:r>
    </w:p>
    <w:p>
      <w:pPr>
        <w:pStyle w:val="177"/>
      </w:pPr>
      <w:r>
        <w:t>有题意可得：</w:t>
      </w:r>
      <m:oMath>
        <m:r>
          <m:rPr>
            <m:sty m:val="p"/>
          </m:rPr>
          <w:rPr>
            <w:rFonts w:ascii="Cambria Math" w:hAnsi="Cambria Math"/>
          </w:rPr>
          <m:t>π</m:t>
        </m:r>
        <m:r>
          <w:rPr>
            <w:rFonts w:ascii="Cambria Math" w:hAnsi="Cambria Math"/>
          </w:rPr>
          <m:t>×</m:t>
        </m:r>
        <m:sSup>
          <m:sSupPr/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×100=</m:t>
        </m:r>
        <m:r>
          <m:rPr>
            <m:sty m:val="p"/>
          </m:rPr>
          <w:rPr>
            <w:rFonts w:ascii="Cambria Math" w:hAnsi="Cambria Math"/>
          </w:rPr>
          <m:t>π</m:t>
        </m:r>
        <m:r>
          <w:rPr>
            <w:rFonts w:ascii="Cambria Math" w:hAnsi="Cambria Math"/>
          </w:rPr>
          <m:t>×</m:t>
        </m:r>
        <m:sSup>
          <m:sSupPr/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×x</m:t>
        </m:r>
      </m:oMath>
      <w:r>
        <w:t xml:space="preserve"> .</w:t>
      </w:r>
    </w:p>
    <w:p>
      <w:pPr>
        <w:pStyle w:val="177"/>
      </w:pPr>
      <w:r>
        <w:t xml:space="preserve">解得 </w:t>
      </w:r>
      <m:oMath>
        <m:r>
          <w:rPr>
            <w:rFonts w:ascii="Cambria Math" w:hAnsi="Cambria Math"/>
          </w:rPr>
          <m:t>x=400</m:t>
        </m:r>
      </m:oMath>
      <w:r>
        <w:t xml:space="preserve"> .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20.  合并同类项，得 </w:t>
      </w:r>
      <m:oMath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d>
          <m:dPr/>
          <m:e>
            <m:r>
              <w:rPr>
                <w:rFonts w:ascii="Cambria Math" w:hAnsi="Cambria Math"/>
              </w:rPr>
              <m:t>2k−3</m:t>
            </m:r>
          </m:e>
        </m:d>
        <m:r>
          <w:rPr>
            <w:rFonts w:ascii="Cambria Math" w:hAnsi="Cambria Math"/>
          </w:rPr>
          <m:t>xy−3</m:t>
        </m:r>
        <m:sSup>
          <m:sSupPr/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−x−y.</m:t>
        </m:r>
      </m:oMath>
      <w:r>
        <w:t xml:space="preserve"> 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不含 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y</m:t>
        </m:r>
      </m:oMath>
      <w:r>
        <w:t xml:space="preserve"> 的乘积项，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 </w:t>
      </w:r>
      <m:oMath>
        <m:r>
          <w:rPr>
            <w:rFonts w:ascii="Cambria Math" w:hAnsi="Cambria Math"/>
          </w:rPr>
          <m:t>2k−3=0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∴k=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.</w:t>
      </w:r>
    </w:p>
    <w:p>
      <w:pPr>
        <w:pStyle w:val="177"/>
      </w:pPr>
      <w:r>
        <w:t>21.  由题意可知：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−2=1</m:t>
        </m:r>
      </m:oMath>
      <w:r>
        <w:t>，</w:t>
      </w:r>
    </w:p>
    <w:p>
      <w:pPr>
        <w:pStyle w:val="177"/>
      </w:pPr>
      <w:r>
        <w:t xml:space="preserve">所以 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=3</m:t>
        </m:r>
      </m:oMath>
      <w:r>
        <w:t>，</w:t>
      </w:r>
    </w:p>
    <w:p>
      <w:pPr>
        <w:pStyle w:val="177"/>
      </w:pPr>
      <w:r>
        <w:t xml:space="preserve">则 </w:t>
      </w:r>
      <m:oMath>
        <m:r>
          <w:rPr>
            <w:rFonts w:ascii="Cambria Math" w:hAnsi="Cambria Math"/>
          </w:rPr>
          <m:t>a=±3</m:t>
        </m:r>
      </m:oMath>
      <w:r>
        <w:t>．</w:t>
      </w:r>
    </w:p>
    <w:p>
      <w:pPr>
        <w:pStyle w:val="177"/>
      </w:pPr>
      <w:r>
        <w:t xml:space="preserve">又因为 </w:t>
      </w:r>
      <m:oMath>
        <m:r>
          <w:rPr>
            <w:rFonts w:ascii="Cambria Math" w:hAnsi="Cambria Math"/>
          </w:rPr>
          <m:t>a+3≠0</m:t>
        </m:r>
      </m:oMath>
      <w:r>
        <w:t>，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a≠−3</m:t>
        </m:r>
      </m:oMath>
      <w:r>
        <w:t>．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a=3</m:t>
        </m:r>
      </m:oMath>
      <w:r>
        <w:t>．</w:t>
      </w:r>
    </w:p>
    <w:p>
      <w:pPr>
        <w:pStyle w:val="177"/>
      </w:pPr>
      <w:r>
        <w:t xml:space="preserve">22. （1） 设宽为 </w:t>
      </w:r>
      <m:oMath>
        <m:r>
          <w:rPr>
            <w:rFonts w:ascii="Cambria Math" w:hAnsi="Cambria Math"/>
          </w:rPr>
          <m:t>x 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>，则</w:t>
      </w:r>
    </w:p>
    <w:p>
      <w:pPr>
        <w:pStyle w:val="177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2</m:t>
          </m:r>
          <m:d>
            <m:dPr/>
            <m:e>
              <m:r>
                <w:rPr>
                  <w:rFonts w:ascii="Cambria Math" w:hAnsi="Cambria Math"/>
                </w:rPr>
                <m:t>x+1.4+x</m:t>
              </m:r>
            </m:e>
          </m:d>
          <m:r>
            <w:rPr>
              <w:rFonts w:ascii="Cambria Math" w:hAnsi="Cambria Math"/>
            </w:rPr>
            <m:t>=10,</m:t>
          </m:r>
        </m:oMath>
      </m:oMathPara>
    </w:p>
    <w:p>
      <w:pPr>
        <w:pStyle w:val="177"/>
      </w:pPr>
      <w:r>
        <w:t>得</w:t>
      </w:r>
    </w:p>
    <w:p>
      <w:pPr>
        <w:pStyle w:val="177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x=1.8,1.8+1.4=3.2</m:t>
          </m:r>
          <m:d>
            <m:dPr/>
            <m:e>
              <m:r>
                <w:rPr>
                  <w:rFonts w:ascii="Cambria Math" w:hAnsi="Cambria Math"/>
                </w:rPr>
                <m:t> 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</m:d>
        </m:oMath>
      </m:oMathPara>
    </w:p>
    <w:p>
      <w:pPr>
        <w:pStyle w:val="177"/>
      </w:pPr>
      <w:r>
        <w:t xml:space="preserve"> ， 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3.2×1.8=5.76</m:t>
        </m:r>
        <m:d>
          <m:dPr/>
          <m:e>
            <m:r>
              <w:rPr>
                <w:rFonts w:ascii="Cambria Math" w:hAnsi="Cambria Math"/>
              </w:rPr>
              <m:t> </m:t>
            </m:r>
            <m:sSup>
              <m:sSupPr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</m:oMath>
      <w:r>
        <w:t xml:space="preserve"> </w:t>
      </w:r>
    </w:p>
    <w:p>
      <w:pPr>
        <w:pStyle w:val="177"/>
      </w:pPr>
      <w:r>
        <w:t xml:space="preserve">答：长方形的面积是 </w:t>
      </w:r>
      <m:oMath>
        <m:r>
          <w:rPr>
            <w:rFonts w:ascii="Cambria Math" w:hAnsi="Cambria Math"/>
          </w:rPr>
          <m:t>5.76 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．</w:t>
      </w:r>
    </w:p>
    <w:p>
      <w:pPr>
        <w:pStyle w:val="177"/>
      </w:pPr>
      <w:r>
        <w:t xml:space="preserve">      （2） 设正方形边长为 </w:t>
      </w:r>
      <m:oMath>
        <m:r>
          <w:rPr>
            <w:rFonts w:ascii="Cambria Math" w:hAnsi="Cambria Math"/>
          </w:rPr>
          <m:t>x 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 ，</w:t>
      </w:r>
    </w:p>
    <w:p>
      <w:pPr>
        <w:pStyle w:val="177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4x=10,</m:t>
          </m:r>
        </m:oMath>
      </m:oMathPara>
    </w:p>
    <w:p>
      <w:pPr>
        <w:pStyle w:val="177"/>
      </w:pPr>
      <w:r>
        <w:t>得</w:t>
      </w:r>
    </w:p>
    <w:p>
      <w:pPr>
        <w:pStyle w:val="177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x=2.5,2.</m:t>
          </m:r>
          <m:sSup>
            <m:sSupPr/>
            <m:e>
              <m:r>
                <w:rPr>
                  <w:rFonts w:ascii="Cambria Math" w:hAnsi="Cambria Math"/>
                </w:rPr>
                <m:t>5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=6.25</m:t>
          </m:r>
          <m:d>
            <m:dPr/>
            <m:e>
              <m:r>
                <w:rPr>
                  <w:rFonts w:ascii="Cambria Math" w:hAnsi="Cambria Math"/>
                </w:rPr>
                <m:t> </m:t>
              </m:r>
              <m:sSup>
                <m:sSupPr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>
      <w:pPr>
        <w:pStyle w:val="177"/>
      </w:pPr>
      <w:r>
        <w:t xml:space="preserve"> </w:t>
      </w:r>
    </w:p>
    <w:p>
      <w:pPr>
        <w:pStyle w:val="177"/>
      </w:pPr>
      <w:r>
        <w:t xml:space="preserve">答：正方形的面积是 </w:t>
      </w:r>
      <m:oMath>
        <m:r>
          <w:rPr>
            <w:rFonts w:ascii="Cambria Math" w:hAnsi="Cambria Math"/>
          </w:rPr>
          <m:t>6.25 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．</w:t>
      </w:r>
    </w:p>
    <w:p>
      <w:pPr>
        <w:pStyle w:val="177"/>
      </w:pPr>
      <w:r>
        <w:t>      （3） 圆．</w:t>
      </w:r>
    </w:p>
    <w:p>
      <w:pPr>
        <w:pStyle w:val="177"/>
      </w:pPr>
      <w:r>
        <w:t xml:space="preserve">23.  由于关于 </w:t>
      </w:r>
      <m:oMath>
        <m:r>
          <w:rPr>
            <w:rFonts w:ascii="Cambria Math" w:hAnsi="Cambria Math"/>
          </w:rPr>
          <m:t>x</m:t>
        </m:r>
      </m:oMath>
      <w:r>
        <w:t xml:space="preserve"> 的方程 </w:t>
      </w:r>
      <m:oMath>
        <m:r>
          <w:rPr>
            <w:rFonts w:ascii="Cambria Math" w:hAnsi="Cambria Math"/>
          </w:rPr>
          <m:t>ax+3=2x−b</m:t>
        </m:r>
      </m:oMath>
      <w:r>
        <w:t xml:space="preserve"> 有两个不同的解，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a−2=0</m:t>
        </m:r>
      </m:oMath>
      <w:r>
        <w:t xml:space="preserve"> ， </w:t>
      </w:r>
      <m:oMath>
        <m:r>
          <w:rPr>
            <w:rFonts w:ascii="Cambria Math" w:hAnsi="Cambria Math"/>
          </w:rPr>
          <m:t>3+b=0</m:t>
        </m:r>
      </m:oMath>
      <w:r>
        <w:t>，</w:t>
      </w:r>
    </w:p>
    <w:p>
      <w:pPr>
        <w:pStyle w:val="177"/>
      </w:pPr>
      <w:r>
        <w:t xml:space="preserve">即 </w:t>
      </w:r>
      <m:oMath>
        <m:r>
          <w:rPr>
            <w:rFonts w:ascii="Cambria Math" w:hAnsi="Cambria Math"/>
          </w:rPr>
          <m:t>a=2</m:t>
        </m:r>
      </m:oMath>
      <w:r>
        <w:t xml:space="preserve"> ， </w:t>
      </w:r>
      <m:oMath>
        <m:r>
          <w:rPr>
            <w:rFonts w:ascii="Cambria Math" w:hAnsi="Cambria Math"/>
          </w:rPr>
          <m:t>b=−3</m:t>
        </m:r>
      </m:oMath>
      <w:r>
        <w:t>．</w:t>
      </w:r>
    </w:p>
    <w:p>
      <w:pPr>
        <w:pStyle w:val="177"/>
      </w:pPr>
      <w:r>
        <w:t xml:space="preserve">所以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a+b</m:t>
                </m:r>
              </m:e>
            </m:d>
          </m:e>
          <m:sup>
            <m:r>
              <w:rPr>
                <w:rFonts w:ascii="Cambria Math" w:hAnsi="Cambria Math"/>
              </w:rPr>
              <m:t>2013</m:t>
            </m:r>
          </m:sup>
        </m:sSup>
        <m:r>
          <w:rPr>
            <w:rFonts w:ascii="Cambria Math" w:hAnsi="Cambria Math"/>
          </w:rPr>
          <m:t>=−1</m:t>
        </m:r>
      </m:oMath>
      <w:r>
        <w:t xml:space="preserve"> .</w:t>
      </w:r>
    </w:p>
    <w:p>
      <w:pPr>
        <w:pStyle w:val="177"/>
      </w:pPr>
      <w:r>
        <w:t xml:space="preserve">24.  </w:t>
      </w:r>
    </w:p>
    <w:p>
      <w:pPr>
        <w:pStyle w:val="177"/>
        <w:jc w:val="center"/>
      </w:pPr>
      <m:oMathPara>
        <m:oMathParaPr>
          <m:jc m:val="center"/>
        </m:oMathParaPr>
        <m:oMath>
          <m:m>
            <m:mPr>
              <m:mcs>
                <m:mc>
                  <m:mcPr>
                    <m:count m:val="1"/>
                    <m:mcJc m:val="right"/>
                  </m:mcPr>
                </m:mc>
                <m:mc>
                  <m:mcPr>
                    <m:count m:val="1"/>
                    <m:mcJc m:val="left"/>
                  </m:mcPr>
                </m:mc>
              </m:mcs>
              <m:plcHide m:val="1"/>
            </m:mPr>
            <m:mr>
              <m:e>
                <m:r>
                  <w:rPr>
                    <w:rFonts w:ascii="Cambria Math" w:hAnsi="Cambria Math"/>
                  </w:rPr>
                  <m:t>3−1−</m:t>
                </m:r>
                <m:f>
                  <m:fPr/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d>
                  <m:dPr/>
                  <m:e>
                    <m:r>
                      <w:rPr>
                        <w:rFonts w:ascii="Cambria Math" w:hAnsi="Cambria Math"/>
                      </w:rPr>
                      <m:t>1−x</m:t>
                    </m:r>
                  </m:e>
                </m:d>
              </m:e>
              <m:e>
                <m:r>
                  <w:rPr>
                    <w:rFonts w:ascii="Cambria Math" w:hAnsi="Cambria Math"/>
                  </w:rPr>
                  <m:t>=12.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x</m:t>
                </m:r>
              </m:e>
              <m:e>
                <m:r>
                  <w:rPr>
                    <w:rFonts w:ascii="Cambria Math" w:hAnsi="Cambria Math"/>
                  </w:rPr>
                  <m:t>=21.</m:t>
                </m:r>
              </m:e>
            </m:mr>
          </m:m>
        </m:oMath>
      </m:oMathPara>
    </w:p>
    <w:p>
      <w:pPr>
        <w:pStyle w:val="177"/>
      </w:pPr>
    </w:p>
    <w:p>
      <w:pPr>
        <w:pStyle w:val="177"/>
      </w:pPr>
      <w:r>
        <w:t>25.  （</w:t>
      </w:r>
      <m:oMath>
        <m:r>
          <w:rPr>
            <w:rFonts w:ascii="Cambria Math" w:hAnsi="Cambria Math"/>
          </w:rPr>
          <m:t>2</m:t>
        </m:r>
      </m:oMath>
      <w:r>
        <w:t>）（</w:t>
      </w:r>
      <m:oMath>
        <m:r>
          <w:rPr>
            <w:rFonts w:ascii="Cambria Math" w:hAnsi="Cambria Math"/>
          </w:rPr>
          <m:t>3</m:t>
        </m:r>
      </m:oMath>
      <w:r>
        <w:t>）（</w:t>
      </w:r>
      <m:oMath>
        <m:r>
          <w:rPr>
            <w:rFonts w:ascii="Cambria Math" w:hAnsi="Cambria Math"/>
          </w:rPr>
          <m:t>4</m:t>
        </m:r>
      </m:oMath>
      <w:r>
        <w:t>）是等式．</w:t>
      </w:r>
    </w:p>
    <w:p>
      <w:pPr>
        <w:pStyle w:val="177"/>
      </w:pPr>
      <w:r>
        <w:t>（</w:t>
      </w:r>
      <m:oMath>
        <m:r>
          <w:rPr>
            <w:rFonts w:ascii="Cambria Math" w:hAnsi="Cambria Math"/>
          </w:rPr>
          <m:t>2</m:t>
        </m:r>
      </m:oMath>
      <w:r>
        <w:t>）</w:t>
      </w:r>
      <m:oMath>
        <m:r>
          <w:rPr>
            <w:rFonts w:ascii="Cambria Math" w:hAnsi="Cambria Math"/>
          </w:rPr>
          <m:t>5x−3=0</m:t>
        </m:r>
      </m:oMath>
      <w:r>
        <w:t xml:space="preserve"> 的左边是 </w:t>
      </w:r>
      <m:oMath>
        <m:r>
          <w:rPr>
            <w:rFonts w:ascii="Cambria Math" w:hAnsi="Cambria Math"/>
          </w:rPr>
          <m:t>5x−3</m:t>
        </m:r>
      </m:oMath>
      <w:r>
        <w:t xml:space="preserve">，右边是 </w:t>
      </w:r>
      <m:oMath>
        <m:r>
          <w:rPr>
            <w:rFonts w:ascii="Cambria Math" w:hAnsi="Cambria Math"/>
          </w:rPr>
          <m:t>0</m:t>
        </m:r>
      </m:oMath>
      <w:r>
        <w:t>．</w:t>
      </w:r>
    </w:p>
    <w:p>
      <w:pPr>
        <w:pStyle w:val="177"/>
      </w:pPr>
      <w:r>
        <w:t>（</w:t>
      </w:r>
      <m:oMath>
        <m:r>
          <w:rPr>
            <w:rFonts w:ascii="Cambria Math" w:hAnsi="Cambria Math"/>
          </w:rPr>
          <m:t>3</m:t>
        </m:r>
      </m:oMath>
      <w:r>
        <w:t>）</w:t>
      </w:r>
      <m:oMath>
        <m:r>
          <w:rPr>
            <w:rFonts w:ascii="Cambria Math" w:hAnsi="Cambria Math"/>
          </w:rPr>
          <m:t>3x+2x=5x</m:t>
        </m:r>
      </m:oMath>
      <w:r>
        <w:t xml:space="preserve"> 的左边是 </w:t>
      </w:r>
      <m:oMath>
        <m:r>
          <w:rPr>
            <w:rFonts w:ascii="Cambria Math" w:hAnsi="Cambria Math"/>
          </w:rPr>
          <m:t>3x+2x</m:t>
        </m:r>
      </m:oMath>
      <w:r>
        <w:t xml:space="preserve">，右边是 </w:t>
      </w:r>
      <m:oMath>
        <m:r>
          <w:rPr>
            <w:rFonts w:ascii="Cambria Math" w:hAnsi="Cambria Math"/>
          </w:rPr>
          <m:t>5x</m:t>
        </m:r>
      </m:oMath>
      <w:r>
        <w:t>．</w:t>
      </w:r>
    </w:p>
    <w:p>
      <w:pPr>
        <w:pStyle w:val="177"/>
      </w:pPr>
      <w:r>
        <w:t>（</w:t>
      </w:r>
      <m:oMath>
        <m:r>
          <w:rPr>
            <w:rFonts w:ascii="Cambria Math" w:hAnsi="Cambria Math"/>
          </w:rPr>
          <m:t>4</m:t>
        </m:r>
      </m:oMath>
      <w:r>
        <w:t>）</w:t>
      </w:r>
      <m:oMath>
        <m:r>
          <w:rPr>
            <w:rFonts w:ascii="Cambria Math" w:hAnsi="Cambria Math"/>
          </w:rPr>
          <m:t>3+2=5</m:t>
        </m:r>
      </m:oMath>
      <w:r>
        <w:t xml:space="preserve"> 的左边是 </w:t>
      </w:r>
      <m:oMath>
        <m:r>
          <w:rPr>
            <w:rFonts w:ascii="Cambria Math" w:hAnsi="Cambria Math"/>
          </w:rPr>
          <m:t>3+2</m:t>
        </m:r>
      </m:oMath>
      <w:r>
        <w:t xml:space="preserve">，右边是 </w:t>
      </w:r>
      <m:oMath>
        <m:r>
          <w:rPr>
            <w:rFonts w:ascii="Cambria Math" w:hAnsi="Cambria Math"/>
          </w:rPr>
          <m:t>5</m:t>
        </m:r>
      </m:oMath>
      <w:r>
        <w:t>．</w:t>
      </w:r>
    </w:p>
    <w:p>
      <w:pPr>
        <w:pStyle w:val="177"/>
        <w:sectPr>
          <w:headerReference r:id="rId3" w:type="default"/>
          <w:footerReference r:id="rId4" w:type="default"/>
          <w:pgSz w:w="12240" w:h="15840"/>
          <w:pgMar w:top="1134" w:right="1418" w:bottom="1134" w:left="1418" w:header="720" w:footer="567" w:gutter="0"/>
          <w:cols w:space="720" w:num="1"/>
          <w:docGrid w:linePitch="360" w:charSpace="0"/>
        </w:sectPr>
      </w:pP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619E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7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2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3">
    <w:name w:val="Table Grid"/>
    <w:basedOn w:val="32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4">
    <w:name w:val="Light Shading"/>
    <w:basedOn w:val="32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2">
    <w:name w:val="Colorful Shading Accent 1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2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3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5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6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List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132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132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1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132"/>
    <w:link w:val="19"/>
    <w:uiPriority w:val="99"/>
  </w:style>
  <w:style w:type="character" w:customStyle="1" w:styleId="143">
    <w:name w:val="正文文本 2 Char"/>
    <w:basedOn w:val="132"/>
    <w:link w:val="28"/>
    <w:uiPriority w:val="99"/>
  </w:style>
  <w:style w:type="character" w:customStyle="1" w:styleId="144">
    <w:name w:val="正文文本 3 Char"/>
    <w:basedOn w:val="1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132"/>
    <w:link w:val="145"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1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132"/>
    <w:link w:val="149"/>
    <w:qFormat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132"/>
    <w:link w:val="151"/>
    <w:uiPriority w:val="0"/>
  </w:style>
  <w:style w:type="character" w:customStyle="1" w:styleId="153">
    <w:name w:val="宏文本 Char"/>
    <w:basedOn w:val="132"/>
    <w:link w:val="2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132"/>
    <w:link w:val="154"/>
    <w:uiPriority w:val="29"/>
    <w:rPr>
      <w:i/>
      <w:iCs/>
      <w:color w:val="000000" w:themeColor="text1"/>
    </w:rPr>
  </w:style>
  <w:style w:type="character" w:customStyle="1" w:styleId="156">
    <w:name w:val="标题 4 Char"/>
    <w:basedOn w:val="132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132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132"/>
    <w:link w:val="162"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1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1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1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2"/>
    <w:uiPriority w:val="58"/>
  </w:style>
  <w:style w:type="table" w:customStyle="1" w:styleId="171">
    <w:name w:val="竖排选项"/>
    <w:basedOn w:val="32"/>
    <w:uiPriority w:val="58"/>
  </w:style>
  <w:style w:type="character" w:customStyle="1" w:styleId="172">
    <w:name w:val="页眉 Char"/>
    <w:basedOn w:val="132"/>
    <w:link w:val="25"/>
    <w:uiPriority w:val="99"/>
    <w:rPr>
      <w:sz w:val="18"/>
      <w:szCs w:val="18"/>
    </w:rPr>
  </w:style>
  <w:style w:type="character" w:customStyle="1" w:styleId="173">
    <w:name w:val="页脚 Char"/>
    <w:basedOn w:val="1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2"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2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2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7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  <w:tblPr>
      <w:tblLayout w:type="fixed"/>
    </w:tblPr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2022-12-13T09:05:59Z</dcterms:created>
  <dc:creator>Administrator</dc:creator>
  <cp:lastModifiedBy>Administrator</cp:lastModifiedBy>
  <dcterms:modified xsi:type="dcterms:W3CDTF">2022-12-13T09:08:38Z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