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0"/>
        <w:ind w:left="1201" w:hanging="336"/>
      </w:pPr>
      <w:r>
        <w:pict>
          <v:shape id="_x0000_s1025" o:spid="_x0000_s1025" o:spt="75" type="#_x0000_t75" style="position:absolute;left:0pt;margin-left:877pt;margin-top:889pt;height:22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t>北师大版八上 二元一次方程组 章节测试</w:t>
      </w:r>
    </w:p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一、选择题（共17小题）</w:t>
      </w:r>
    </w:p>
    <w:p>
      <w:pPr>
        <w:pStyle w:val="193"/>
      </w:pPr>
      <w:r>
        <w:t xml:space="preserve">1. 下列四个方程中，是二元一次方程的是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x−3=0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xy−x=5</m:t>
        </m:r>
      </m:oMath>
      <w:r>
        <w:tab/>
      </w:r>
      <w:r>
        <w:t xml:space="preserve">C. </w:t>
      </w:r>
      <m:oMath>
        <m:f>
          <m:fPr/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>−y=3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2y−x=5</m:t>
        </m:r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2. 已知方程组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x−y=2,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2x+y=7,</m:t>
                  </m:r>
                </m:e>
              </m:mr>
            </m:m>
          </m:e>
        </m:d>
      </m:oMath>
      <w:r>
        <w:t xml:space="preserve"> 那么 </w:t>
      </w:r>
      <m:oMath>
        <m:r>
          <w:rPr>
            <w:rFonts w:ascii="Cambria Math" w:hAnsi="Cambria Math"/>
          </w:rPr>
          <m:t>x</m:t>
        </m:r>
      </m:oMath>
      <w:r>
        <w:t xml:space="preserve"> 等于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5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4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3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2</m:t>
        </m:r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3. 已知关于 </w:t>
      </w:r>
      <m:oMath>
        <m:r>
          <w:rPr>
            <w:rFonts w:ascii="Cambria Math" w:hAnsi="Cambria Math"/>
          </w:rPr>
          <m:t>x</m:t>
        </m:r>
      </m:oMath>
      <w:r>
        <w:t>，</w:t>
      </w:r>
      <m:oMath>
        <m:r>
          <w:rPr>
            <w:rFonts w:ascii="Cambria Math" w:hAnsi="Cambria Math"/>
          </w:rPr>
          <m:t>y</m:t>
        </m:r>
      </m:oMath>
      <w:r>
        <w:t xml:space="preserve"> 的方程组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3x−5y=2a,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x−2y=a−5.</m:t>
                  </m:r>
                </m:e>
              </m:mr>
            </m:m>
          </m:e>
        </m:d>
      </m:oMath>
      <w:r>
        <w:t xml:space="preserve"> 若 </w:t>
      </w:r>
      <m:oMath>
        <m:r>
          <w:rPr>
            <w:rFonts w:ascii="Cambria Math" w:hAnsi="Cambria Math"/>
          </w:rPr>
          <m:t>x</m:t>
        </m:r>
      </m:oMath>
      <w:r>
        <w:t>，</w:t>
      </w:r>
      <m:oMath>
        <m:r>
          <w:rPr>
            <w:rFonts w:ascii="Cambria Math" w:hAnsi="Cambria Math"/>
          </w:rPr>
          <m:t>y</m:t>
        </m:r>
      </m:oMath>
      <w:r>
        <w:t xml:space="preserve"> 的值互为相反数，则 </w:t>
      </w:r>
      <m:oMath>
        <m:r>
          <w:rPr>
            <w:rFonts w:ascii="Cambria Math" w:hAnsi="Cambria Math"/>
          </w:rPr>
          <m:t>a</m:t>
        </m:r>
      </m:oMath>
      <w:r>
        <w:t xml:space="preserve"> 的值为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−5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5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−20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20</m:t>
        </m:r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4. 方程 </w:t>
      </w:r>
      <m:oMath>
        <m:r>
          <w:rPr>
            <w:rFonts w:ascii="Cambria Math" w:hAnsi="Cambria Math"/>
          </w:rPr>
          <m:t>kx+3y=5</m:t>
        </m:r>
      </m:oMath>
      <w:r>
        <w:t xml:space="preserve"> 有一组解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x=2,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y=1,</m:t>
                  </m:r>
                </m:e>
              </m:mr>
            </m:m>
          </m:e>
        </m:d>
      </m:oMath>
      <w:r>
        <w:t xml:space="preserve"> 则 </w:t>
      </w:r>
      <m:oMath>
        <m:r>
          <w:rPr>
            <w:rFonts w:ascii="Cambria Math" w:hAnsi="Cambria Math"/>
          </w:rPr>
          <m:t>k</m:t>
        </m:r>
      </m:oMath>
      <w:r>
        <w:t xml:space="preserve"> 的值是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ab/>
      </w:r>
      <w:r>
        <w:t xml:space="preserve">B. 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1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−1</m:t>
        </m:r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5. 已知二元一次方程 </w:t>
      </w:r>
      <m:oMath>
        <m:r>
          <w:rPr>
            <w:rFonts w:ascii="Cambria Math" w:hAnsi="Cambria Math"/>
          </w:rPr>
          <m:t>2x−7y=5</m:t>
        </m:r>
      </m:oMath>
      <w:r>
        <w:t xml:space="preserve">，用含 </w:t>
      </w:r>
      <m:oMath>
        <m:r>
          <w:rPr>
            <w:rFonts w:ascii="Cambria Math" w:hAnsi="Cambria Math"/>
          </w:rPr>
          <m:t>x</m:t>
        </m:r>
      </m:oMath>
      <w:r>
        <w:t xml:space="preserve"> 的代数式表示 </w:t>
      </w:r>
      <m:oMath>
        <m:r>
          <w:rPr>
            <w:rFonts w:ascii="Cambria Math" w:hAnsi="Cambria Math"/>
          </w:rPr>
          <m:t>y</m:t>
        </m:r>
      </m:oMath>
      <w:r>
        <w:t xml:space="preserve">，正确的是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2x+5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2x−5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5+7y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5−7y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6. 在同一平面直角坐标系中，若一次函数 </w:t>
      </w:r>
      <m:oMath>
        <m:r>
          <w:rPr>
            <w:rFonts w:ascii="Cambria Math" w:hAnsi="Cambria Math"/>
          </w:rPr>
          <m:t>y=−x+3</m:t>
        </m:r>
      </m:oMath>
      <w:r>
        <w:t xml:space="preserve"> 与 </w:t>
      </w:r>
      <m:oMath>
        <m:r>
          <w:rPr>
            <w:rFonts w:ascii="Cambria Math" w:hAnsi="Cambria Math"/>
          </w:rPr>
          <m:t>y=3x−5</m:t>
        </m:r>
      </m:oMath>
      <w:r>
        <w:t xml:space="preserve"> 的图象交于点 </w:t>
      </w:r>
      <m:oMath>
        <m:r>
          <w:rPr>
            <w:rFonts w:ascii="Cambria Math" w:hAnsi="Cambria Math"/>
          </w:rPr>
          <m:t>M</m:t>
        </m:r>
      </m:oMath>
      <w:r>
        <w:t xml:space="preserve"> ，则点 </w:t>
      </w:r>
      <m:oMath>
        <m:r>
          <w:rPr>
            <w:rFonts w:ascii="Cambria Math" w:hAnsi="Cambria Math"/>
          </w:rPr>
          <m:t>M</m:t>
        </m:r>
      </m:oMath>
      <w:r>
        <w:t xml:space="preserve"> 的坐标为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m:oMath>
        <m:d>
          <m:dPr/>
          <m:e>
            <m:r>
              <w:rPr>
                <w:rFonts w:ascii="Cambria Math" w:hAnsi="Cambria Math"/>
              </w:rPr>
              <m:t>−1,4</m:t>
            </m:r>
          </m:e>
        </m:d>
      </m:oMath>
      <w:r>
        <w:tab/>
      </w:r>
      <w:r>
        <w:t xml:space="preserve">B. </w:t>
      </w:r>
      <m:oMath>
        <m:d>
          <m:dPr/>
          <m:e>
            <m:r>
              <w:rPr>
                <w:rFonts w:ascii="Cambria Math" w:hAnsi="Cambria Math"/>
              </w:rPr>
              <m:t>−1,2</m:t>
            </m:r>
          </m:e>
        </m:d>
      </m:oMath>
      <w:r>
        <w:tab/>
      </w:r>
      <w:r>
        <w:t xml:space="preserve">C. </w:t>
      </w:r>
      <m:oMath>
        <m:d>
          <m:dPr/>
          <m:e>
            <m:r>
              <w:rPr>
                <w:rFonts w:ascii="Cambria Math" w:hAnsi="Cambria Math"/>
              </w:rPr>
              <m:t>2,−1</m:t>
            </m:r>
          </m:e>
        </m:d>
      </m:oMath>
      <w:r>
        <w:tab/>
      </w:r>
      <w:r>
        <w:t xml:space="preserve">D. </w:t>
      </w:r>
      <m:oMath>
        <m:d>
          <m:dPr/>
          <m:e>
            <m:r>
              <w:rPr>
                <w:rFonts w:ascii="Cambria Math" w:hAnsi="Cambria Math"/>
              </w:rPr>
              <m:t>2,1</m:t>
            </m:r>
          </m:e>
        </m:d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7. 已知关于 </w:t>
      </w:r>
      <m:oMath>
        <m:r>
          <w:rPr>
            <w:rFonts w:ascii="Cambria Math" w:hAnsi="Cambria Math"/>
          </w:rPr>
          <m:t>x</m:t>
        </m:r>
      </m:oMath>
      <w:r>
        <w:t>，</w:t>
      </w:r>
      <m:oMath>
        <m:r>
          <w:rPr>
            <w:rFonts w:ascii="Cambria Math" w:hAnsi="Cambria Math"/>
          </w:rPr>
          <m:t>y</m:t>
        </m:r>
      </m:oMath>
      <w:r>
        <w:t xml:space="preserve"> 的方程组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x+3y=4−a,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x−y=3a,</m:t>
                  </m:r>
                </m:e>
              </m:mr>
            </m:m>
          </m:e>
        </m:d>
      </m:oMath>
      <w:r>
        <w:t xml:space="preserve"> 其中 </w:t>
      </w:r>
      <m:oMath>
        <m:r>
          <w:rPr>
            <w:rFonts w:ascii="Cambria Math" w:hAnsi="Cambria Math"/>
          </w:rPr>
          <m:t>−3≤a≤1</m:t>
        </m:r>
      </m:oMath>
      <w:r>
        <w:t>，给出下列结论：</w:t>
      </w:r>
    </w:p>
    <w:p>
      <w:pPr>
        <w:pStyle w:val="193"/>
      </w:pPr>
      <w:r>
        <w:tab/>
      </w:r>
      <w:r>
        <w:rPr>
          <w:rFonts w:ascii="宋体" w:hAnsi="宋体"/>
        </w:rPr>
        <w:t>①</w:t>
      </w:r>
      <w:r>
        <w:t xml:space="preserve">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x=5,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y=−1</m:t>
                  </m:r>
                </m:e>
              </m:mr>
            </m:m>
          </m:e>
        </m:d>
      </m:oMath>
      <w:r>
        <w:t xml:space="preserve"> 是方程的解；</w:t>
      </w:r>
    </w:p>
    <w:p>
      <w:pPr>
        <w:pStyle w:val="193"/>
      </w:pPr>
      <w:r>
        <w:tab/>
      </w:r>
      <w:r>
        <w:rPr>
          <w:rFonts w:ascii="宋体" w:hAnsi="宋体"/>
        </w:rPr>
        <w:t>②</w:t>
      </w:r>
      <w:r>
        <w:t xml:space="preserve">当 </w:t>
      </w:r>
      <m:oMath>
        <m:r>
          <w:rPr>
            <w:rFonts w:ascii="Cambria Math" w:hAnsi="Cambria Math"/>
          </w:rPr>
          <m:t>a=−2</m:t>
        </m:r>
      </m:oMath>
      <w:r>
        <w:t xml:space="preserve"> 时，</w:t>
      </w:r>
      <m:oMath>
        <m:r>
          <w:rPr>
            <w:rFonts w:ascii="Cambria Math" w:hAnsi="Cambria Math"/>
          </w:rPr>
          <m:t>x</m:t>
        </m:r>
      </m:oMath>
      <w:r>
        <w:t>，</w:t>
      </w:r>
      <m:oMath>
        <m:r>
          <w:rPr>
            <w:rFonts w:ascii="Cambria Math" w:hAnsi="Cambria Math"/>
          </w:rPr>
          <m:t>y</m:t>
        </m:r>
      </m:oMath>
      <w:r>
        <w:t xml:space="preserve"> 的值互为相反数；</w:t>
      </w:r>
    </w:p>
    <w:p>
      <w:pPr>
        <w:pStyle w:val="193"/>
      </w:pPr>
      <w:r>
        <w:tab/>
      </w:r>
      <w:r>
        <w:rPr>
          <w:rFonts w:ascii="宋体" w:hAnsi="宋体"/>
        </w:rPr>
        <w:t>③</w:t>
      </w:r>
      <w:r>
        <w:t xml:space="preserve">当 </w:t>
      </w:r>
      <m:oMath>
        <m:r>
          <w:rPr>
            <w:rFonts w:ascii="Cambria Math" w:hAnsi="Cambria Math"/>
          </w:rPr>
          <m:t>a=1</m:t>
        </m:r>
      </m:oMath>
      <w:r>
        <w:t xml:space="preserve"> 时，方程组的解也是方程 </w:t>
      </w:r>
      <m:oMath>
        <m:r>
          <w:rPr>
            <w:rFonts w:ascii="Cambria Math" w:hAnsi="Cambria Math"/>
          </w:rPr>
          <m:t>x+y=4−a</m:t>
        </m:r>
      </m:oMath>
      <w:r>
        <w:t xml:space="preserve"> 的解；</w:t>
      </w:r>
    </w:p>
    <w:p>
      <w:pPr>
        <w:pStyle w:val="193"/>
      </w:pPr>
      <w:r>
        <w:tab/>
      </w:r>
      <w:r>
        <w:rPr>
          <w:rFonts w:ascii="宋体" w:hAnsi="宋体"/>
        </w:rPr>
        <w:t>④</w:t>
      </w:r>
      <w:r>
        <w:t xml:space="preserve">若 </w:t>
      </w:r>
      <m:oMath>
        <m:r>
          <w:rPr>
            <w:rFonts w:ascii="Cambria Math" w:hAnsi="Cambria Math"/>
          </w:rPr>
          <m:t>x≤1</m:t>
        </m:r>
      </m:oMath>
      <w:r>
        <w:t xml:space="preserve">，则 </w:t>
      </w:r>
      <m:oMath>
        <m:r>
          <w:rPr>
            <w:rFonts w:ascii="Cambria Math" w:hAnsi="Cambria Math"/>
          </w:rPr>
          <m:t>1≤y≤4</m:t>
        </m:r>
      </m:oMath>
      <w:r>
        <w:t>．</w:t>
      </w:r>
    </w:p>
    <w:p>
      <w:pPr>
        <w:pStyle w:val="193"/>
      </w:pPr>
      <w:r>
        <w:tab/>
      </w:r>
      <w:r>
        <w:t xml:space="preserve">其中正确的是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w:r>
        <w:rPr>
          <w:rFonts w:ascii="宋体" w:hAnsi="宋体"/>
        </w:rPr>
        <w:t>①②</w:t>
      </w:r>
      <w:r>
        <w:tab/>
      </w:r>
      <w:r>
        <w:t xml:space="preserve">B. </w:t>
      </w:r>
      <w:r>
        <w:rPr>
          <w:rFonts w:ascii="宋体" w:hAnsi="宋体"/>
        </w:rPr>
        <w:t>②③</w:t>
      </w:r>
      <w:r>
        <w:tab/>
      </w:r>
      <w:r>
        <w:t xml:space="preserve">C. </w:t>
      </w:r>
      <w:r>
        <w:rPr>
          <w:rFonts w:ascii="宋体" w:hAnsi="宋体"/>
        </w:rPr>
        <w:t>②③④</w:t>
      </w:r>
      <w:r>
        <w:tab/>
      </w:r>
      <w:r>
        <w:t xml:space="preserve">D. </w:t>
      </w:r>
      <w:r>
        <w:rPr>
          <w:rFonts w:ascii="宋体" w:hAnsi="宋体"/>
        </w:rPr>
        <w:t>①③④</w:t>
      </w:r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8. 三元一次方程组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x+y+z=8,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y+z=6,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x−z=−2</m:t>
                  </m:r>
                </m:e>
              </m:mr>
            </m:m>
          </m:e>
        </m:d>
      </m:oMath>
      <w:r>
        <w:t xml:space="preserve"> 的解是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x=7,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y=−8,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z=9</m:t>
                  </m:r>
                </m:e>
              </m:mr>
            </m:m>
          </m:e>
        </m:d>
      </m:oMath>
      <w:r>
        <w:tab/>
      </w:r>
      <w:r>
        <w:t xml:space="preserve">B.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x=5,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y=1,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z=2</m:t>
                  </m:r>
                </m:e>
              </m:mr>
            </m:m>
          </m:e>
        </m:d>
      </m:oMath>
      <w:r>
        <w:tab/>
      </w:r>
      <w:r>
        <w:t xml:space="preserve">C.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x=2,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y=3,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z=3</m:t>
                  </m:r>
                </m:e>
              </m:mr>
            </m:m>
          </m:e>
        </m:d>
      </m:oMath>
      <w:r>
        <w:tab/>
      </w:r>
      <w:r>
        <w:t xml:space="preserve">D.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x=2,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y=2,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z=4</m:t>
                  </m:r>
                </m:e>
              </m:mr>
            </m:m>
          </m:e>
        </m:d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9. 甲、乙两人骑车以相同线路前往距离单位 </w:t>
      </w:r>
      <m:oMath>
        <m:r>
          <w:rPr>
            <w:rFonts w:ascii="Cambria Math" w:hAnsi="Cambria Math"/>
          </w:rPr>
          <m:t>10 </m:t>
        </m:r>
        <m:r>
          <m:rPr>
            <m:sty m:val="p"/>
          </m:rPr>
          <w:rPr>
            <w:rFonts w:ascii="Cambria Math" w:hAnsi="Cambria Math"/>
          </w:rPr>
          <m:t>km</m:t>
        </m:r>
      </m:oMath>
      <w:r>
        <w:t xml:space="preserve"> 的培训中心参加学习．图中 </w:t>
      </w:r>
      <m:oMath>
        <m:sSub>
          <m:sSubPr/>
          <m:e>
            <m:r>
              <w:rPr>
                <w:rFonts w:ascii="Cambria Math" w:hAnsi="Cambria Math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甲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乙</m:t>
            </m:r>
          </m:sub>
        </m:sSub>
      </m:oMath>
      <w:r>
        <w:t xml:space="preserve"> 分别表示甲、乙两人前往目的地所行驶的路程 </w:t>
      </w:r>
      <m:oMath>
        <m:r>
          <w:rPr>
            <w:rFonts w:ascii="Cambria Math" w:hAnsi="Cambria Math"/>
          </w:rPr>
          <m:t>s </m:t>
        </m:r>
        <m:r>
          <m:rPr>
            <m:sty m:val="p"/>
          </m:rPr>
          <w:rPr>
            <w:rFonts w:ascii="Cambria Math" w:hAnsi="Cambria Math"/>
          </w:rPr>
          <m:t>km</m:t>
        </m:r>
      </m:oMath>
      <w:r>
        <w:t xml:space="preserve"> 随时间 </w:t>
      </w:r>
      <m:oMath>
        <m:r>
          <w:rPr>
            <w:rFonts w:ascii="Cambria Math" w:hAnsi="Cambria Math"/>
          </w:rPr>
          <m:t>t</m:t>
        </m:r>
      </m:oMath>
      <w:r>
        <w:t>（分钟）变化的函数图象．以下说法：</w:t>
      </w:r>
    </w:p>
    <w:p>
      <w:pPr>
        <w:pStyle w:val="193"/>
      </w:pPr>
      <w:r>
        <w:tab/>
      </w:r>
      <w:r>
        <w:rPr>
          <w:rFonts w:ascii="宋体" w:hAnsi="宋体"/>
        </w:rPr>
        <w:t>①</w:t>
      </w:r>
      <w:r>
        <w:t xml:space="preserve">乙比甲提前 </w:t>
      </w:r>
      <m:oMath>
        <m:r>
          <w:rPr>
            <w:rFonts w:ascii="Cambria Math" w:hAnsi="Cambria Math"/>
          </w:rPr>
          <m:t>12</m:t>
        </m:r>
      </m:oMath>
      <w:r>
        <w:t xml:space="preserve"> 分钟到达；</w:t>
      </w:r>
    </w:p>
    <w:p>
      <w:pPr>
        <w:pStyle w:val="193"/>
      </w:pPr>
      <w:r>
        <w:tab/>
      </w:r>
      <w:r>
        <w:rPr>
          <w:rFonts w:ascii="宋体" w:hAnsi="宋体"/>
        </w:rPr>
        <w:t>②</w:t>
      </w:r>
      <w:r>
        <w:t xml:space="preserve">甲的平均速度为 </w:t>
      </w:r>
      <m:oMath>
        <m:r>
          <w:rPr>
            <w:rFonts w:ascii="Cambria Math" w:hAnsi="Cambria Math"/>
          </w:rPr>
          <m:t>15 </m:t>
        </m:r>
        <m:r>
          <m:rPr>
            <m:sty m:val="p"/>
          </m:rPr>
          <w:rPr>
            <w:rFonts w:ascii="Cambria Math" w:hAnsi="Cambria Math"/>
          </w:rPr>
          <m:t>km</m:t>
        </m:r>
        <m:r>
          <w:rPr>
            <w:rFonts w:ascii="Cambria Math" w:hAnsi="Cambria Math"/>
          </w:rPr>
          <m:t>/</m:t>
        </m:r>
        <m:r>
          <m:rPr>
            <m:sty m:val="p"/>
          </m:rPr>
          <w:rPr>
            <w:rFonts w:ascii="Cambria Math" w:hAnsi="Cambria Math"/>
          </w:rPr>
          <m:t>小时</m:t>
        </m:r>
      </m:oMath>
      <w:r>
        <w:t>；</w:t>
      </w:r>
    </w:p>
    <w:p>
      <w:pPr>
        <w:pStyle w:val="193"/>
      </w:pPr>
      <w:r>
        <w:tab/>
      </w:r>
      <w:r>
        <w:rPr>
          <w:rFonts w:ascii="宋体" w:hAnsi="宋体"/>
        </w:rPr>
        <w:t>③</w:t>
      </w:r>
      <w:r>
        <w:t xml:space="preserve">乙走了 </w:t>
      </w:r>
      <m:oMath>
        <m:r>
          <w:rPr>
            <w:rFonts w:ascii="Cambria Math" w:hAnsi="Cambria Math"/>
          </w:rPr>
          <m:t>8 </m:t>
        </m:r>
        <m:r>
          <m:rPr>
            <m:sty m:val="p"/>
          </m:rPr>
          <w:rPr>
            <w:rFonts w:ascii="Cambria Math" w:hAnsi="Cambria Math"/>
          </w:rPr>
          <m:t>km</m:t>
        </m:r>
      </m:oMath>
      <w:r>
        <w:t xml:space="preserve"> 后遇到甲；</w:t>
      </w:r>
    </w:p>
    <w:p>
      <w:pPr>
        <w:pStyle w:val="193"/>
      </w:pPr>
      <w:r>
        <w:tab/>
      </w:r>
      <w:r>
        <w:rPr>
          <w:rFonts w:ascii="宋体" w:hAnsi="宋体"/>
        </w:rPr>
        <w:t>④</w:t>
      </w:r>
      <w:r>
        <w:t xml:space="preserve">乙出发 </w:t>
      </w:r>
      <m:oMath>
        <m:r>
          <w:rPr>
            <w:rFonts w:ascii="Cambria Math" w:hAnsi="Cambria Math"/>
          </w:rPr>
          <m:t>6</m:t>
        </m:r>
      </m:oMath>
      <w:r>
        <w:t xml:space="preserve"> 分钟后追上甲．</w:t>
      </w:r>
    </w:p>
    <w:p>
      <w:pPr>
        <w:pStyle w:val="193"/>
      </w:pPr>
      <w:r>
        <w:tab/>
      </w:r>
      <w:r>
        <w:t xml:space="preserve">其中正确的有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3"/>
      </w:pPr>
      <w:r>
        <w:tab/>
      </w:r>
      <w:r>
        <w:rPr>
          <w:position w:val="-103"/>
        </w:rPr>
        <w:drawing>
          <wp:inline distT="0" distB="0" distL="114300" distR="114300">
            <wp:extent cx="2324100" cy="1438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4</m:t>
        </m:r>
      </m:oMath>
      <w:r>
        <w:t xml:space="preserve"> 个</w:t>
      </w:r>
      <w:r>
        <w:tab/>
      </w:r>
      <w:r>
        <w:t xml:space="preserve">B. </w:t>
      </w:r>
      <m:oMath>
        <m:r>
          <w:rPr>
            <w:rFonts w:ascii="Cambria Math" w:hAnsi="Cambria Math"/>
          </w:rPr>
          <m:t>3</m:t>
        </m:r>
      </m:oMath>
      <w:r>
        <w:t xml:space="preserve"> 个</w:t>
      </w:r>
      <w:r>
        <w:tab/>
      </w:r>
      <w:r>
        <w:t xml:space="preserve">C. </w:t>
      </w:r>
      <m:oMath>
        <m:r>
          <w:rPr>
            <w:rFonts w:ascii="Cambria Math" w:hAnsi="Cambria Math"/>
          </w:rPr>
          <m:t>2</m:t>
        </m:r>
      </m:oMath>
      <w:r>
        <w:t xml:space="preserve"> 个</w:t>
      </w:r>
      <w:r>
        <w:tab/>
      </w:r>
      <w:r>
        <w:t xml:space="preserve">D. </w:t>
      </w:r>
      <m:oMath>
        <m:r>
          <w:rPr>
            <w:rFonts w:ascii="Cambria Math" w:hAnsi="Cambria Math"/>
          </w:rPr>
          <m:t>1</m:t>
        </m:r>
      </m:oMath>
      <w:r>
        <w:t xml:space="preserve"> 个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10. 如图所示的两台天平保持平衡，已知每块巧克力的质量相等，且每个果冻的质量也相等，则每块巧克力和每个果冻的质量分别为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4"/>
      </w:pPr>
      <w:r>
        <w:tab/>
      </w:r>
      <w:r>
        <w:rPr>
          <w:position w:val="-42"/>
        </w:rPr>
        <w:drawing>
          <wp:inline distT="0" distB="0" distL="114300" distR="114300">
            <wp:extent cx="2952115" cy="661035"/>
            <wp:effectExtent l="0" t="0" r="635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2749" cy="66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8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10 </m:t>
        </m:r>
        <m:r>
          <m:rPr>
            <m:sty m:val="p"/>
          </m:rPr>
          <w:rPr>
            <w:rFonts w:ascii="Cambria Math" w:hAnsi="Cambria Math"/>
          </w:rPr>
          <m:t>g</m:t>
        </m:r>
      </m:oMath>
      <w:r>
        <w:t>，</w:t>
      </w:r>
      <m:oMath>
        <m:r>
          <w:rPr>
            <w:rFonts w:ascii="Cambria Math" w:hAnsi="Cambria Math"/>
          </w:rPr>
          <m:t>40 </m:t>
        </m:r>
        <m:r>
          <m:rPr>
            <m:sty m:val="p"/>
          </m:rPr>
          <w:rPr>
            <w:rFonts w:ascii="Cambria Math" w:hAnsi="Cambria Math"/>
          </w:rPr>
          <m:t>g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15 </m:t>
        </m:r>
        <m:r>
          <m:rPr>
            <m:sty m:val="p"/>
          </m:rPr>
          <w:rPr>
            <w:rFonts w:ascii="Cambria Math" w:hAnsi="Cambria Math"/>
          </w:rPr>
          <m:t>g</m:t>
        </m:r>
      </m:oMath>
      <w:r>
        <w:t>，</w:t>
      </w:r>
      <m:oMath>
        <m:r>
          <w:rPr>
            <w:rFonts w:ascii="Cambria Math" w:hAnsi="Cambria Math"/>
          </w:rPr>
          <m:t>35 </m:t>
        </m:r>
        <m:r>
          <m:rPr>
            <m:sty m:val="p"/>
          </m:rPr>
          <w:rPr>
            <w:rFonts w:ascii="Cambria Math" w:hAnsi="Cambria Math"/>
          </w:rPr>
          <m:t>g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20 </m:t>
        </m:r>
        <m:r>
          <m:rPr>
            <m:sty m:val="p"/>
          </m:rPr>
          <w:rPr>
            <w:rFonts w:ascii="Cambria Math" w:hAnsi="Cambria Math"/>
          </w:rPr>
          <m:t>g</m:t>
        </m:r>
      </m:oMath>
      <w:r>
        <w:t>，</w:t>
      </w:r>
      <m:oMath>
        <m:r>
          <w:rPr>
            <w:rFonts w:ascii="Cambria Math" w:hAnsi="Cambria Math"/>
          </w:rPr>
          <m:t>30 </m:t>
        </m:r>
        <m:r>
          <m:rPr>
            <m:sty m:val="p"/>
          </m:rPr>
          <w:rPr>
            <w:rFonts w:ascii="Cambria Math" w:hAnsi="Cambria Math"/>
          </w:rPr>
          <m:t>g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30 </m:t>
        </m:r>
        <m:r>
          <m:rPr>
            <m:sty m:val="p"/>
          </m:rPr>
          <w:rPr>
            <w:rFonts w:ascii="Cambria Math" w:hAnsi="Cambria Math"/>
          </w:rPr>
          <m:t>g</m:t>
        </m:r>
      </m:oMath>
      <w:r>
        <w:t>，</w:t>
      </w:r>
      <m:oMath>
        <m:r>
          <w:rPr>
            <w:rFonts w:ascii="Cambria Math" w:hAnsi="Cambria Math"/>
          </w:rPr>
          <m:t>20 </m:t>
        </m:r>
        <m:r>
          <m:rPr>
            <m:sty m:val="p"/>
          </m:rPr>
          <w:rPr>
            <w:rFonts w:ascii="Cambria Math" w:hAnsi="Cambria Math"/>
          </w:rPr>
          <m:t>g</m:t>
        </m:r>
      </m:oMath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11. 下列方程组中，是三元一次方程组的是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9"/>
      </w:pPr>
      <w:r>
        <w:tab/>
      </w:r>
      <w:r>
        <w:t xml:space="preserve">A.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x+y+z=3,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y+z+3w=4,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x+z+w=5</m:t>
                  </m:r>
                </m:e>
              </m:mr>
            </m:m>
          </m:e>
        </m:d>
      </m:oMath>
      <w:r>
        <w:tab/>
      </w:r>
      <w:r>
        <w:t xml:space="preserve">B.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x+y+z=0,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y+2yz=10,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x−2z=11</m:t>
                  </m:r>
                </m:e>
              </m:mr>
            </m:m>
          </m:e>
        </m:d>
      </m:oMath>
    </w:p>
    <w:p>
      <w:pPr>
        <w:pStyle w:val="199"/>
      </w:pPr>
      <w:r>
        <w:tab/>
      </w:r>
      <w:r>
        <w:t xml:space="preserve">C.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x+y+z=3,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x−y+z=0,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x=z+4</m:t>
                  </m:r>
                </m:e>
              </m:mr>
            </m:m>
          </m:e>
        </m:d>
      </m:oMath>
      <w:r>
        <w:tab/>
      </w:r>
      <w:r>
        <w:t xml:space="preserve">D.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x+y=3,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y+</m:t>
                  </m:r>
                  <m:f>
                    <m:fPr/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z</m:t>
                      </m:r>
                    </m:den>
                  </m:f>
                  <m:r>
                    <w:rPr>
                      <w:rFonts w:ascii="Cambria Math" w:hAnsi="Cambria Math"/>
                    </w:rPr>
                    <m:t>=4,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x+z=5</m:t>
                  </m:r>
                </m:e>
              </m:mr>
            </m:m>
          </m:e>
        </m:d>
      </m:oMath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12. 已知一次函数的图象经过点 </w:t>
      </w:r>
      <m:oMath>
        <m:d>
          <m:dPr/>
          <m:e>
            <m:r>
              <w:rPr>
                <w:rFonts w:ascii="Cambria Math" w:hAnsi="Cambria Math"/>
              </w:rPr>
              <m:t>0,3</m:t>
            </m:r>
          </m:e>
        </m:d>
      </m:oMath>
      <w:r>
        <w:t xml:space="preserve">，且与两坐标轴所围成的三角形的面积为 </w:t>
      </w:r>
      <m:oMath>
        <m:r>
          <w:rPr>
            <w:rFonts w:ascii="Cambria Math" w:hAnsi="Cambria Math"/>
          </w:rPr>
          <m:t>3</m:t>
        </m:r>
      </m:oMath>
      <w:r>
        <w:t xml:space="preserve">，则这个一次函数的表达式为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9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y=1.5x+3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y=−1.5x+3</m:t>
        </m:r>
      </m:oMath>
    </w:p>
    <w:p>
      <w:pPr>
        <w:pStyle w:val="199"/>
      </w:pPr>
      <w:r>
        <w:tab/>
      </w:r>
      <w:r>
        <w:t xml:space="preserve">C. </w:t>
      </w:r>
      <m:oMath>
        <m:r>
          <w:rPr>
            <w:rFonts w:ascii="Cambria Math" w:hAnsi="Cambria Math"/>
          </w:rPr>
          <m:t>y=1.5x+3</m:t>
        </m:r>
      </m:oMath>
      <w:r>
        <w:t xml:space="preserve"> 或 </w:t>
      </w:r>
      <m:oMath>
        <m:r>
          <w:rPr>
            <w:rFonts w:ascii="Cambria Math" w:hAnsi="Cambria Math"/>
          </w:rPr>
          <m:t>y=−1.5x+3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y=1.5x−3</m:t>
        </m:r>
      </m:oMath>
      <w:r>
        <w:t xml:space="preserve"> 或 </w:t>
      </w:r>
      <m:oMath>
        <m:r>
          <w:rPr>
            <w:rFonts w:ascii="Cambria Math" w:hAnsi="Cambria Math"/>
          </w:rPr>
          <m:t>y=−1.5x−3</m:t>
        </m:r>
      </m:oMath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13. 二元一次方程组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x+y=3,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2x=4</m:t>
                  </m:r>
                </m:e>
              </m:mr>
            </m:m>
          </m:e>
        </m:d>
      </m:oMath>
      <w:r>
        <w:t xml:space="preserve"> 的解是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8"/>
      </w:pPr>
      <w:r>
        <w:tab/>
      </w:r>
      <w:r>
        <w:t xml:space="preserve">A.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x=3,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y=0</m:t>
                  </m:r>
                </m:e>
              </m:mr>
            </m:m>
          </m:e>
        </m:d>
      </m:oMath>
      <w:r>
        <w:tab/>
      </w:r>
      <w:r>
        <w:t xml:space="preserve">B.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x=1,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y=2</m:t>
                  </m:r>
                </m:e>
              </m:mr>
            </m:m>
          </m:e>
        </m:d>
      </m:oMath>
      <w:r>
        <w:tab/>
      </w:r>
      <w:r>
        <w:t xml:space="preserve">C.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x=5,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y=−2</m:t>
                  </m:r>
                </m:e>
              </m:mr>
            </m:m>
          </m:e>
        </m:d>
      </m:oMath>
      <w:r>
        <w:tab/>
      </w:r>
      <w:r>
        <w:t xml:space="preserve">D.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x=2,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y=1</m:t>
                  </m:r>
                </m:e>
              </m:mr>
            </m:m>
          </m:e>
        </m:d>
      </m:oMath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14. 下列方程组中，是三元一次方程组的是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9"/>
      </w:pPr>
      <w:r>
        <w:tab/>
      </w:r>
      <w:r>
        <w:t xml:space="preserve">A.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x+y=0,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y+z=1,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z+w=5.</m:t>
                  </m:r>
                </m:e>
              </m:mr>
            </m:m>
          </m:e>
        </m:d>
      </m:oMath>
      <w:r>
        <w:tab/>
      </w:r>
      <w:r>
        <w:t xml:space="preserve">B.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x+y+z=0,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x−3yz=−13,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x−2z=11.</m:t>
                  </m:r>
                </m:e>
              </m:mr>
            </m:m>
          </m:e>
        </m:d>
      </m:oMath>
    </w:p>
    <w:p>
      <w:pPr>
        <w:pStyle w:val="199"/>
      </w:pPr>
      <w:r>
        <w:tab/>
      </w:r>
      <w:r>
        <w:t xml:space="preserve">C.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3x+4z=7,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2x+3y=9−z,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5x−9y+7z=8.</m:t>
                  </m:r>
                </m:e>
              </m:mr>
            </m:m>
          </m:e>
        </m:d>
      </m:oMath>
      <w:r>
        <w:tab/>
      </w:r>
      <w:r>
        <w:t xml:space="preserve">D.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sSup>
                    <m:sSupPr/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−2y=0,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y+z=3,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x+y+z=1.</m:t>
                  </m:r>
                </m:e>
              </m:mr>
            </m:m>
          </m:e>
        </m:d>
      </m:oMath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15. 如果 </w:t>
      </w:r>
      <m:oMath>
        <m:r>
          <w:rPr>
            <w:rFonts w:ascii="Cambria Math" w:hAnsi="Cambria Math"/>
          </w:rPr>
          <m:t>2x+3y−z=0</m:t>
        </m:r>
      </m:oMath>
      <w:r>
        <w:t xml:space="preserve">，且 </w:t>
      </w:r>
      <m:oMath>
        <m:r>
          <w:rPr>
            <w:rFonts w:ascii="Cambria Math" w:hAnsi="Cambria Math"/>
          </w:rPr>
          <m:t>x−2y+z=0</m:t>
        </m:r>
      </m:oMath>
      <w:r>
        <w:t xml:space="preserve">，那么 </w:t>
      </w:r>
      <m:oMath>
        <m:f>
          <m:fPr/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y</m:t>
            </m:r>
          </m:den>
        </m:f>
      </m:oMath>
      <w:r>
        <w:t xml:space="preserve"> 的值为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8"/>
      </w:pPr>
      <w:r>
        <w:tab/>
      </w:r>
      <w:r>
        <w:t xml:space="preserve">A. 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ab/>
      </w:r>
      <w:r>
        <w:t xml:space="preserve">C. 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16. 为了奖励进步较大的学生，某班决定购买甲、乙、丙三种钢笔作为奖品，其单价分别为 </w:t>
      </w:r>
      <m:oMath>
        <m:r>
          <w:rPr>
            <w:rFonts w:ascii="Cambria Math" w:hAnsi="Cambria Math"/>
          </w:rPr>
          <m:t>4</m:t>
        </m:r>
      </m:oMath>
      <w:r>
        <w:t xml:space="preserve"> 元、 </w:t>
      </w:r>
      <m:oMath>
        <m:r>
          <w:rPr>
            <w:rFonts w:ascii="Cambria Math" w:hAnsi="Cambria Math"/>
          </w:rPr>
          <m:t>5</m:t>
        </m:r>
      </m:oMath>
      <w:r>
        <w:t xml:space="preserve"> 元、 </w:t>
      </w:r>
      <m:oMath>
        <m:r>
          <w:rPr>
            <w:rFonts w:ascii="Cambria Math" w:hAnsi="Cambria Math"/>
          </w:rPr>
          <m:t>6</m:t>
        </m:r>
      </m:oMath>
      <w:r>
        <w:t xml:space="preserve"> 元，购买这些钢笔需要花 </w:t>
      </w:r>
      <m:oMath>
        <m:r>
          <w:rPr>
            <w:rFonts w:ascii="Cambria Math" w:hAnsi="Cambria Math"/>
          </w:rPr>
          <m:t>60</m:t>
        </m:r>
      </m:oMath>
      <w:r>
        <w:t xml:space="preserve"> 元，经过协商，每种钢笔单价下降 </w:t>
      </w:r>
      <m:oMath>
        <m:r>
          <w:rPr>
            <w:rFonts w:ascii="Cambria Math" w:hAnsi="Cambria Math"/>
          </w:rPr>
          <m:t>1</m:t>
        </m:r>
      </m:oMath>
      <w:r>
        <w:t xml:space="preserve"> 元，结果只花了 </w:t>
      </w:r>
      <m:oMath>
        <m:r>
          <w:rPr>
            <w:rFonts w:ascii="Cambria Math" w:hAnsi="Cambria Math"/>
          </w:rPr>
          <m:t>48</m:t>
        </m:r>
      </m:oMath>
      <w:r>
        <w:t xml:space="preserve"> 元，那么甲种钢笔可能购买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8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11</m:t>
        </m:r>
      </m:oMath>
      <w:r>
        <w:t xml:space="preserve"> 支</w:t>
      </w:r>
      <w:r>
        <w:tab/>
      </w:r>
      <w:r>
        <w:t xml:space="preserve">B. </w:t>
      </w:r>
      <m:oMath>
        <m:r>
          <w:rPr>
            <w:rFonts w:ascii="Cambria Math" w:hAnsi="Cambria Math"/>
          </w:rPr>
          <m:t>9</m:t>
        </m:r>
      </m:oMath>
      <w:r>
        <w:t xml:space="preserve"> 支</w:t>
      </w:r>
      <w:r>
        <w:tab/>
      </w:r>
      <w:r>
        <w:t xml:space="preserve">C. </w:t>
      </w:r>
      <m:oMath>
        <m:r>
          <w:rPr>
            <w:rFonts w:ascii="Cambria Math" w:hAnsi="Cambria Math"/>
          </w:rPr>
          <m:t>7</m:t>
        </m:r>
      </m:oMath>
      <w:r>
        <w:t xml:space="preserve"> 支</w:t>
      </w:r>
      <w:r>
        <w:tab/>
      </w:r>
      <w:r>
        <w:t xml:space="preserve">D. </w:t>
      </w:r>
      <m:oMath>
        <m:r>
          <w:rPr>
            <w:rFonts w:ascii="Cambria Math" w:hAnsi="Cambria Math"/>
          </w:rPr>
          <m:t>4</m:t>
        </m:r>
      </m:oMath>
      <w:r>
        <w:t xml:space="preserve"> 支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17. 请认真观察，动脑子想一想，图中的“?”表示的数是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4"/>
      </w:pPr>
      <w:r>
        <w:tab/>
      </w:r>
      <w:r>
        <w:rPr>
          <w:position w:val="-95"/>
        </w:rPr>
        <w:drawing>
          <wp:inline distT="0" distB="0" distL="114300" distR="114300">
            <wp:extent cx="2381250" cy="1337945"/>
            <wp:effectExtent l="0" t="0" r="0" b="146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338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8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420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240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160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70</m:t>
        </m:r>
      </m:oMath>
    </w:p>
    <w:p/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二、填空题（共6小题）</w:t>
      </w:r>
    </w:p>
    <w:p>
      <w:pPr>
        <w:pStyle w:val="194"/>
      </w:pPr>
      <w:r>
        <w:t xml:space="preserve">18. 对于方程 </w:t>
      </w:r>
      <m:oMath>
        <m:r>
          <w:rPr>
            <w:rFonts w:ascii="Cambria Math" w:hAnsi="Cambria Math"/>
          </w:rPr>
          <m:t>5m+6n=8</m:t>
        </m:r>
      </m:oMath>
      <w:r>
        <w:t xml:space="preserve">，用含 </w:t>
      </w:r>
      <m:oMath>
        <m:r>
          <w:rPr>
            <w:rFonts w:ascii="Cambria Math" w:hAnsi="Cambria Math"/>
          </w:rPr>
          <m:t>n</m:t>
        </m:r>
      </m:oMath>
      <w:r>
        <w:t xml:space="preserve"> 的代数式表示 </w:t>
      </w:r>
      <m:oMath>
        <m:r>
          <w:rPr>
            <w:rFonts w:ascii="Cambria Math" w:hAnsi="Cambria Math"/>
          </w:rPr>
          <m:t>m</m:t>
        </m:r>
      </m:oMath>
      <w:r>
        <w:t>，结果为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19. 已知二元一次方程 </w:t>
      </w:r>
      <m:oMath>
        <m:r>
          <w:rPr>
            <w:rFonts w:ascii="Cambria Math" w:hAnsi="Cambria Math"/>
          </w:rPr>
          <m:t>3x+y=10</m:t>
        </m:r>
      </m:oMath>
      <w:r>
        <w:t>．</w:t>
      </w:r>
    </w:p>
    <w:p>
      <w:pPr>
        <w:pStyle w:val="194"/>
      </w:pPr>
      <w:r>
        <w:tab/>
      </w:r>
      <w:r>
        <w:t xml:space="preserve">（1）用含 </w:t>
      </w:r>
      <m:oMath>
        <m:r>
          <w:rPr>
            <w:rFonts w:ascii="Cambria Math" w:hAnsi="Cambria Math"/>
          </w:rPr>
          <m:t>x</m:t>
        </m:r>
      </m:oMath>
      <w:r>
        <w:t xml:space="preserve"> 的代数式表示 </w:t>
      </w:r>
      <m:oMath>
        <m:r>
          <w:rPr>
            <w:rFonts w:ascii="Cambria Math" w:hAnsi="Cambria Math"/>
          </w:rPr>
          <m:t>y</m:t>
        </m:r>
      </m:oMath>
      <w:r>
        <w:t>：</w:t>
      </w:r>
      <w:r>
        <w:rPr>
          <w:u w:val="single"/>
        </w:rPr>
        <w:t xml:space="preserve">                </w:t>
      </w:r>
      <w:r>
        <w:t>．</w:t>
      </w:r>
    </w:p>
    <w:p>
      <w:pPr>
        <w:pStyle w:val="194"/>
      </w:pPr>
      <w:r>
        <w:tab/>
      </w:r>
      <w:r>
        <w:t xml:space="preserve">（2）用含 </w:t>
      </w:r>
      <m:oMath>
        <m:r>
          <w:rPr>
            <w:rFonts w:ascii="Cambria Math" w:hAnsi="Cambria Math"/>
          </w:rPr>
          <m:t>y</m:t>
        </m:r>
      </m:oMath>
      <w:r>
        <w:t xml:space="preserve"> 的代数式表示 </w:t>
      </w:r>
      <m:oMath>
        <m:r>
          <w:rPr>
            <w:rFonts w:ascii="Cambria Math" w:hAnsi="Cambria Math"/>
          </w:rPr>
          <m:t>x</m:t>
        </m:r>
      </m:oMath>
      <w:r>
        <w:t>：</w:t>
      </w:r>
      <w:r>
        <w:rPr>
          <w:u w:val="single"/>
        </w:rPr>
        <w:t xml:space="preserve">                </w:t>
      </w:r>
      <w:r>
        <w:t>．</w:t>
      </w:r>
    </w:p>
    <w:p>
      <w:pPr>
        <w:pStyle w:val="194"/>
      </w:pPr>
      <w:r>
        <w:tab/>
      </w:r>
      <w:r>
        <w:t>（3）写出这个方程的三个解：</w:t>
      </w:r>
    </w:p>
    <w:p>
      <w:pPr>
        <w:pStyle w:val="194"/>
      </w:pPr>
      <w:r>
        <w:tab/>
      </w:r>
      <w:r>
        <w:rPr>
          <w:rFonts w:ascii="宋体" w:hAnsi="宋体"/>
        </w:rPr>
        <w:t>①</w:t>
      </w:r>
      <w:r>
        <w:t xml:space="preserve">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x=2,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</m:t>
                  </m:r>
                  <m:bar>
                    <m:barPr/>
                    <m:e>
                      <m:r>
                        <w:rPr>
                          <w:rFonts w:ascii="Cambria Math" w:hAnsi="Cambria Math"/>
                        </w:rPr>
                        <m:t>  </m:t>
                      </m:r>
                    </m:e>
                  </m:bar>
                  <m:r>
                    <w:rPr>
                      <w:rFonts w:ascii="Cambria Math" w:hAnsi="Cambria Math"/>
                    </w:rPr>
                    <m:t>;</m:t>
                  </m:r>
                </m:e>
              </m:mr>
            </m:m>
          </m:e>
        </m:d>
      </m:oMath>
      <w:r>
        <w:t xml:space="preserve"> </w:t>
      </w:r>
      <w:r>
        <w:rPr>
          <w:rFonts w:ascii="宋体" w:hAnsi="宋体"/>
        </w:rPr>
        <w:t>②</w:t>
      </w:r>
      <w:r>
        <w:t xml:space="preserve">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x=−</m:t>
                  </m:r>
                  <m:f>
                    <m:fPr/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</m:t>
                  </m:r>
                  <m:bar>
                    <m:barPr/>
                    <m:e>
                      <m:r>
                        <w:rPr>
                          <w:rFonts w:ascii="Cambria Math" w:hAnsi="Cambria Math"/>
                        </w:rPr>
                        <m:t>  </m:t>
                      </m:r>
                    </m:e>
                  </m:bar>
                  <m:r>
                    <w:rPr>
                      <w:rFonts w:ascii="Cambria Math" w:hAnsi="Cambria Math"/>
                    </w:rPr>
                    <m:t>;</m:t>
                  </m:r>
                </m:e>
              </m:mr>
            </m:m>
          </m:e>
        </m:d>
      </m:oMath>
      <w:r>
        <w:t xml:space="preserve"> </w:t>
      </w:r>
      <w:r>
        <w:rPr>
          <w:rFonts w:ascii="宋体" w:hAnsi="宋体"/>
        </w:rPr>
        <w:t>③</w:t>
      </w:r>
      <w:r>
        <w:t xml:space="preserve">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</m:t>
                  </m:r>
                  <m:bar>
                    <m:barPr/>
                    <m:e>
                      <m:r>
                        <w:rPr>
                          <w:rFonts w:ascii="Cambria Math" w:hAnsi="Cambria Math"/>
                        </w:rPr>
                        <m:t>  </m:t>
                      </m:r>
                    </m:e>
                  </m:bar>
                  <m:r>
                    <w:rPr>
                      <w:rFonts w:ascii="Cambria Math" w:hAnsi="Cambria Math"/>
                    </w:rPr>
                    <m:t>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y=2.</m:t>
                  </m:r>
                </m:e>
              </m:mr>
            </m:m>
          </m:e>
        </m:d>
      </m:oMath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20. 若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x=2−t,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y=4−</m:t>
                  </m:r>
                  <m:sSup>
                    <m:sSupPr/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,</m:t>
                  </m:r>
                </m:e>
              </m:mr>
            </m:m>
          </m:e>
        </m:d>
      </m:oMath>
      <w:r>
        <w:t xml:space="preserve"> 则 </w:t>
      </w:r>
      <m:oMath>
        <m:r>
          <w:rPr>
            <w:rFonts w:ascii="Cambria Math" w:hAnsi="Cambria Math"/>
          </w:rPr>
          <m:t>y</m:t>
        </m:r>
      </m:oMath>
      <w:r>
        <w:t xml:space="preserve"> 与 </w:t>
      </w:r>
      <m:oMath>
        <m:r>
          <w:rPr>
            <w:rFonts w:ascii="Cambria Math" w:hAnsi="Cambria Math"/>
          </w:rPr>
          <m:t>x</m:t>
        </m:r>
      </m:oMath>
      <w:r>
        <w:t xml:space="preserve"> 满足的关系式为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21. 若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x=3,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y=2</m:t>
                  </m:r>
                </m:e>
              </m:mr>
            </m:m>
          </m:e>
        </m:d>
      </m:oMath>
      <w:r>
        <w:t xml:space="preserve"> 是方程 </w:t>
      </w:r>
      <m:oMath>
        <m:f>
          <m:fPr/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+</m:t>
        </m:r>
        <m:f>
          <m:fPr/>
          <m:num>
            <m:r>
              <w:rPr>
                <w:rFonts w:ascii="Cambria Math" w:hAnsi="Cambria Math"/>
              </w:rPr>
              <m:t>y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+1=0</m:t>
        </m:r>
      </m:oMath>
      <w:r>
        <w:t xml:space="preserve"> 的解，则 </w:t>
      </w:r>
      <m:oMath>
        <m:r>
          <w:rPr>
            <w:rFonts w:ascii="Cambria Math" w:hAnsi="Cambria Math"/>
          </w:rPr>
          <m:t>m</m:t>
        </m:r>
      </m:oMath>
      <w:r>
        <w:t xml:space="preserve"> 的值为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22. 某服装厂专安排 </w:t>
      </w:r>
      <m:oMath>
        <m:r>
          <w:rPr>
            <w:rFonts w:ascii="Cambria Math" w:hAnsi="Cambria Math"/>
          </w:rPr>
          <m:t>210</m:t>
        </m:r>
      </m:oMath>
      <w:r>
        <w:t xml:space="preserve"> 名工人进行手工衬衣的缝制，每件衬衣由 </w:t>
      </w:r>
      <m:oMath>
        <m:r>
          <w:rPr>
            <w:rFonts w:ascii="Cambria Math" w:hAnsi="Cambria Math"/>
          </w:rPr>
          <m:t>2</m:t>
        </m:r>
      </m:oMath>
      <w:r>
        <w:t xml:space="preserve"> 个衣袖、 </w:t>
      </w:r>
      <m:oMath>
        <m:r>
          <w:rPr>
            <w:rFonts w:ascii="Cambria Math" w:hAnsi="Cambria Math"/>
          </w:rPr>
          <m:t>1</m:t>
        </m:r>
      </m:oMath>
      <w:r>
        <w:t xml:space="preserve"> 个衣身、 </w:t>
      </w:r>
      <m:oMath>
        <m:r>
          <w:rPr>
            <w:rFonts w:ascii="Cambria Math" w:hAnsi="Cambria Math"/>
          </w:rPr>
          <m:t>1</m:t>
        </m:r>
      </m:oMath>
      <w:r>
        <w:t xml:space="preserve"> 个衣领组成．如果每人每天能够缝制衣袖 </w:t>
      </w:r>
      <m:oMath>
        <m:r>
          <w:rPr>
            <w:rFonts w:ascii="Cambria Math" w:hAnsi="Cambria Math"/>
          </w:rPr>
          <m:t>10</m:t>
        </m:r>
      </m:oMath>
      <w:r>
        <w:t xml:space="preserve"> 个，或衣身 </w:t>
      </w:r>
      <m:oMath>
        <m:r>
          <w:rPr>
            <w:rFonts w:ascii="Cambria Math" w:hAnsi="Cambria Math"/>
          </w:rPr>
          <m:t>15</m:t>
        </m:r>
      </m:oMath>
      <w:r>
        <w:t xml:space="preserve"> 个，或衣领 </w:t>
      </w:r>
      <m:oMath>
        <m:r>
          <w:rPr>
            <w:rFonts w:ascii="Cambria Math" w:hAnsi="Cambria Math"/>
          </w:rPr>
          <m:t>12</m:t>
        </m:r>
      </m:oMath>
      <w:r>
        <w:t xml:space="preserve"> 个，那么应该安排</w:t>
      </w:r>
      <w:r>
        <w:rPr>
          <w:u w:val="single"/>
        </w:rPr>
        <w:t xml:space="preserve">                </w:t>
      </w:r>
      <w:r>
        <w:t xml:space="preserve">  名工人缝制衣袖，才能使每天缝制出的衣袖、衣身、衣领正好配套．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23. 在平面直角坐标系 </w:t>
      </w:r>
      <m:oMath>
        <m:r>
          <w:rPr>
            <w:rFonts w:ascii="Cambria Math" w:hAnsi="Cambria Math"/>
          </w:rPr>
          <m:t>xOy</m:t>
        </m:r>
      </m:oMath>
      <w:r>
        <w:t xml:space="preserve"> 中，二元一次方程 </w:t>
      </w:r>
      <m:oMath>
        <m:r>
          <w:rPr>
            <w:rFonts w:ascii="Cambria Math" w:hAnsi="Cambria Math"/>
          </w:rPr>
          <m:t>ax+by=c</m:t>
        </m:r>
      </m:oMath>
      <w:r>
        <w:t xml:space="preserve"> 的图象如图所示，则当 </w:t>
      </w:r>
      <m:oMath>
        <m:r>
          <w:rPr>
            <w:rFonts w:ascii="Cambria Math" w:hAnsi="Cambria Math"/>
          </w:rPr>
          <m:t>x=3</m:t>
        </m:r>
      </m:oMath>
      <w:r>
        <w:t xml:space="preserve"> 时，</w:t>
      </w:r>
      <m:oMath>
        <m:r>
          <w:rPr>
            <w:rFonts w:ascii="Cambria Math" w:hAnsi="Cambria Math"/>
          </w:rPr>
          <m:t>y</m:t>
        </m:r>
      </m:oMath>
      <w:r>
        <w:t xml:space="preserve"> 的值为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94"/>
      </w:pPr>
      <w:r>
        <w:tab/>
      </w:r>
      <w:r>
        <w:rPr>
          <w:position w:val="-69"/>
        </w:rPr>
        <w:drawing>
          <wp:inline distT="0" distB="0" distL="114300" distR="114300">
            <wp:extent cx="1762125" cy="10096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三、解答题（共7小题）</w:t>
      </w:r>
    </w:p>
    <w:p>
      <w:pPr>
        <w:pStyle w:val="194"/>
      </w:pPr>
      <w:r>
        <w:t>24. 解下列方程组：</w:t>
      </w:r>
    </w:p>
    <w:p>
      <w:pPr>
        <w:pStyle w:val="202"/>
      </w:pPr>
      <w:r>
        <w:t>（1）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y=2x−3,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3x+2y=8;</m:t>
                  </m:r>
                </m:e>
              </m:mr>
            </m:m>
          </m:e>
        </m:d>
      </m:oMath>
    </w:p>
    <w:p>
      <w:pPr>
        <w:pStyle w:val="202"/>
      </w:pPr>
      <w:r>
        <w:t>（2）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f>
                    <m:fPr/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x−</m:t>
                  </m:r>
                  <m:f>
                    <m:fPr/>
                    <m:num>
                      <m:r>
                        <w:rPr>
                          <w:rFonts w:ascii="Cambria Math" w:hAnsi="Cambria Math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y=−1,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2x+y=3.</m:t>
                  </m:r>
                </m:e>
              </m:mr>
            </m:m>
          </m:e>
        </m:d>
      </m:oMath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25. 某市移动通信公司开设了两种业务：“全球通”使用者先缴 </w:t>
      </w:r>
      <m:oMath>
        <m:r>
          <w:rPr>
            <w:rFonts w:ascii="Cambria Math" w:hAnsi="Cambria Math"/>
          </w:rPr>
          <m:t>50</m:t>
        </m:r>
      </m:oMath>
      <w:r>
        <w:t xml:space="preserve"> 元月基础费，然后每通话 </w:t>
      </w:r>
      <m:oMath>
        <m:r>
          <w:rPr>
            <w:rFonts w:ascii="Cambria Math" w:hAnsi="Cambria Math"/>
          </w:rPr>
          <m:t>1</m:t>
        </m:r>
      </m:oMath>
      <w:r>
        <w:t xml:space="preserve"> 分钟，再付电话费 </w:t>
      </w:r>
      <m:oMath>
        <m:r>
          <w:rPr>
            <w:rFonts w:ascii="Cambria Math" w:hAnsi="Cambria Math"/>
          </w:rPr>
          <m:t>0.4</m:t>
        </m:r>
      </m:oMath>
      <w:r>
        <w:t xml:space="preserve"> 元；“神州行”使用者不缴月基础费，每通话 </w:t>
      </w:r>
      <m:oMath>
        <m:r>
          <w:rPr>
            <w:rFonts w:ascii="Cambria Math" w:hAnsi="Cambria Math"/>
          </w:rPr>
          <m:t>1</m:t>
        </m:r>
      </m:oMath>
      <w:r>
        <w:t xml:space="preserve"> 分钟，付电话费 </w:t>
      </w:r>
      <m:oMath>
        <m:r>
          <w:rPr>
            <w:rFonts w:ascii="Cambria Math" w:hAnsi="Cambria Math"/>
          </w:rPr>
          <m:t>0.6</m:t>
        </m:r>
      </m:oMath>
      <w:r>
        <w:t xml:space="preserve"> 元．若一个月通话 </w:t>
      </w:r>
      <m:oMath>
        <m:r>
          <w:rPr>
            <w:rFonts w:ascii="Cambria Math" w:hAnsi="Cambria Math"/>
          </w:rPr>
          <m:t>x</m:t>
        </m:r>
      </m:oMath>
      <w:r>
        <w:t xml:space="preserve"> 分钟，两种通信方式的费用分别为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元和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元．</w:t>
      </w:r>
    </w:p>
    <w:p>
      <w:pPr>
        <w:pStyle w:val="202"/>
      </w:pPr>
      <w:r>
        <w:t xml:space="preserve">（1）分别写出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与 </w:t>
      </w:r>
      <m:oMath>
        <m:r>
          <w:rPr>
            <w:rFonts w:ascii="Cambria Math" w:hAnsi="Cambria Math"/>
          </w:rPr>
          <m:t>x</m:t>
        </m:r>
      </m:oMath>
      <w:r>
        <w:t xml:space="preserve"> 之间的函数关系式；</w:t>
      </w:r>
    </w:p>
    <w:p>
      <w:pPr>
        <w:pStyle w:val="202"/>
      </w:pPr>
      <w:r>
        <w:t>（2）一个月内通话多少分钟，两种通信方式的费用相同?</w:t>
      </w:r>
    </w:p>
    <w:p>
      <w:pPr>
        <w:pStyle w:val="202"/>
      </w:pPr>
      <w:r>
        <w:t xml:space="preserve">（3）若某人预计一个月内通话费 </w:t>
      </w:r>
      <m:oMath>
        <m:r>
          <w:rPr>
            <w:rFonts w:ascii="Cambria Math" w:hAnsi="Cambria Math"/>
          </w:rPr>
          <m:t>200</m:t>
        </m:r>
      </m:oMath>
      <w:r>
        <w:t xml:space="preserve"> 元，则应选择哪种通信方式较合算?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26. 如图，直线 </w:t>
      </w:r>
      <m:oMath>
        <m:r>
          <w:rPr>
            <w:rFonts w:ascii="Cambria Math" w:hAnsi="Cambria Math"/>
          </w:rPr>
          <m:t>y=x+2</m:t>
        </m:r>
      </m:oMath>
      <w:r>
        <w:t xml:space="preserve"> 分别交 </w:t>
      </w:r>
      <m:oMath>
        <m:r>
          <w:rPr>
            <w:rFonts w:ascii="Cambria Math" w:hAnsi="Cambria Math"/>
          </w:rPr>
          <m:t>x</m:t>
        </m:r>
      </m:oMath>
      <w:r>
        <w:t xml:space="preserve"> 轴，</w:t>
      </w:r>
      <m:oMath>
        <m:r>
          <w:rPr>
            <w:rFonts w:ascii="Cambria Math" w:hAnsi="Cambria Math"/>
          </w:rPr>
          <m:t>y</m:t>
        </m:r>
      </m:oMath>
      <w:r>
        <w:t xml:space="preserve"> 轴于 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 两点，</w:t>
      </w:r>
      <m:oMath>
        <m:r>
          <w:rPr>
            <w:rFonts w:ascii="Cambria Math" w:hAnsi="Cambria Math"/>
          </w:rPr>
          <m:t>D</m:t>
        </m:r>
        <m:d>
          <m:dPr/>
          <m:e>
            <m:r>
              <w:rPr>
                <w:rFonts w:ascii="Cambria Math" w:hAnsi="Cambria Math"/>
              </w:rPr>
              <m:t>0,1</m:t>
            </m:r>
          </m:e>
        </m:d>
      </m:oMath>
      <w:r>
        <w:t>，</w:t>
      </w:r>
      <m:oMath>
        <m:r>
          <w:rPr>
            <w:rFonts w:ascii="Cambria Math" w:hAnsi="Cambria Math"/>
          </w:rPr>
          <m:t>CE⊥BD</m:t>
        </m:r>
      </m:oMath>
      <w:r>
        <w:t xml:space="preserve"> 于点 </w:t>
      </w:r>
      <m:oMath>
        <m:r>
          <w:rPr>
            <w:rFonts w:ascii="Cambria Math" w:hAnsi="Cambria Math"/>
          </w:rPr>
          <m:t>E</m:t>
        </m:r>
      </m:oMath>
      <w:r>
        <w:t xml:space="preserve">，求点 </w:t>
      </w:r>
      <m:oMath>
        <m:r>
          <w:rPr>
            <w:rFonts w:ascii="Cambria Math" w:hAnsi="Cambria Math"/>
          </w:rPr>
          <m:t>E</m:t>
        </m:r>
      </m:oMath>
      <w:r>
        <w:t xml:space="preserve"> 的坐标．</w:t>
      </w:r>
    </w:p>
    <w:p>
      <w:pPr>
        <w:pStyle w:val="194"/>
      </w:pPr>
      <w:r>
        <w:tab/>
      </w:r>
      <w:r>
        <w:rPr>
          <w:position w:val="-80"/>
        </w:rPr>
        <w:drawing>
          <wp:inline distT="0" distB="0" distL="114300" distR="114300">
            <wp:extent cx="1181100" cy="11430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27. 为了奖励进步较大的学生，某班决定购买甲、乙、丙三种钢笔作为奖品，其单价分别为 </w:t>
      </w:r>
      <m:oMath>
        <m:r>
          <w:rPr>
            <w:rFonts w:ascii="Cambria Math" w:hAnsi="Cambria Math"/>
          </w:rPr>
          <m:t>6</m:t>
        </m:r>
      </m:oMath>
      <w:r>
        <w:t xml:space="preserve"> 元/支、 </w:t>
      </w:r>
      <m:oMath>
        <m:r>
          <w:rPr>
            <w:rFonts w:ascii="Cambria Math" w:hAnsi="Cambria Math"/>
          </w:rPr>
          <m:t>5</m:t>
        </m:r>
      </m:oMath>
      <w:r>
        <w:t xml:space="preserve"> 元/支、 </w:t>
      </w:r>
      <m:oMath>
        <m:r>
          <w:rPr>
            <w:rFonts w:ascii="Cambria Math" w:hAnsi="Cambria Math"/>
          </w:rPr>
          <m:t>4</m:t>
        </m:r>
      </m:oMath>
      <w:r>
        <w:t xml:space="preserve"> 元/支，购买这些钢笔需要花 </w:t>
      </w:r>
      <m:oMath>
        <m:r>
          <w:rPr>
            <w:rFonts w:ascii="Cambria Math" w:hAnsi="Cambria Math"/>
          </w:rPr>
          <m:t>60</m:t>
        </m:r>
      </m:oMath>
      <w:r>
        <w:t xml:space="preserve"> 元．经过协商，每种钢笔单价下降 </w:t>
      </w:r>
      <m:oMath>
        <m:r>
          <w:rPr>
            <w:rFonts w:ascii="Cambria Math" w:hAnsi="Cambria Math"/>
          </w:rPr>
          <m:t>1</m:t>
        </m:r>
      </m:oMath>
      <w:r>
        <w:t xml:space="preserve"> 元，结果只花了 </w:t>
      </w:r>
      <m:oMath>
        <m:r>
          <w:rPr>
            <w:rFonts w:ascii="Cambria Math" w:hAnsi="Cambria Math"/>
          </w:rPr>
          <m:t>48</m:t>
        </m:r>
      </m:oMath>
      <w:r>
        <w:t xml:space="preserve"> 元，如果三种钢笔均购买了一些，那么甲种钢笔最多可购买多少支?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28. 甲、乙两种车辆运土，已知 </w:t>
      </w:r>
      <m:oMath>
        <m:r>
          <w:rPr>
            <w:rFonts w:ascii="Cambria Math" w:hAnsi="Cambria Math"/>
          </w:rPr>
          <m:t>5</m:t>
        </m:r>
      </m:oMath>
      <w:r>
        <w:t xml:space="preserve"> 辆甲种车和 </w:t>
      </w:r>
      <m:oMath>
        <m:r>
          <w:rPr>
            <w:rFonts w:ascii="Cambria Math" w:hAnsi="Cambria Math"/>
          </w:rPr>
          <m:t>4</m:t>
        </m:r>
      </m:oMath>
      <w:r>
        <w:t xml:space="preserve"> 辆乙种车一次可运土共 </w:t>
      </w:r>
      <m:oMath>
        <m:r>
          <w:rPr>
            <w:rFonts w:ascii="Cambria Math" w:hAnsi="Cambria Math"/>
          </w:rPr>
          <m:t>140 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3</m:t>
        </m:r>
      </m:oMath>
      <w:r>
        <w:t xml:space="preserve"> 辆甲种车和 </w:t>
      </w:r>
      <m:oMath>
        <m:r>
          <w:rPr>
            <w:rFonts w:ascii="Cambria Math" w:hAnsi="Cambria Math"/>
          </w:rPr>
          <m:t>2</m:t>
        </m:r>
      </m:oMath>
      <w:r>
        <w:t xml:space="preserve"> 辆乙种车一次可运士共 </w:t>
      </w:r>
      <m:oMath>
        <m:r>
          <w:rPr>
            <w:rFonts w:ascii="Cambria Math" w:hAnsi="Cambria Math"/>
          </w:rPr>
          <m:t>76 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>
        <w:t>．甲、乙两种车每辆一次可分别运士多少立方米?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29. 关于 </w:t>
      </w:r>
      <m:oMath>
        <m:r>
          <w:rPr>
            <w:rFonts w:ascii="Cambria Math" w:hAnsi="Cambria Math"/>
          </w:rPr>
          <m:t>x</m:t>
        </m:r>
      </m:oMath>
      <w:r>
        <w:t>，</w:t>
      </w:r>
      <m:oMath>
        <m:r>
          <w:rPr>
            <w:rFonts w:ascii="Cambria Math" w:hAnsi="Cambria Math"/>
          </w:rPr>
          <m:t>y</m:t>
        </m:r>
      </m:oMath>
      <w:r>
        <w:t xml:space="preserve"> 的二元一次方程组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5x+3y=23,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x+y=p</m:t>
                  </m:r>
                </m:e>
              </m:mr>
            </m:m>
          </m:e>
        </m:d>
      </m:oMath>
      <w:r>
        <w:t xml:space="preserve"> 的解是正整数，求整数 </w:t>
      </w:r>
      <m:oMath>
        <m:r>
          <w:rPr>
            <w:rFonts w:ascii="Cambria Math" w:hAnsi="Cambria Math"/>
          </w:rPr>
          <m:t>p</m:t>
        </m:r>
      </m:oMath>
      <w:r>
        <w:t xml:space="preserve"> 的值．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30. 如图，甲、乙两人（看成点）分别在数轴 </w:t>
      </w:r>
      <m:oMath>
        <m:r>
          <w:rPr>
            <w:rFonts w:ascii="Cambria Math" w:hAnsi="Cambria Math"/>
          </w:rPr>
          <m:t>−3</m:t>
        </m:r>
      </m:oMath>
      <w:r>
        <w:t xml:space="preserve"> 和 </w:t>
      </w:r>
      <m:oMath>
        <m:r>
          <w:rPr>
            <w:rFonts w:ascii="Cambria Math" w:hAnsi="Cambria Math"/>
          </w:rPr>
          <m:t>5</m:t>
        </m:r>
      </m:oMath>
      <w:r>
        <w:t xml:space="preserve"> 的位置上，沿数轴做移动游戏．</w:t>
      </w:r>
    </w:p>
    <w:p>
      <w:pPr>
        <w:pStyle w:val="194"/>
      </w:pPr>
      <w:r>
        <w:tab/>
      </w:r>
      <w:r>
        <w:t>每次移动游戏规则：裁判先捂住一枚硬币，再让两人猜向上一面是正是反，而后根据所猜结果进行移动．</w:t>
      </w:r>
    </w:p>
    <w:p>
      <w:pPr>
        <w:pStyle w:val="194"/>
      </w:pPr>
      <w:r>
        <w:tab/>
      </w:r>
      <w:r>
        <w:rPr>
          <w:rFonts w:ascii="宋体" w:hAnsi="宋体"/>
        </w:rPr>
        <w:t>①</w:t>
      </w:r>
      <w:r>
        <w:t xml:space="preserve">若都对或都错，则甲向东移动 </w:t>
      </w:r>
      <m:oMath>
        <m:r>
          <w:rPr>
            <w:rFonts w:ascii="Cambria Math" w:hAnsi="Cambria Math"/>
          </w:rPr>
          <m:t>1</m:t>
        </m:r>
      </m:oMath>
      <w:r>
        <w:t xml:space="preserve"> 个单位，同时乙向西移动 </w:t>
      </w:r>
      <m:oMath>
        <m:r>
          <w:rPr>
            <w:rFonts w:ascii="Cambria Math" w:hAnsi="Cambria Math"/>
          </w:rPr>
          <m:t>1</m:t>
        </m:r>
      </m:oMath>
      <w:r>
        <w:t xml:space="preserve"> 个单位；</w:t>
      </w:r>
    </w:p>
    <w:p>
      <w:pPr>
        <w:pStyle w:val="194"/>
      </w:pPr>
      <w:r>
        <w:tab/>
      </w:r>
      <w:r>
        <w:rPr>
          <w:rFonts w:ascii="宋体" w:hAnsi="宋体"/>
        </w:rPr>
        <w:t>②</w:t>
      </w:r>
      <w:r>
        <w:t xml:space="preserve">若甲对乙错，则甲向东移动 </w:t>
      </w:r>
      <m:oMath>
        <m:r>
          <w:rPr>
            <w:rFonts w:ascii="Cambria Math" w:hAnsi="Cambria Math"/>
          </w:rPr>
          <m:t>4</m:t>
        </m:r>
      </m:oMath>
      <w:r>
        <w:t xml:space="preserve"> 个单位，同时乙向东移动 </w:t>
      </w:r>
      <m:oMath>
        <m:r>
          <w:rPr>
            <w:rFonts w:ascii="Cambria Math" w:hAnsi="Cambria Math"/>
          </w:rPr>
          <m:t>2</m:t>
        </m:r>
      </m:oMath>
      <w:r>
        <w:t xml:space="preserve"> 个单位；</w:t>
      </w:r>
    </w:p>
    <w:p>
      <w:pPr>
        <w:pStyle w:val="194"/>
      </w:pPr>
      <w:r>
        <w:tab/>
      </w:r>
      <w:r>
        <w:rPr>
          <w:rFonts w:ascii="宋体" w:hAnsi="宋体"/>
        </w:rPr>
        <w:t>③</w:t>
      </w:r>
      <w:r>
        <w:t xml:space="preserve">若甲错乙对，则甲向西移动 </w:t>
      </w:r>
      <m:oMath>
        <m:r>
          <w:rPr>
            <w:rFonts w:ascii="Cambria Math" w:hAnsi="Cambria Math"/>
          </w:rPr>
          <m:t>2</m:t>
        </m:r>
      </m:oMath>
      <w:r>
        <w:t xml:space="preserve"> 个单位，同时乙向西移动 </w:t>
      </w:r>
      <m:oMath>
        <m:r>
          <w:rPr>
            <w:rFonts w:ascii="Cambria Math" w:hAnsi="Cambria Math"/>
          </w:rPr>
          <m:t>4</m:t>
        </m:r>
      </m:oMath>
      <w:r>
        <w:t xml:space="preserve"> 个单位．</w:t>
      </w:r>
    </w:p>
    <w:p>
      <w:pPr>
        <w:pStyle w:val="194"/>
      </w:pPr>
      <w:r>
        <w:tab/>
      </w:r>
      <w:r>
        <w:rPr>
          <w:position w:val="-31"/>
        </w:rPr>
        <w:drawing>
          <wp:inline distT="0" distB="0" distL="114300" distR="114300">
            <wp:extent cx="2743200" cy="5238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2"/>
      </w:pPr>
      <w:r>
        <w:t xml:space="preserve">（1）经过第一次移动游戏，求甲的位置停留在正半轴上的概率 </w:t>
      </w:r>
      <m:oMath>
        <m:r>
          <w:rPr>
            <w:rFonts w:ascii="Cambria Math" w:hAnsi="Cambria Math"/>
          </w:rPr>
          <m:t>P</m:t>
        </m:r>
      </m:oMath>
      <w:r>
        <w:t>；</w:t>
      </w:r>
    </w:p>
    <w:p>
      <w:pPr>
        <w:pStyle w:val="202"/>
      </w:pPr>
      <w:r>
        <w:t xml:space="preserve">（2）从图的位置开始，若完成了 </w:t>
      </w:r>
      <m:oMath>
        <m:r>
          <w:rPr>
            <w:rFonts w:ascii="Cambria Math" w:hAnsi="Cambria Math"/>
          </w:rPr>
          <m:t>10</m:t>
        </m:r>
      </m:oMath>
      <w:r>
        <w:t xml:space="preserve"> 次移动游戏，发现甲、乙每次所猜结果均为一对一错．设乙猜对 </w:t>
      </w:r>
      <m:oMath>
        <m:r>
          <w:rPr>
            <w:rFonts w:ascii="Cambria Math" w:hAnsi="Cambria Math"/>
          </w:rPr>
          <m:t>n</m:t>
        </m:r>
      </m:oMath>
      <w:r>
        <w:t xml:space="preserve"> 次，且他最终停留的位置对应的数为 </w:t>
      </w:r>
      <m:oMath>
        <m:r>
          <w:rPr>
            <w:rFonts w:ascii="Cambria Math" w:hAnsi="Cambria Math"/>
          </w:rPr>
          <m:t>m</m:t>
        </m:r>
      </m:oMath>
      <w:r>
        <w:t xml:space="preserve">，试用含 </w:t>
      </w:r>
      <m:oMath>
        <m:r>
          <w:rPr>
            <w:rFonts w:ascii="Cambria Math" w:hAnsi="Cambria Math"/>
          </w:rPr>
          <m:t>n</m:t>
        </m:r>
      </m:oMath>
      <w:r>
        <w:t xml:space="preserve"> 的代数式表示 </w:t>
      </w:r>
      <m:oMath>
        <m:r>
          <w:rPr>
            <w:rFonts w:ascii="Cambria Math" w:hAnsi="Cambria Math"/>
          </w:rPr>
          <m:t>m</m:t>
        </m:r>
      </m:oMath>
      <w:r>
        <w:t xml:space="preserve">，并求该位置距离原点 </w:t>
      </w:r>
      <m:oMath>
        <m:r>
          <w:rPr>
            <w:rFonts w:ascii="Cambria Math" w:hAnsi="Cambria Math"/>
          </w:rPr>
          <m:t>O</m:t>
        </m:r>
      </m:oMath>
      <w:r>
        <w:t xml:space="preserve"> 最近时 </w:t>
      </w:r>
      <m:oMath>
        <m:r>
          <w:rPr>
            <w:rFonts w:ascii="Cambria Math" w:hAnsi="Cambria Math"/>
          </w:rPr>
          <m:t>n</m:t>
        </m:r>
      </m:oMath>
      <w:r>
        <w:t xml:space="preserve"> 的值；</w:t>
      </w:r>
    </w:p>
    <w:p>
      <w:pPr>
        <w:pStyle w:val="202"/>
      </w:pPr>
      <w:r>
        <w:t xml:space="preserve">（3）从图的位置开始，若进行了 </w:t>
      </w:r>
      <m:oMath>
        <m:r>
          <w:rPr>
            <w:rFonts w:ascii="Cambria Math" w:hAnsi="Cambria Math"/>
          </w:rPr>
          <m:t>k</m:t>
        </m:r>
      </m:oMath>
      <w:r>
        <w:t xml:space="preserve"> 次移动游戏后，甲与乙的位置相距 </w:t>
      </w:r>
      <m:oMath>
        <m:r>
          <w:rPr>
            <w:rFonts w:ascii="Cambria Math" w:hAnsi="Cambria Math"/>
          </w:rPr>
          <m:t>2</m:t>
        </m:r>
      </m:oMath>
      <w:r>
        <w:t xml:space="preserve"> 个单位，直接写出 </w:t>
      </w:r>
      <m:oMath>
        <m:r>
          <w:rPr>
            <w:rFonts w:ascii="Cambria Math" w:hAnsi="Cambria Math"/>
          </w:rPr>
          <m:t>k</m:t>
        </m:r>
      </m:oMath>
      <w:r>
        <w:t xml:space="preserve"> 的值．</w:t>
      </w:r>
    </w:p>
    <w:p/>
    <w:p>
      <w:pPr>
        <w:pStyle w:val="4"/>
      </w:pPr>
      <w:r>
        <w:t>答案</w:t>
      </w:r>
    </w:p>
    <w:p>
      <w:pPr>
        <w:pStyle w:val="177"/>
      </w:pPr>
    </w:p>
    <w:p>
      <w:pPr>
        <w:pStyle w:val="177"/>
      </w:pPr>
      <w:r>
        <w:t>1.  D</w:t>
      </w:r>
      <w:r>
        <w:tab/>
      </w:r>
    </w:p>
    <w:p>
      <w:pPr>
        <w:pStyle w:val="177"/>
      </w:pPr>
      <w:r>
        <w:t>2.  C</w:t>
      </w:r>
    </w:p>
    <w:p>
      <w:pPr>
        <w:pStyle w:val="177"/>
      </w:pPr>
      <w:r>
        <w:t>3.  D</w:t>
      </w:r>
    </w:p>
    <w:p>
      <w:pPr>
        <w:pStyle w:val="177"/>
      </w:pPr>
      <w:r>
        <w:t>4.  C</w:t>
      </w:r>
    </w:p>
    <w:p>
      <w:pPr>
        <w:pStyle w:val="177"/>
      </w:pPr>
      <w:r>
        <w:t>5.  B</w:t>
      </w:r>
    </w:p>
    <w:p>
      <w:pPr>
        <w:pStyle w:val="177"/>
      </w:pPr>
      <w:r>
        <w:t>6.  D</w:t>
      </w:r>
    </w:p>
    <w:p>
      <w:pPr>
        <w:pStyle w:val="177"/>
      </w:pPr>
      <w:r>
        <w:t>7.  C</w:t>
      </w:r>
    </w:p>
    <w:p>
      <w:pPr>
        <w:pStyle w:val="177"/>
      </w:pPr>
      <w:r>
        <w:t xml:space="preserve">【解析】解方程组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x+3y=4−a,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x−y=3a</m:t>
                  </m:r>
                </m:e>
              </m:mr>
            </m:m>
          </m:e>
        </m:d>
      </m:oMath>
      <w:r>
        <w:t xml:space="preserve"> 得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x=1+2a,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y=1−a,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∵−3≤a≤1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∴−5≤x≤3</m:t>
        </m:r>
      </m:oMath>
      <w:r>
        <w:t>，</w:t>
      </w:r>
      <m:oMath>
        <m:r>
          <w:rPr>
            <w:rFonts w:ascii="Cambria Math" w:hAnsi="Cambria Math"/>
          </w:rPr>
          <m:t>0≤y≤4</m:t>
        </m:r>
      </m:oMath>
      <w:r>
        <w:t>．</w:t>
      </w:r>
    </w:p>
    <w:p>
      <w:pPr>
        <w:pStyle w:val="177"/>
      </w:pPr>
      <w:r>
        <w:rPr>
          <w:rFonts w:ascii="宋体" w:hAnsi="宋体"/>
        </w:rPr>
        <w:t>①</w:t>
      </w:r>
      <w:r>
        <w:t xml:space="preserve">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x=5,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y=−1</m:t>
                  </m:r>
                </m:e>
              </m:mr>
            </m:m>
          </m:e>
        </m:d>
      </m:oMath>
      <w:r>
        <w:t xml:space="preserve"> 不符合 </w:t>
      </w:r>
      <m:oMath>
        <m:r>
          <w:rPr>
            <w:rFonts w:ascii="Cambria Math" w:hAnsi="Cambria Math"/>
          </w:rPr>
          <m:t>−5≤x≤3</m:t>
        </m:r>
      </m:oMath>
      <w:r>
        <w:t>，</w:t>
      </w:r>
      <m:oMath>
        <m:r>
          <w:rPr>
            <w:rFonts w:ascii="Cambria Math" w:hAnsi="Cambria Math"/>
          </w:rPr>
          <m:t>0≤y≤4</m:t>
        </m:r>
      </m:oMath>
      <w:r>
        <w:t>，结论错误；</w:t>
      </w:r>
    </w:p>
    <w:p>
      <w:pPr>
        <w:pStyle w:val="177"/>
      </w:pPr>
      <w:r>
        <w:rPr>
          <w:rFonts w:ascii="宋体" w:hAnsi="宋体"/>
        </w:rPr>
        <w:t>②</w:t>
      </w:r>
      <w:r>
        <w:t xml:space="preserve">当 </w:t>
      </w:r>
      <m:oMath>
        <m:r>
          <w:rPr>
            <w:rFonts w:ascii="Cambria Math" w:hAnsi="Cambria Math"/>
          </w:rPr>
          <m:t>a=−2</m:t>
        </m:r>
      </m:oMath>
      <w:r>
        <w:t xml:space="preserve"> 时，</w:t>
      </w:r>
      <m:oMath>
        <m:r>
          <w:rPr>
            <w:rFonts w:ascii="Cambria Math" w:hAnsi="Cambria Math"/>
          </w:rPr>
          <m:t>x=1+2a=−3</m:t>
        </m:r>
      </m:oMath>
      <w:r>
        <w:t>，</w:t>
      </w:r>
      <m:oMath>
        <m:r>
          <w:rPr>
            <w:rFonts w:ascii="Cambria Math" w:hAnsi="Cambria Math"/>
          </w:rPr>
          <m:t>y=1−a=3</m:t>
        </m:r>
      </m:oMath>
      <w:r>
        <w:t>，</w:t>
      </w:r>
      <m:oMath>
        <m:r>
          <w:rPr>
            <w:rFonts w:ascii="Cambria Math" w:hAnsi="Cambria Math"/>
          </w:rPr>
          <m:t>x</m:t>
        </m:r>
      </m:oMath>
      <w:r>
        <w:t>，</w:t>
      </w:r>
      <m:oMath>
        <m:r>
          <w:rPr>
            <w:rFonts w:ascii="Cambria Math" w:hAnsi="Cambria Math"/>
          </w:rPr>
          <m:t>y</m:t>
        </m:r>
      </m:oMath>
      <w:r>
        <w:t xml:space="preserve"> 的值互为相反数，结论正确；</w:t>
      </w:r>
    </w:p>
    <w:p>
      <w:pPr>
        <w:pStyle w:val="177"/>
      </w:pPr>
      <w:r>
        <w:rPr>
          <w:rFonts w:ascii="宋体" w:hAnsi="宋体"/>
        </w:rPr>
        <w:t>③</w:t>
      </w:r>
      <w:r>
        <w:t xml:space="preserve">当 </w:t>
      </w:r>
      <m:oMath>
        <m:r>
          <w:rPr>
            <w:rFonts w:ascii="Cambria Math" w:hAnsi="Cambria Math"/>
          </w:rPr>
          <m:t>a=1</m:t>
        </m:r>
      </m:oMath>
      <w:r>
        <w:t xml:space="preserve"> 时，</w:t>
      </w:r>
      <m:oMath>
        <m:r>
          <w:rPr>
            <w:rFonts w:ascii="Cambria Math" w:hAnsi="Cambria Math"/>
          </w:rPr>
          <m:t>x+y=2+a=3</m:t>
        </m:r>
      </m:oMath>
      <w:r>
        <w:t>，</w:t>
      </w:r>
      <m:oMath>
        <m:r>
          <w:rPr>
            <w:rFonts w:ascii="Cambria Math" w:hAnsi="Cambria Math"/>
          </w:rPr>
          <m:t>4−a=3</m:t>
        </m:r>
      </m:oMath>
      <w:r>
        <w:t xml:space="preserve">，方程 </w:t>
      </w:r>
      <m:oMath>
        <m:r>
          <w:rPr>
            <w:rFonts w:ascii="Cambria Math" w:hAnsi="Cambria Math"/>
          </w:rPr>
          <m:t>x+y=4−a</m:t>
        </m:r>
      </m:oMath>
      <w:r>
        <w:t xml:space="preserve"> 两边相等，结论正确；</w:t>
      </w:r>
    </w:p>
    <w:p>
      <w:pPr>
        <w:pStyle w:val="177"/>
      </w:pPr>
      <w:r>
        <w:rPr>
          <w:rFonts w:ascii="宋体" w:hAnsi="宋体"/>
        </w:rPr>
        <w:t>④</w:t>
      </w:r>
      <w:r>
        <w:t xml:space="preserve">当 </w:t>
      </w:r>
      <m:oMath>
        <m:r>
          <w:rPr>
            <w:rFonts w:ascii="Cambria Math" w:hAnsi="Cambria Math"/>
          </w:rPr>
          <m:t>x≤1</m:t>
        </m:r>
      </m:oMath>
      <w:r>
        <w:t xml:space="preserve"> 时，</w:t>
      </w:r>
      <m:oMath>
        <m:r>
          <w:rPr>
            <w:rFonts w:ascii="Cambria Math" w:hAnsi="Cambria Math"/>
          </w:rPr>
          <m:t>1+2a≤1</m:t>
        </m:r>
      </m:oMath>
      <w:r>
        <w:t xml:space="preserve">，解得 </w:t>
      </w:r>
      <m:oMath>
        <m:r>
          <w:rPr>
            <w:rFonts w:ascii="Cambria Math" w:hAnsi="Cambria Math"/>
          </w:rPr>
          <m:t>a≤0</m:t>
        </m:r>
      </m:oMath>
      <w:r>
        <w:t xml:space="preserve">，且 </w:t>
      </w:r>
      <m:oMath>
        <m:r>
          <w:rPr>
            <w:rFonts w:ascii="Cambria Math" w:hAnsi="Cambria Math"/>
          </w:rPr>
          <m:t>−3≤a≤1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∴−3≤a≤0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∴1≤1−a≤4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∴1≤y≤4</m:t>
        </m:r>
      </m:oMath>
      <w:r>
        <w:t>，结论正确，</w:t>
      </w:r>
    </w:p>
    <w:p>
      <w:pPr>
        <w:pStyle w:val="177"/>
      </w:pPr>
      <w:r>
        <w:t>故选：C．</w:t>
      </w:r>
    </w:p>
    <w:p>
      <w:pPr>
        <w:pStyle w:val="177"/>
      </w:pPr>
      <w:r>
        <w:t>8.  D</w:t>
      </w:r>
    </w:p>
    <w:p>
      <w:pPr>
        <w:pStyle w:val="177"/>
      </w:pPr>
      <w:r>
        <w:t>9.  B</w:t>
      </w:r>
    </w:p>
    <w:p>
      <w:pPr>
        <w:pStyle w:val="177"/>
      </w:pPr>
      <w:r>
        <w:t xml:space="preserve">【解析】乙比甲提前 </w:t>
      </w:r>
      <m:oMath>
        <m:r>
          <w:rPr>
            <w:rFonts w:ascii="Cambria Math" w:hAnsi="Cambria Math"/>
          </w:rPr>
          <m:t>40−28=12</m:t>
        </m:r>
      </m:oMath>
      <w:r>
        <w:t xml:space="preserve"> 分钟；</w:t>
      </w:r>
    </w:p>
    <w:p>
      <w:pPr>
        <w:pStyle w:val="177"/>
      </w:pPr>
      <w:r>
        <w:t xml:space="preserve">甲的平均速度 </w:t>
      </w:r>
      <m:oMath>
        <m:r>
          <w:rPr>
            <w:rFonts w:ascii="Cambria Math" w:hAnsi="Cambria Math"/>
          </w:rPr>
          <m:t>10÷</m:t>
        </m:r>
        <m:d>
          <m:dPr/>
          <m:e>
            <m:r>
              <w:rPr>
                <w:rFonts w:ascii="Cambria Math" w:hAnsi="Cambria Math"/>
              </w:rPr>
              <m:t>40÷60</m:t>
            </m:r>
          </m:e>
        </m:d>
        <m:r>
          <w:rPr>
            <w:rFonts w:ascii="Cambria Math" w:hAnsi="Cambria Math"/>
          </w:rPr>
          <m:t>=15 </m:t>
        </m:r>
        <m:r>
          <m:rPr>
            <m:sty m:val="p"/>
          </m:rPr>
          <w:rPr>
            <w:rFonts w:ascii="Cambria Math" w:hAnsi="Cambria Math"/>
          </w:rPr>
          <m:t>km</m:t>
        </m:r>
        <m:r>
          <w:rPr>
            <w:rFonts w:ascii="Cambria Math" w:hAnsi="Cambria Math"/>
          </w:rPr>
          <m:t>/</m:t>
        </m:r>
        <m:r>
          <m:rPr>
            <m:sty m:val="p"/>
          </m:rPr>
          <w:rPr>
            <w:rFonts w:ascii="Cambria Math" w:hAnsi="Cambria Math"/>
          </w:rPr>
          <m:t>小时</m:t>
        </m:r>
      </m:oMath>
      <w:r>
        <w:t>；</w:t>
      </w:r>
    </w:p>
    <w:p>
      <w:pPr>
        <w:pStyle w:val="177"/>
      </w:pPr>
      <w:r>
        <w:t xml:space="preserve">由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s=t−18,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s=</m:t>
                  </m:r>
                  <m:f>
                    <m:fPr/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</w:rPr>
                    <m:t>t</m:t>
                  </m:r>
                </m:e>
              </m:mr>
            </m:m>
          </m:e>
        </m:d>
      </m:oMath>
      <w:r>
        <w:t xml:space="preserve"> 得交点为 </w:t>
      </w:r>
      <m:oMath>
        <m:d>
          <m:dPr/>
          <m:e>
            <m:r>
              <w:rPr>
                <w:rFonts w:ascii="Cambria Math" w:hAnsi="Cambria Math"/>
              </w:rPr>
              <m:t>24,6</m:t>
            </m:r>
          </m:e>
        </m:d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乙走了 </w:t>
      </w:r>
      <m:oMath>
        <m:r>
          <w:rPr>
            <w:rFonts w:ascii="Cambria Math" w:hAnsi="Cambria Math"/>
          </w:rPr>
          <m:t>6 </m:t>
        </m:r>
        <m:r>
          <m:rPr>
            <m:sty m:val="p"/>
          </m:rPr>
          <w:rPr>
            <w:rFonts w:ascii="Cambria Math" w:hAnsi="Cambria Math"/>
          </w:rPr>
          <m:t>km</m:t>
        </m:r>
      </m:oMath>
      <w:r>
        <w:t xml:space="preserve"> 后遇到甲，乙出发 </w:t>
      </w:r>
      <m:oMath>
        <m:r>
          <w:rPr>
            <w:rFonts w:ascii="Cambria Math" w:hAnsi="Cambria Math"/>
          </w:rPr>
          <m:t>24−18=6</m:t>
        </m:r>
      </m:oMath>
      <w:r>
        <w:t xml:space="preserve"> 分钟后追上甲．</w:t>
      </w:r>
    </w:p>
    <w:p>
      <w:pPr>
        <w:pStyle w:val="177"/>
      </w:pPr>
      <w:r>
        <w:t>10.  C</w:t>
      </w:r>
    </w:p>
    <w:p>
      <w:pPr>
        <w:pStyle w:val="177"/>
      </w:pPr>
      <w:r>
        <w:t xml:space="preserve">【解析】设每块巧克力和每个果冻的质量分别为 </w:t>
      </w:r>
      <m:oMath>
        <m:r>
          <w:rPr>
            <w:rFonts w:ascii="Cambria Math" w:hAnsi="Cambria Math"/>
          </w:rPr>
          <m:t>x</m:t>
        </m:r>
      </m:oMath>
      <w:r>
        <w:t xml:space="preserve"> 克，</w:t>
      </w:r>
      <m:oMath>
        <m:r>
          <w:rPr>
            <w:rFonts w:ascii="Cambria Math" w:hAnsi="Cambria Math"/>
          </w:rPr>
          <m:t>y</m:t>
        </m:r>
      </m:oMath>
      <w:r>
        <w:t xml:space="preserve"> 克.</w:t>
      </w:r>
    </w:p>
    <w:p>
      <w:pPr>
        <w:pStyle w:val="177"/>
      </w:pPr>
      <w:r>
        <w:t xml:space="preserve">由题意可得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3x=2y,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x+y=50.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</w:pPr>
      <w:r>
        <w:t xml:space="preserve">解得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x=20,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y=30.</m:t>
                  </m:r>
                </m:e>
              </m:mr>
            </m:m>
          </m:e>
        </m:d>
      </m:oMath>
    </w:p>
    <w:p>
      <w:pPr>
        <w:pStyle w:val="177"/>
      </w:pPr>
      <w:r>
        <w:t>11.  C</w:t>
      </w:r>
    </w:p>
    <w:p>
      <w:pPr>
        <w:pStyle w:val="177"/>
      </w:pPr>
      <w:r>
        <w:t xml:space="preserve">【解析】A选项中含有四个未知数，B选项中 </w:t>
      </w:r>
      <m:oMath>
        <m:r>
          <w:rPr>
            <w:rFonts w:ascii="Cambria Math" w:hAnsi="Cambria Math"/>
          </w:rPr>
          <m:t>2yz</m:t>
        </m:r>
      </m:oMath>
      <w:r>
        <w:t xml:space="preserve"> 项的次数是 </w:t>
      </w:r>
      <m:oMath>
        <m:r>
          <w:rPr>
            <w:rFonts w:ascii="Cambria Math" w:hAnsi="Cambria Math"/>
          </w:rPr>
          <m:t>2</m:t>
        </m:r>
      </m:oMath>
      <w:r>
        <w:t xml:space="preserve">，D选项中 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z</m:t>
            </m:r>
          </m:den>
        </m:f>
      </m:oMath>
      <w:r>
        <w:t xml:space="preserve"> 不是整式．</w:t>
      </w:r>
    </w:p>
    <w:p>
      <w:pPr>
        <w:pStyle w:val="177"/>
      </w:pPr>
      <w:r>
        <w:t>12.  C</w:t>
      </w:r>
    </w:p>
    <w:p>
      <w:pPr>
        <w:pStyle w:val="177"/>
      </w:pPr>
      <w:r>
        <w:t xml:space="preserve">【解析】设这个一次函数的表达式为 </w:t>
      </w:r>
      <m:oMath>
        <m:r>
          <w:rPr>
            <w:rFonts w:ascii="Cambria Math" w:hAnsi="Cambria Math"/>
          </w:rPr>
          <m:t>y=kx+b</m:t>
        </m:r>
        <m:d>
          <m:dPr/>
          <m:e>
            <m:r>
              <w:rPr>
                <w:rFonts w:ascii="Cambria Math" w:hAnsi="Cambria Math"/>
              </w:rPr>
              <m:t>k≠0</m:t>
            </m:r>
          </m:e>
        </m:d>
      </m:oMath>
      <w:r>
        <w:t>，</w:t>
      </w:r>
    </w:p>
    <w:p>
      <w:pPr>
        <w:pStyle w:val="177"/>
      </w:pPr>
      <w:r>
        <w:t xml:space="preserve">与 </w:t>
      </w:r>
      <m:oMath>
        <m:r>
          <w:rPr>
            <w:rFonts w:ascii="Cambria Math" w:hAnsi="Cambria Math"/>
          </w:rPr>
          <m:t>x</m:t>
        </m:r>
      </m:oMath>
      <w:r>
        <w:t xml:space="preserve"> 轴的交点是 </w:t>
      </w:r>
      <m:oMath>
        <m:d>
          <m:dPr/>
          <m:e>
            <m:r>
              <w:rPr>
                <w:rFonts w:ascii="Cambria Math" w:hAnsi="Cambria Math"/>
              </w:rPr>
              <m:t>a,0</m:t>
            </m:r>
          </m:e>
        </m:d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一次函数 </w:t>
      </w:r>
      <m:oMath>
        <m:r>
          <w:rPr>
            <w:rFonts w:ascii="Cambria Math" w:hAnsi="Cambria Math"/>
          </w:rPr>
          <m:t>y=kx+b</m:t>
        </m:r>
        <m:d>
          <m:dPr/>
          <m:e>
            <m:r>
              <w:rPr>
                <w:rFonts w:ascii="Cambria Math" w:hAnsi="Cambria Math"/>
              </w:rPr>
              <m:t>k≠0</m:t>
            </m:r>
          </m:e>
        </m:d>
      </m:oMath>
      <w:r>
        <w:t xml:space="preserve"> 的图象经过点 </w:t>
      </w:r>
      <m:oMath>
        <m:d>
          <m:dPr/>
          <m:e>
            <m:r>
              <w:rPr>
                <w:rFonts w:ascii="Cambria Math" w:hAnsi="Cambria Math"/>
              </w:rPr>
              <m:t>0,3</m:t>
            </m:r>
          </m:e>
        </m:d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∴b=3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一次函数的图象与两坐标轴所围成的三角形的面积为 </w:t>
      </w:r>
      <m:oMath>
        <m:r>
          <w:rPr>
            <w:rFonts w:ascii="Cambria Math" w:hAnsi="Cambria Math"/>
          </w:rPr>
          <m:t>3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×3×∣a∣=3</m:t>
        </m:r>
      </m:oMath>
      <w:r>
        <w:t>，</w:t>
      </w:r>
    </w:p>
    <w:p>
      <w:pPr>
        <w:pStyle w:val="177"/>
      </w:pPr>
      <w:r>
        <w:t xml:space="preserve">解得 </w:t>
      </w:r>
      <m:oMath>
        <m:r>
          <w:rPr>
            <w:rFonts w:ascii="Cambria Math" w:hAnsi="Cambria Math"/>
          </w:rPr>
          <m:t>a=2</m:t>
        </m:r>
      </m:oMath>
      <w:r>
        <w:t xml:space="preserve"> 或 </w:t>
      </w:r>
      <m:oMath>
        <m:r>
          <w:rPr>
            <w:rFonts w:ascii="Cambria Math" w:hAnsi="Cambria Math"/>
          </w:rPr>
          <m:t>a=−2</m:t>
        </m:r>
      </m:oMath>
      <w:r>
        <w:t>．</w:t>
      </w:r>
    </w:p>
    <w:p>
      <w:pPr>
        <w:pStyle w:val="177"/>
      </w:pPr>
      <w:r>
        <w:t xml:space="preserve">把 </w:t>
      </w:r>
      <m:oMath>
        <m:d>
          <m:dPr/>
          <m:e>
            <m:r>
              <w:rPr>
                <w:rFonts w:ascii="Cambria Math" w:hAnsi="Cambria Math"/>
              </w:rPr>
              <m:t>2,0</m:t>
            </m:r>
          </m:e>
        </m:d>
      </m:oMath>
      <w:r>
        <w:t xml:space="preserve"> 代入 </w:t>
      </w:r>
      <m:oMath>
        <m:r>
          <w:rPr>
            <w:rFonts w:ascii="Cambria Math" w:hAnsi="Cambria Math"/>
          </w:rPr>
          <m:t>y=kx+3</m:t>
        </m:r>
      </m:oMath>
      <w:r>
        <w:t xml:space="preserve">，得 </w:t>
      </w:r>
      <m:oMath>
        <m:r>
          <w:rPr>
            <w:rFonts w:ascii="Cambria Math" w:hAnsi="Cambria Math"/>
          </w:rPr>
          <m:t>k=−1.5</m:t>
        </m:r>
      </m:oMath>
      <w:r>
        <w:t>，</w:t>
      </w:r>
    </w:p>
    <w:p>
      <w:pPr>
        <w:pStyle w:val="177"/>
      </w:pPr>
      <w:r>
        <w:t xml:space="preserve">则一次函数的表达式是 </w:t>
      </w:r>
      <m:oMath>
        <m:r>
          <w:rPr>
            <w:rFonts w:ascii="Cambria Math" w:hAnsi="Cambria Math"/>
          </w:rPr>
          <m:t>y=−1.5x+3</m:t>
        </m:r>
      </m:oMath>
      <w:r>
        <w:t>；</w:t>
      </w:r>
    </w:p>
    <w:p>
      <w:pPr>
        <w:pStyle w:val="177"/>
      </w:pPr>
      <w:r>
        <w:t xml:space="preserve">把 </w:t>
      </w:r>
      <m:oMath>
        <m:d>
          <m:dPr/>
          <m:e>
            <m:r>
              <w:rPr>
                <w:rFonts w:ascii="Cambria Math" w:hAnsi="Cambria Math"/>
              </w:rPr>
              <m:t>−2,0</m:t>
            </m:r>
          </m:e>
        </m:d>
      </m:oMath>
      <w:r>
        <w:t xml:space="preserve"> 代入 </w:t>
      </w:r>
      <m:oMath>
        <m:r>
          <w:rPr>
            <w:rFonts w:ascii="Cambria Math" w:hAnsi="Cambria Math"/>
          </w:rPr>
          <m:t>y=kx+3</m:t>
        </m:r>
      </m:oMath>
      <w:r>
        <w:t xml:space="preserve">，得 </w:t>
      </w:r>
      <m:oMath>
        <m:r>
          <w:rPr>
            <w:rFonts w:ascii="Cambria Math" w:hAnsi="Cambria Math"/>
          </w:rPr>
          <m:t>k=1.5</m:t>
        </m:r>
      </m:oMath>
      <w:r>
        <w:t>，</w:t>
      </w:r>
    </w:p>
    <w:p>
      <w:pPr>
        <w:pStyle w:val="177"/>
      </w:pPr>
      <w:r>
        <w:t xml:space="preserve">则一次函数的表达式是 </w:t>
      </w:r>
      <m:oMath>
        <m:r>
          <w:rPr>
            <w:rFonts w:ascii="Cambria Math" w:hAnsi="Cambria Math"/>
          </w:rPr>
          <m:t>y=1.5x+3</m:t>
        </m:r>
      </m:oMath>
      <w:r>
        <w:t>．</w:t>
      </w:r>
    </w:p>
    <w:p>
      <w:pPr>
        <w:pStyle w:val="177"/>
      </w:pPr>
      <w:r>
        <w:t>13.  D</w:t>
      </w:r>
    </w:p>
    <w:p>
      <w:pPr>
        <w:pStyle w:val="177"/>
      </w:pPr>
      <w:r>
        <w:t xml:space="preserve">【解析】由 </w:t>
      </w:r>
      <m:oMath>
        <m:r>
          <w:rPr>
            <w:rFonts w:ascii="Cambria Math" w:hAnsi="Cambria Math"/>
          </w:rPr>
          <m:t>2x=4</m:t>
        </m:r>
      </m:oMath>
      <w:r>
        <w:t xml:space="preserve"> 得 </w:t>
      </w:r>
      <m:oMath>
        <m:r>
          <w:rPr>
            <w:rFonts w:ascii="Cambria Math" w:hAnsi="Cambria Math"/>
          </w:rPr>
          <m:t>x=2</m:t>
        </m:r>
      </m:oMath>
      <w:r>
        <w:t xml:space="preserve">，把 </w:t>
      </w:r>
      <m:oMath>
        <m:r>
          <w:rPr>
            <w:rFonts w:ascii="Cambria Math" w:hAnsi="Cambria Math"/>
          </w:rPr>
          <m:t>x=2</m:t>
        </m:r>
      </m:oMath>
      <w:r>
        <w:t xml:space="preserve"> 代入 </w:t>
      </w:r>
      <m:oMath>
        <m:r>
          <w:rPr>
            <w:rFonts w:ascii="Cambria Math" w:hAnsi="Cambria Math"/>
          </w:rPr>
          <m:t>x+y=3</m:t>
        </m:r>
      </m:oMath>
      <w:r>
        <w:t xml:space="preserve"> 得 </w:t>
      </w:r>
      <m:oMath>
        <m:r>
          <w:rPr>
            <w:rFonts w:ascii="Cambria Math" w:hAnsi="Cambria Math"/>
          </w:rPr>
          <m:t>2+y=3</m:t>
        </m:r>
      </m:oMath>
      <w:r>
        <w:t>，</w:t>
      </w:r>
    </w:p>
    <w:p>
      <w:pPr>
        <w:pStyle w:val="177"/>
      </w:pPr>
      <w:r>
        <w:t xml:space="preserve">所以 </w:t>
      </w:r>
      <m:oMath>
        <m:r>
          <w:rPr>
            <w:rFonts w:ascii="Cambria Math" w:hAnsi="Cambria Math"/>
          </w:rPr>
          <m:t>y=1</m:t>
        </m:r>
      </m:oMath>
      <w:r>
        <w:t>，</w:t>
      </w:r>
    </w:p>
    <w:p>
      <w:pPr>
        <w:pStyle w:val="177"/>
      </w:pPr>
      <w:r>
        <w:t xml:space="preserve">所以原方程组的解是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x=2,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y=1.</m:t>
                  </m:r>
                </m:e>
              </m:mr>
            </m:m>
          </m:e>
        </m:d>
      </m:oMath>
    </w:p>
    <w:p>
      <w:pPr>
        <w:pStyle w:val="177"/>
      </w:pPr>
      <w:r>
        <w:t>14.  C</w:t>
      </w:r>
    </w:p>
    <w:p>
      <w:pPr>
        <w:pStyle w:val="177"/>
      </w:pPr>
      <w:r>
        <w:t>15.  D</w:t>
      </w:r>
    </w:p>
    <w:p>
      <w:pPr>
        <w:pStyle w:val="177"/>
      </w:pPr>
      <w:r>
        <w:t>16.  D</w:t>
      </w:r>
    </w:p>
    <w:p>
      <w:pPr>
        <w:pStyle w:val="177"/>
      </w:pPr>
      <w:r>
        <w:t>17.  B</w:t>
      </w:r>
    </w:p>
    <w:p>
      <w:pPr>
        <w:pStyle w:val="177"/>
      </w:pPr>
      <w:r>
        <w:t xml:space="preserve">【解析】设题图中一个篮球表示的数是 </w:t>
      </w:r>
      <m:oMath>
        <m:r>
          <w:rPr>
            <w:rFonts w:ascii="Cambria Math" w:hAnsi="Cambria Math"/>
          </w:rPr>
          <m:t>x</m:t>
        </m:r>
      </m:oMath>
      <w:r>
        <w:t xml:space="preserve">，一顶帽子表示的数是 </w:t>
      </w:r>
      <m:oMath>
        <m:r>
          <w:rPr>
            <w:rFonts w:ascii="Cambria Math" w:hAnsi="Cambria Math"/>
          </w:rPr>
          <m:t>y</m:t>
        </m:r>
      </m:oMath>
      <w:r>
        <w:t xml:space="preserve">，一双鞋表示的数是 </w:t>
      </w:r>
      <m:oMath>
        <m:r>
          <w:rPr>
            <w:rFonts w:ascii="Cambria Math" w:hAnsi="Cambria Math"/>
          </w:rPr>
          <m:t>z</m:t>
        </m:r>
      </m:oMath>
      <w:r>
        <w:t>，</w:t>
      </w:r>
    </w:p>
    <w:p>
      <w:pPr>
        <w:pStyle w:val="177"/>
      </w:pPr>
      <w:r>
        <w:t xml:space="preserve">依题意得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2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x+3y+2z=110,</m:t>
                  </m:r>
                </m:e>
                <m:e>
                  <m:r>
                    <w:rPr>
                      <w:rFonts w:ascii="Cambria Math" w:hAnsi="Cambria Math"/>
                    </w:rPr>
                    <m:t> ⋯⋯①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x−3y+z=30,</m:t>
                  </m:r>
                </m:e>
                <m:e>
                  <m:r>
                    <w:rPr>
                      <w:rFonts w:ascii="Cambria Math" w:hAnsi="Cambria Math"/>
                    </w:rPr>
                    <m:t> ⋯⋯②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2x−3z=20,</m:t>
                  </m:r>
                </m:e>
                <m:e>
                  <m:r>
                    <w:rPr>
                      <w:rFonts w:ascii="Cambria Math" w:hAnsi="Cambria Math"/>
                    </w:rPr>
                    <m:t> ⋯⋯③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</w:pPr>
      <w:r>
        <w:rPr>
          <w:rFonts w:ascii="宋体" w:hAnsi="宋体"/>
        </w:rPr>
        <w:t>①</w:t>
      </w:r>
      <w:r>
        <w:t xml:space="preserve"> </w:t>
      </w:r>
      <m:oMath>
        <m:r>
          <w:rPr>
            <w:rFonts w:ascii="Cambria Math" w:hAnsi="Cambria Math"/>
          </w:rPr>
          <m:t>+</m:t>
        </m:r>
      </m:oMath>
      <w:r>
        <w:t xml:space="preserve"> </w:t>
      </w:r>
      <w:r>
        <w:rPr>
          <w:rFonts w:ascii="宋体" w:hAnsi="宋体"/>
        </w:rPr>
        <w:t>②</w:t>
      </w:r>
      <w:r>
        <w:t xml:space="preserve">得 </w:t>
      </w:r>
      <m:oMath>
        <m:r>
          <w:rPr>
            <w:rFonts w:ascii="Cambria Math" w:hAnsi="Cambria Math"/>
          </w:rPr>
          <m:t>2x+3z=140, ⋯⋯④</m:t>
        </m:r>
      </m:oMath>
      <w:r>
        <w:t xml:space="preserve"> </w:t>
      </w:r>
    </w:p>
    <w:p>
      <w:pPr>
        <w:pStyle w:val="177"/>
      </w:pPr>
      <w:r>
        <w:rPr>
          <w:rFonts w:ascii="宋体" w:hAnsi="宋体"/>
        </w:rPr>
        <w:t>③</w:t>
      </w:r>
      <w:r>
        <w:t xml:space="preserve"> </w:t>
      </w:r>
      <m:oMath>
        <m:r>
          <w:rPr>
            <w:rFonts w:ascii="Cambria Math" w:hAnsi="Cambria Math"/>
          </w:rPr>
          <m:t>+</m:t>
        </m:r>
      </m:oMath>
      <w:r>
        <w:t xml:space="preserve"> </w:t>
      </w:r>
      <w:r>
        <w:rPr>
          <w:rFonts w:ascii="宋体" w:hAnsi="宋体"/>
        </w:rPr>
        <w:t>④</w:t>
      </w:r>
      <w:r>
        <w:t xml:space="preserve">得 </w:t>
      </w:r>
      <m:oMath>
        <m:r>
          <w:rPr>
            <w:rFonts w:ascii="Cambria Math" w:hAnsi="Cambria Math"/>
          </w:rPr>
          <m:t>4x=160</m:t>
        </m:r>
      </m:oMath>
      <w:r>
        <w:t xml:space="preserve">，解得 </w:t>
      </w:r>
      <m:oMath>
        <m:r>
          <w:rPr>
            <w:rFonts w:ascii="Cambria Math" w:hAnsi="Cambria Math"/>
          </w:rPr>
          <m:t>x=40</m:t>
        </m:r>
      </m:oMath>
      <w:r>
        <w:t>，</w:t>
      </w:r>
    </w:p>
    <w:p>
      <w:pPr>
        <w:pStyle w:val="177"/>
      </w:pPr>
      <w:r>
        <w:t xml:space="preserve">把 </w:t>
      </w:r>
      <m:oMath>
        <m:r>
          <w:rPr>
            <w:rFonts w:ascii="Cambria Math" w:hAnsi="Cambria Math"/>
          </w:rPr>
          <m:t>x=40</m:t>
        </m:r>
      </m:oMath>
      <w:r>
        <w:t xml:space="preserve"> 代入</w:t>
      </w:r>
      <w:r>
        <w:rPr>
          <w:rFonts w:ascii="宋体" w:hAnsi="宋体"/>
        </w:rPr>
        <w:t>③</w:t>
      </w:r>
      <w:r>
        <w:t xml:space="preserve">得 </w:t>
      </w:r>
      <m:oMath>
        <m:r>
          <w:rPr>
            <w:rFonts w:ascii="Cambria Math" w:hAnsi="Cambria Math"/>
          </w:rPr>
          <m:t>2×40−3z=20</m:t>
        </m:r>
      </m:oMath>
      <w:r>
        <w:t xml:space="preserve">，解得 </w:t>
      </w:r>
      <m:oMath>
        <m:r>
          <w:rPr>
            <w:rFonts w:ascii="Cambria Math" w:hAnsi="Cambria Math"/>
          </w:rPr>
          <m:t>z=20</m:t>
        </m:r>
      </m:oMath>
      <w:r>
        <w:t>，</w:t>
      </w:r>
    </w:p>
    <w:p>
      <w:pPr>
        <w:pStyle w:val="177"/>
      </w:pPr>
      <w:r>
        <w:t xml:space="preserve">把 </w:t>
      </w:r>
      <m:oMath>
        <m:r>
          <w:rPr>
            <w:rFonts w:ascii="Cambria Math" w:hAnsi="Cambria Math"/>
          </w:rPr>
          <m:t>x=40</m:t>
        </m:r>
      </m:oMath>
      <w:r>
        <w:t>，</w:t>
      </w:r>
      <m:oMath>
        <m:r>
          <w:rPr>
            <w:rFonts w:ascii="Cambria Math" w:hAnsi="Cambria Math"/>
          </w:rPr>
          <m:t>z=20</m:t>
        </m:r>
      </m:oMath>
      <w:r>
        <w:t xml:space="preserve"> 代入</w:t>
      </w:r>
      <w:r>
        <w:rPr>
          <w:rFonts w:ascii="宋体" w:hAnsi="宋体"/>
        </w:rPr>
        <w:t>①</w:t>
      </w:r>
      <w:r>
        <w:t xml:space="preserve">得 </w:t>
      </w:r>
      <m:oMath>
        <m:r>
          <w:rPr>
            <w:rFonts w:ascii="Cambria Math" w:hAnsi="Cambria Math"/>
          </w:rPr>
          <m:t>40+3y+2×20=110</m:t>
        </m:r>
      </m:oMath>
      <w:r>
        <w:t xml:space="preserve">，解得 </w:t>
      </w:r>
      <m:oMath>
        <m:r>
          <w:rPr>
            <w:rFonts w:ascii="Cambria Math" w:hAnsi="Cambria Math"/>
          </w:rPr>
          <m:t>y=10</m:t>
        </m:r>
      </m:oMath>
      <w:r>
        <w:t>，</w:t>
      </w:r>
    </w:p>
    <w:p>
      <w:pPr>
        <w:pStyle w:val="177"/>
      </w:pPr>
      <w:r>
        <w:t xml:space="preserve">则方程组的解为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x=40,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y=10,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z=20.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</w:pPr>
      <w:r>
        <w:t xml:space="preserve">故 </w:t>
      </w:r>
      <m:oMath>
        <m:r>
          <w:rPr>
            <w:rFonts w:ascii="Cambria Math" w:hAnsi="Cambria Math"/>
          </w:rPr>
          <m:t>x+yz=40+10×20=240</m:t>
        </m:r>
      </m:oMath>
      <w:r>
        <w:t>．</w:t>
      </w:r>
    </w:p>
    <w:p>
      <w:pPr>
        <w:pStyle w:val="177"/>
      </w:pPr>
    </w:p>
    <w:p>
      <w:pPr>
        <w:pStyle w:val="177"/>
      </w:pPr>
    </w:p>
    <w:p>
      <w:pPr>
        <w:pStyle w:val="177"/>
      </w:pPr>
      <w:r>
        <w:t xml:space="preserve">18.  </w:t>
      </w:r>
      <m:oMath>
        <m:r>
          <w:rPr>
            <w:rFonts w:ascii="Cambria Math" w:hAnsi="Cambria Math"/>
          </w:rPr>
          <m:t>m=</m:t>
        </m:r>
        <m:f>
          <m:fPr/>
          <m:num>
            <m:r>
              <w:rPr>
                <w:rFonts w:ascii="Cambria Math" w:hAnsi="Cambria Math"/>
              </w:rPr>
              <m:t>8−6n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</w:p>
    <w:p>
      <w:pPr>
        <w:pStyle w:val="177"/>
      </w:pPr>
      <w:r>
        <w:t xml:space="preserve">19.  </w:t>
      </w:r>
      <m:oMath>
        <m:r>
          <w:rPr>
            <w:rFonts w:ascii="Cambria Math" w:hAnsi="Cambria Math"/>
          </w:rPr>
          <m:t>y=10−3x</m:t>
        </m:r>
      </m:oMath>
      <w:r>
        <w:t>，</w:t>
      </w:r>
      <m:oMath>
        <m:r>
          <w:rPr>
            <w:rFonts w:ascii="Cambria Math" w:hAnsi="Cambria Math"/>
          </w:rPr>
          <m:t>x=</m:t>
        </m:r>
        <m:f>
          <m:fPr/>
          <m:num>
            <m:r>
              <w:rPr>
                <w:rFonts w:ascii="Cambria Math" w:hAnsi="Cambria Math"/>
              </w:rPr>
              <m:t>10−y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，</w:t>
      </w:r>
      <m:oMath>
        <m:r>
          <w:rPr>
            <w:rFonts w:ascii="Cambria Math" w:hAnsi="Cambria Math"/>
          </w:rPr>
          <m:t>4</m:t>
        </m:r>
      </m:oMath>
      <w:r>
        <w:t>，</w:t>
      </w:r>
      <m:oMath>
        <m:r>
          <w:rPr>
            <w:rFonts w:ascii="Cambria Math" w:hAnsi="Cambria Math"/>
          </w:rPr>
          <m:t>11</m:t>
        </m:r>
      </m:oMath>
      <w:r>
        <w:t>，</w:t>
      </w:r>
      <m:oMath>
        <m:f>
          <m:fPr/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>
      <w:pPr>
        <w:pStyle w:val="177"/>
      </w:pPr>
      <w:r>
        <w:t xml:space="preserve">20.  </w:t>
      </w:r>
      <m:oMath>
        <m:r>
          <w:rPr>
            <w:rFonts w:ascii="Cambria Math" w:hAnsi="Cambria Math"/>
          </w:rPr>
          <m:t>y=−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+4x</m:t>
        </m:r>
      </m:oMath>
    </w:p>
    <w:p>
      <w:pPr>
        <w:pStyle w:val="177"/>
      </w:pPr>
      <w:r>
        <w:t xml:space="preserve">【解析】由 </w:t>
      </w:r>
      <m:oMath>
        <m:r>
          <w:rPr>
            <w:rFonts w:ascii="Cambria Math" w:hAnsi="Cambria Math"/>
          </w:rPr>
          <m:t>x=2−t</m:t>
        </m:r>
      </m:oMath>
      <w:r>
        <w:t>，可得：</w:t>
      </w:r>
      <m:oMath>
        <m:r>
          <w:rPr>
            <w:rFonts w:ascii="Cambria Math" w:hAnsi="Cambria Math"/>
          </w:rPr>
          <m:t>t=2−x</m:t>
        </m:r>
      </m:oMath>
      <w:r>
        <w:t>，</w:t>
      </w:r>
    </w:p>
    <w:p>
      <w:pPr>
        <w:pStyle w:val="177"/>
      </w:pPr>
      <w:r>
        <w:t xml:space="preserve">把 </w:t>
      </w:r>
      <m:oMath>
        <m:r>
          <w:rPr>
            <w:rFonts w:ascii="Cambria Math" w:hAnsi="Cambria Math"/>
          </w:rPr>
          <m:t>t=2−x</m:t>
        </m:r>
      </m:oMath>
      <w:r>
        <w:t xml:space="preserve"> 代入 </w:t>
      </w:r>
      <m:oMath>
        <m:r>
          <w:rPr>
            <w:rFonts w:ascii="Cambria Math" w:hAnsi="Cambria Math"/>
          </w:rPr>
          <m:t>y=4−</m:t>
        </m:r>
        <m:sSup>
          <m:sSupPr/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177"/>
      </w:pPr>
      <w:r>
        <w:t>可得：</w:t>
      </w:r>
      <m:oMath>
        <m:r>
          <w:rPr>
            <w:rFonts w:ascii="Cambria Math" w:hAnsi="Cambria Math"/>
          </w:rPr>
          <m:t>y=−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+4x</m:t>
        </m:r>
      </m:oMath>
      <w:r>
        <w:t>，</w:t>
      </w:r>
    </w:p>
    <w:p>
      <w:pPr>
        <w:pStyle w:val="177"/>
      </w:pPr>
      <w:r>
        <w:t>故答案为：</w:t>
      </w:r>
      <m:oMath>
        <m:r>
          <w:rPr>
            <w:rFonts w:ascii="Cambria Math" w:hAnsi="Cambria Math"/>
          </w:rPr>
          <m:t>y=−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+4x</m:t>
        </m:r>
      </m:oMath>
      <w:r>
        <w:t>．</w:t>
      </w:r>
    </w:p>
    <w:p>
      <w:pPr>
        <w:pStyle w:val="177"/>
      </w:pPr>
      <w:r>
        <w:t xml:space="preserve">21.  </w:t>
      </w:r>
      <m:oMath>
        <m:f>
          <m:fPr/>
          <m:num>
            <m:r>
              <w:rPr>
                <w:rFonts w:ascii="Cambria Math" w:hAnsi="Cambria Math"/>
              </w:rPr>
              <m:t>38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>
      <w:pPr>
        <w:pStyle w:val="177"/>
      </w:pPr>
      <w:r>
        <w:t xml:space="preserve">22.  </w:t>
      </w:r>
      <m:oMath>
        <m:r>
          <w:rPr>
            <w:rFonts w:ascii="Cambria Math" w:hAnsi="Cambria Math"/>
          </w:rPr>
          <m:t>120</m:t>
        </m:r>
      </m:oMath>
    </w:p>
    <w:p>
      <w:pPr>
        <w:pStyle w:val="177"/>
      </w:pPr>
      <w:r>
        <w:t xml:space="preserve">【解析】设应该安排 </w:t>
      </w:r>
      <m:oMath>
        <m:r>
          <w:rPr>
            <w:rFonts w:ascii="Cambria Math" w:hAnsi="Cambria Math"/>
          </w:rPr>
          <m:t>x</m:t>
        </m:r>
      </m:oMath>
      <w:r>
        <w:t xml:space="preserve"> 名工人缝制衣袖，</w:t>
      </w:r>
      <m:oMath>
        <m:r>
          <w:rPr>
            <w:rFonts w:ascii="Cambria Math" w:hAnsi="Cambria Math"/>
          </w:rPr>
          <m:t>y</m:t>
        </m:r>
      </m:oMath>
      <w:r>
        <w:t xml:space="preserve"> 名工人缝制衣身，</w:t>
      </w:r>
      <m:oMath>
        <m:r>
          <w:rPr>
            <w:rFonts w:ascii="Cambria Math" w:hAnsi="Cambria Math"/>
          </w:rPr>
          <m:t>z</m:t>
        </m:r>
      </m:oMath>
      <w:r>
        <w:t xml:space="preserve"> 名工人缝制衣领，才能使每天缝制出的衣袖，衣身、衣领正好配套.</w:t>
      </w:r>
    </w:p>
    <w:p>
      <w:pPr>
        <w:pStyle w:val="177"/>
      </w:pPr>
      <w:r>
        <w:t xml:space="preserve">依题意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x+y+z=210,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10x:15y:12z=2:1:1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</w:pPr>
      <w:r>
        <w:t xml:space="preserve">解得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x=120,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y=40,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z=50.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</w:pPr>
      <w:r>
        <w:t xml:space="preserve">故应该安排 </w:t>
      </w:r>
      <m:oMath>
        <m:r>
          <w:rPr>
            <w:rFonts w:ascii="Cambria Math" w:hAnsi="Cambria Math"/>
          </w:rPr>
          <m:t>120</m:t>
        </m:r>
      </m:oMath>
      <w:r>
        <w:t xml:space="preserve"> 名工人缝制衣袖，才能使每天缝制出的衣袖，衣身、衣领正好配套．</w:t>
      </w:r>
    </w:p>
    <w:p>
      <w:pPr>
        <w:pStyle w:val="177"/>
      </w:pPr>
      <w:r>
        <w:t xml:space="preserve">23.  </w:t>
      </w:r>
      <m:oMath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>
      <w:pPr>
        <w:pStyle w:val="177"/>
      </w:pPr>
      <w:r>
        <w:t>【解析】从图象可以得到，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x=2,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y=0</m:t>
                  </m:r>
                </m:e>
              </m:mr>
            </m:m>
          </m:e>
        </m:d>
      </m:oMath>
      <w:r>
        <w:t xml:space="preserve"> 和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x=0,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y=1</m:t>
                  </m:r>
                </m:e>
              </m:mr>
            </m:m>
          </m:e>
        </m:d>
      </m:oMath>
      <w:r>
        <w:t xml:space="preserve"> 是二元一次方程 </w:t>
      </w:r>
      <m:oMath>
        <m:r>
          <w:rPr>
            <w:rFonts w:ascii="Cambria Math" w:hAnsi="Cambria Math"/>
          </w:rPr>
          <m:t>ax+by=c</m:t>
        </m:r>
      </m:oMath>
      <w:r>
        <w:t xml:space="preserve"> 的两组解，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∴2a=c</m:t>
        </m:r>
      </m:oMath>
      <w:r>
        <w:t>，</w:t>
      </w:r>
      <m:oMath>
        <m:r>
          <w:rPr>
            <w:rFonts w:ascii="Cambria Math" w:hAnsi="Cambria Math"/>
          </w:rPr>
          <m:t>b=c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∴x+2y=2</m:t>
        </m:r>
      </m:oMath>
      <w:r>
        <w:t>，</w:t>
      </w:r>
    </w:p>
    <w:p>
      <w:pPr>
        <w:pStyle w:val="177"/>
      </w:pPr>
      <w:r>
        <w:t xml:space="preserve">当 </w:t>
      </w:r>
      <m:oMath>
        <m:r>
          <w:rPr>
            <w:rFonts w:ascii="Cambria Math" w:hAnsi="Cambria Math"/>
          </w:rPr>
          <m:t>x=3</m:t>
        </m:r>
      </m:oMath>
      <w:r>
        <w:t xml:space="preserve"> 时，</w:t>
      </w:r>
      <m:oMath>
        <m:r>
          <w:rPr>
            <w:rFonts w:ascii="Cambria Math" w:hAnsi="Cambria Math"/>
          </w:rPr>
          <m:t>y=−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．</w:t>
      </w:r>
    </w:p>
    <w:p>
      <w:pPr>
        <w:pStyle w:val="177"/>
      </w:pPr>
    </w:p>
    <w:p>
      <w:pPr>
        <w:pStyle w:val="177"/>
      </w:pPr>
    </w:p>
    <w:p>
      <w:pPr>
        <w:pStyle w:val="177"/>
      </w:pPr>
      <w:r>
        <w:t xml:space="preserve">24. （1）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x=2,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y=1.</m:t>
                  </m:r>
                </m:e>
              </m:mr>
            </m:m>
          </m:e>
        </m:d>
      </m:oMath>
    </w:p>
    <w:p>
      <w:pPr>
        <w:pStyle w:val="177"/>
      </w:pPr>
      <w:r>
        <w:t xml:space="preserve">      （2）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x=1,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y=1.</m:t>
                  </m:r>
                </m:e>
              </m:mr>
            </m:m>
          </m:e>
        </m:d>
      </m:oMath>
    </w:p>
    <w:p>
      <w:pPr>
        <w:pStyle w:val="177"/>
      </w:pPr>
      <w:r>
        <w:t xml:space="preserve">25. （1）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=0.4x+50</m:t>
        </m:r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=0.6x</m:t>
        </m:r>
      </m:oMath>
    </w:p>
    <w:p>
      <w:pPr>
        <w:pStyle w:val="177"/>
      </w:pPr>
      <w:r>
        <w:t xml:space="preserve">      （2） </w:t>
      </w:r>
      <m:oMath>
        <m:r>
          <w:rPr>
            <w:rFonts w:ascii="Cambria Math" w:hAnsi="Cambria Math"/>
          </w:rPr>
          <m:t>250</m:t>
        </m:r>
      </m:oMath>
      <w:r>
        <w:t xml:space="preserve"> 分钟．</w:t>
      </w:r>
    </w:p>
    <w:p>
      <w:pPr>
        <w:pStyle w:val="177"/>
      </w:pPr>
      <w:r>
        <w:t>      （3） 选择“全球通”．</w:t>
      </w:r>
    </w:p>
    <w:p>
      <w:pPr>
        <w:pStyle w:val="177"/>
      </w:pPr>
      <w:r>
        <w:t xml:space="preserve">26.  延长 </w:t>
      </w:r>
      <m:oMath>
        <m:r>
          <w:rPr>
            <w:rFonts w:ascii="Cambria Math" w:hAnsi="Cambria Math"/>
          </w:rPr>
          <m:t>CE</m:t>
        </m:r>
      </m:oMath>
      <w:r>
        <w:t xml:space="preserve"> 交 </w:t>
      </w:r>
      <m:oMath>
        <m:r>
          <w:rPr>
            <w:rFonts w:ascii="Cambria Math" w:hAnsi="Cambria Math"/>
          </w:rPr>
          <m:t>x</m:t>
        </m:r>
      </m:oMath>
      <w:r>
        <w:t xml:space="preserve"> 轴于点 </w:t>
      </w:r>
      <m:oMath>
        <m:r>
          <w:rPr>
            <w:rFonts w:ascii="Cambria Math" w:hAnsi="Cambria Math"/>
          </w:rPr>
          <m:t>F</m:t>
        </m:r>
      </m:oMath>
      <w:r>
        <w:t>，</w:t>
      </w:r>
      <m:oMath>
        <m:r>
          <w:rPr>
            <w:rFonts w:ascii="Cambria Math" w:hAnsi="Cambria Math"/>
          </w:rPr>
          <m:t>△BOD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△COF</m:t>
        </m:r>
      </m:oMath>
      <w:r>
        <w:t>，</w:t>
      </w:r>
      <m:oMath>
        <m:r>
          <w:rPr>
            <w:rFonts w:ascii="Cambria Math" w:hAnsi="Cambria Math"/>
          </w:rPr>
          <m:t>OD=OF=1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∴F</m:t>
        </m:r>
        <m:d>
          <m:dPr/>
          <m:e>
            <m:r>
              <w:rPr>
                <w:rFonts w:ascii="Cambria Math" w:hAnsi="Cambria Math"/>
              </w:rPr>
              <m:t>1,0</m:t>
            </m:r>
          </m:e>
        </m:d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∵C</m:t>
        </m:r>
        <m:d>
          <m:dPr/>
          <m:e>
            <m:r>
              <w:rPr>
                <w:rFonts w:ascii="Cambria Math" w:hAnsi="Cambria Math"/>
              </w:rPr>
              <m:t>0,2</m:t>
            </m:r>
          </m:e>
        </m:d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直线 </w:t>
      </w:r>
      <m:oMath>
        <m:r>
          <w:rPr>
            <w:rFonts w:ascii="Cambria Math" w:hAnsi="Cambria Math"/>
          </w:rPr>
          <m:t>CF:y=−2x+2</m:t>
        </m:r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∵B</m:t>
        </m:r>
        <m:d>
          <m:dPr/>
          <m:e>
            <m:r>
              <w:rPr>
                <w:rFonts w:ascii="Cambria Math" w:hAnsi="Cambria Math"/>
              </w:rPr>
              <m:t>−2,0</m:t>
            </m:r>
          </m:e>
        </m:d>
      </m:oMath>
      <w:r>
        <w:t>，</w:t>
      </w:r>
      <m:oMath>
        <m:r>
          <w:rPr>
            <w:rFonts w:ascii="Cambria Math" w:hAnsi="Cambria Math"/>
          </w:rPr>
          <m:t>D</m:t>
        </m:r>
        <m:d>
          <m:dPr/>
          <m:e>
            <m:r>
              <w:rPr>
                <w:rFonts w:ascii="Cambria Math" w:hAnsi="Cambria Math"/>
              </w:rPr>
              <m:t>0,1</m:t>
            </m:r>
          </m:e>
        </m:d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直线 </w:t>
      </w:r>
      <m:oMath>
        <m:r>
          <w:rPr>
            <w:rFonts w:ascii="Cambria Math" w:hAnsi="Cambria Math"/>
          </w:rPr>
          <m:t>BD:y=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x+1</m:t>
        </m:r>
      </m:oMath>
      <w:r>
        <w:t>．</w:t>
      </w:r>
    </w:p>
    <w:p>
      <w:pPr>
        <w:pStyle w:val="177"/>
      </w:pPr>
      <w:r>
        <w:t xml:space="preserve">由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y=</m:t>
                  </m:r>
                  <m:f>
                    <m:fPr/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x+1,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y=−2x+2,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</w:pPr>
      <w:r>
        <w:t xml:space="preserve">得 </w:t>
      </w:r>
      <m:oMath>
        <m:r>
          <w:rPr>
            <w:rFonts w:ascii="Cambria Math" w:hAnsi="Cambria Math"/>
          </w:rPr>
          <m:t>E</m:t>
        </m:r>
        <m:d>
          <m:dPr/>
          <m:e>
            <m:f>
              <m:fPr/>
              <m:num>
                <m:r>
                  <w:rPr>
                    <w:rFonts w:ascii="Cambria Math" w:hAnsi="Cambria Math"/>
                  </w:rPr>
                  <m:t>2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  <m:r>
              <w:rPr>
                <w:rFonts w:ascii="Cambria Math" w:hAnsi="Cambria Math"/>
              </w:rPr>
              <m:t>,</m:t>
            </m:r>
            <m:f>
              <m:fPr/>
              <m:num>
                <m:r>
                  <w:rPr>
                    <w:rFonts w:ascii="Cambria Math" w:hAnsi="Cambria Math"/>
                  </w:rPr>
                  <m:t>6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</m:e>
        </m:d>
      </m:oMath>
      <w:r>
        <w:t>．</w:t>
      </w:r>
    </w:p>
    <w:p>
      <w:pPr>
        <w:pStyle w:val="177"/>
      </w:pPr>
      <w:r>
        <w:t xml:space="preserve">27.  设甲、乙、丙三种钢笔分别买了 </w:t>
      </w:r>
      <m:oMath>
        <m:r>
          <w:rPr>
            <w:rFonts w:ascii="Cambria Math" w:hAnsi="Cambria Math"/>
          </w:rPr>
          <m:t>x</m:t>
        </m:r>
      </m:oMath>
      <w:r>
        <w:t xml:space="preserve"> 支、 </w:t>
      </w:r>
      <m:oMath>
        <m:r>
          <w:rPr>
            <w:rFonts w:ascii="Cambria Math" w:hAnsi="Cambria Math"/>
          </w:rPr>
          <m:t>y</m:t>
        </m:r>
      </m:oMath>
      <w:r>
        <w:t xml:space="preserve"> 支、 </w:t>
      </w:r>
      <m:oMath>
        <m:r>
          <w:rPr>
            <w:rFonts w:ascii="Cambria Math" w:hAnsi="Cambria Math"/>
          </w:rPr>
          <m:t>z</m:t>
        </m:r>
      </m:oMath>
      <w:r>
        <w:t xml:space="preserve"> 支．</w:t>
      </w:r>
    </w:p>
    <w:p>
      <w:pPr>
        <w:pStyle w:val="177"/>
      </w:pPr>
      <w:r>
        <w:t>根据题意，得</w:t>
      </w:r>
    </w:p>
    <w:p>
      <w:pPr>
        <w:pStyle w:val="177"/>
        <w:jc w:val="center"/>
      </w:pPr>
      <m:oMathPara>
        <m:oMathParaPr>
          <m:jc m:val="center"/>
        </m:oMathParaPr>
        <m:oMath>
          <m:d>
            <m:dPr>
              <m:begChr m:val="{"/>
              <m:endChr m:val=""/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</m:mPr>
                <m:mr>
                  <m:e>
                    <m:r>
                      <w:rPr>
                        <w:rFonts w:ascii="Cambria Math" w:hAnsi="Cambria Math"/>
                      </w:rPr>
                      <m:t>6x+5y+4z=60, ⋯⋯①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5x+4y+3z=48. ⋯⋯②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①−②</m:t>
          </m:r>
        </m:oMath>
      </m:oMathPara>
    </w:p>
    <w:p>
      <w:pPr>
        <w:pStyle w:val="177"/>
      </w:pPr>
      <w:r>
        <w:t>，得</w:t>
      </w:r>
    </w:p>
    <w:p>
      <w:pPr>
        <w:pStyle w:val="177"/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x+y+z=12. ⋯⋯③③×5−②</m:t>
          </m:r>
        </m:oMath>
      </m:oMathPara>
    </w:p>
    <w:p>
      <w:pPr>
        <w:pStyle w:val="177"/>
      </w:pPr>
      <w:r>
        <w:t>，得</w:t>
      </w:r>
    </w:p>
    <w:p>
      <w:pPr>
        <w:pStyle w:val="177"/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y+2z=12. ⋯⋯④③−④</m:t>
          </m:r>
        </m:oMath>
      </m:oMathPara>
    </w:p>
    <w:p>
      <w:pPr>
        <w:pStyle w:val="177"/>
      </w:pPr>
      <w:r>
        <w:t>，得</w:t>
      </w:r>
    </w:p>
    <w:p>
      <w:pPr>
        <w:pStyle w:val="177"/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x−z=0,x=z. ⋯⋯⑤</m:t>
          </m:r>
        </m:oMath>
      </m:oMathPara>
    </w:p>
    <w:p>
      <w:pPr>
        <w:pStyle w:val="177"/>
      </w:pPr>
      <w:r>
        <w:t>由题意知，</w:t>
      </w:r>
      <m:oMath>
        <m:r>
          <w:rPr>
            <w:rFonts w:ascii="Cambria Math" w:hAnsi="Cambria Math"/>
          </w:rPr>
          <m:t>x</m:t>
        </m:r>
      </m:oMath>
      <w:r>
        <w:t>，</w:t>
      </w:r>
      <m:oMath>
        <m:r>
          <w:rPr>
            <w:rFonts w:ascii="Cambria Math" w:hAnsi="Cambria Math"/>
          </w:rPr>
          <m:t>y</m:t>
        </m:r>
      </m:oMath>
      <w:r>
        <w:t>，</w:t>
      </w:r>
      <m:oMath>
        <m:r>
          <w:rPr>
            <w:rFonts w:ascii="Cambria Math" w:hAnsi="Cambria Math"/>
          </w:rPr>
          <m:t>z</m:t>
        </m:r>
      </m:oMath>
      <w:r>
        <w:t xml:space="preserve"> 均为正整数，</w:t>
      </w:r>
    </w:p>
    <w:p>
      <w:pPr>
        <w:pStyle w:val="177"/>
      </w:pPr>
      <w:r>
        <w:t xml:space="preserve">所以 </w:t>
      </w:r>
      <m:oMath>
        <m:r>
          <w:rPr>
            <w:rFonts w:ascii="Cambria Math" w:hAnsi="Cambria Math"/>
          </w:rPr>
          <m:t>y</m:t>
        </m:r>
      </m:oMath>
      <w:r>
        <w:t xml:space="preserve"> 最小取 </w:t>
      </w:r>
      <m:oMath>
        <m:r>
          <w:rPr>
            <w:rFonts w:ascii="Cambria Math" w:hAnsi="Cambria Math"/>
          </w:rPr>
          <m:t>2</m:t>
        </m:r>
      </m:oMath>
      <w:r>
        <w:t>，</w:t>
      </w:r>
      <m:oMath>
        <m:r>
          <w:rPr>
            <w:rFonts w:ascii="Cambria Math" w:hAnsi="Cambria Math"/>
          </w:rPr>
          <m:t>z</m:t>
        </m:r>
      </m:oMath>
      <w:r>
        <w:t xml:space="preserve"> 最大取 </w:t>
      </w:r>
      <m:oMath>
        <m:r>
          <w:rPr>
            <w:rFonts w:ascii="Cambria Math" w:hAnsi="Cambria Math"/>
          </w:rPr>
          <m:t>5</m:t>
        </m:r>
      </m:oMath>
      <w:r>
        <w:t>，</w:t>
      </w:r>
    </w:p>
    <w:p>
      <w:pPr>
        <w:pStyle w:val="177"/>
      </w:pPr>
      <w:r>
        <w:t xml:space="preserve">由 </w:t>
      </w:r>
      <m:oMath>
        <m:r>
          <w:rPr>
            <w:rFonts w:ascii="Cambria Math" w:hAnsi="Cambria Math"/>
          </w:rPr>
          <m:t>⑤</m:t>
        </m:r>
      </m:oMath>
      <w:r>
        <w:t xml:space="preserve"> 知，</w:t>
      </w:r>
      <m:oMath>
        <m:r>
          <w:rPr>
            <w:rFonts w:ascii="Cambria Math" w:hAnsi="Cambria Math"/>
          </w:rPr>
          <m:t>x</m:t>
        </m:r>
      </m:oMath>
      <w:r>
        <w:t xml:space="preserve"> 的最大值是 </w:t>
      </w:r>
      <m:oMath>
        <m:r>
          <w:rPr>
            <w:rFonts w:ascii="Cambria Math" w:hAnsi="Cambria Math"/>
          </w:rPr>
          <m:t>5</m:t>
        </m:r>
      </m:oMath>
      <w:r>
        <w:t>．</w:t>
      </w:r>
    </w:p>
    <w:p>
      <w:pPr>
        <w:pStyle w:val="177"/>
      </w:pPr>
      <w:r>
        <w:t xml:space="preserve">答：甲种钢笔最多可购买 </w:t>
      </w:r>
      <m:oMath>
        <m:r>
          <w:rPr>
            <w:rFonts w:ascii="Cambria Math" w:hAnsi="Cambria Math"/>
          </w:rPr>
          <m:t>5</m:t>
        </m:r>
      </m:oMath>
      <w:r>
        <w:t xml:space="preserve"> 支．</w:t>
      </w:r>
    </w:p>
    <w:p>
      <w:pPr>
        <w:pStyle w:val="177"/>
      </w:pPr>
      <w:r>
        <w:t xml:space="preserve">28.  设甲种车每辆一次可运土 </w:t>
      </w:r>
      <m:oMath>
        <m:r>
          <w:rPr>
            <w:rFonts w:ascii="Cambria Math" w:hAnsi="Cambria Math"/>
          </w:rPr>
          <m:t>x 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>
        <w:t xml:space="preserve">，乙种车每辆一次可运土 </w:t>
      </w:r>
      <m:oMath>
        <m:r>
          <w:rPr>
            <w:rFonts w:ascii="Cambria Math" w:hAnsi="Cambria Math"/>
          </w:rPr>
          <m:t>y 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>
        <w:t>．</w:t>
      </w:r>
    </w:p>
    <w:p>
      <w:pPr>
        <w:pStyle w:val="177"/>
      </w:pPr>
      <w:r>
        <w:t>根据题意，得</w:t>
      </w:r>
    </w:p>
    <w:p>
      <w:pPr>
        <w:pStyle w:val="177"/>
        <w:jc w:val="center"/>
      </w:pPr>
      <m:oMathPara>
        <m:oMathParaPr>
          <m:jc m:val="center"/>
        </m:oMathParaPr>
        <m:oMath>
          <m:d>
            <m:dPr>
              <m:begChr m:val="{"/>
              <m:endChr m:val=""/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</m:mPr>
                <m:mr>
                  <m:e>
                    <m:r>
                      <w:rPr>
                        <w:rFonts w:ascii="Cambria Math" w:hAnsi="Cambria Math"/>
                      </w:rPr>
                      <m:t>5x+4y=140,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3x+2y=76.</m:t>
                    </m:r>
                  </m:e>
                </m:mr>
              </m:m>
            </m:e>
          </m:d>
        </m:oMath>
      </m:oMathPara>
    </w:p>
    <w:p>
      <w:pPr>
        <w:pStyle w:val="177"/>
      </w:pPr>
      <w:r>
        <w:t>解得</w:t>
      </w:r>
    </w:p>
    <w:p>
      <w:pPr>
        <w:pStyle w:val="177"/>
        <w:jc w:val="center"/>
      </w:pPr>
      <m:oMathPara>
        <m:oMathParaPr>
          <m:jc m:val="center"/>
        </m:oMathParaPr>
        <m:oMath>
          <m:d>
            <m:dPr>
              <m:begChr m:val="{"/>
              <m:endChr m:val=""/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</m:mPr>
                <m:mr>
                  <m:e>
                    <m:r>
                      <w:rPr>
                        <w:rFonts w:ascii="Cambria Math" w:hAnsi="Cambria Math"/>
                      </w:rPr>
                      <m:t>x=12,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y=20.</m:t>
                    </m:r>
                  </m:e>
                </m:mr>
              </m:m>
            </m:e>
          </m:d>
        </m:oMath>
      </m:oMathPara>
    </w:p>
    <w:p>
      <w:pPr>
        <w:pStyle w:val="177"/>
      </w:pPr>
      <w:r>
        <w:t xml:space="preserve">答：甲种车每辆一次可运土 </w:t>
      </w:r>
      <m:oMath>
        <m:r>
          <w:rPr>
            <w:rFonts w:ascii="Cambria Math" w:hAnsi="Cambria Math"/>
          </w:rPr>
          <m:t>12 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>
        <w:t xml:space="preserve">，乙种车每辆一次可运土 </w:t>
      </w:r>
      <m:oMath>
        <m:r>
          <w:rPr>
            <w:rFonts w:ascii="Cambria Math" w:hAnsi="Cambria Math"/>
          </w:rPr>
          <m:t>20 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>
        <w:t>．</w:t>
      </w:r>
    </w:p>
    <w:p>
      <w:pPr>
        <w:pStyle w:val="177"/>
      </w:pPr>
      <w:r>
        <w:t xml:space="preserve">29.  解关于 </w:t>
      </w:r>
      <m:oMath>
        <m:r>
          <w:rPr>
            <w:rFonts w:ascii="Cambria Math" w:hAnsi="Cambria Math"/>
          </w:rPr>
          <m:t>x</m:t>
        </m:r>
      </m:oMath>
      <w:r>
        <w:t>，</w:t>
      </w:r>
      <m:oMath>
        <m:r>
          <w:rPr>
            <w:rFonts w:ascii="Cambria Math" w:hAnsi="Cambria Math"/>
          </w:rPr>
          <m:t>y</m:t>
        </m:r>
      </m:oMath>
      <w:r>
        <w:t xml:space="preserve"> 的二元一次方程组</w:t>
      </w:r>
    </w:p>
    <w:p>
      <w:pPr>
        <w:pStyle w:val="177"/>
        <w:jc w:val="center"/>
      </w:pPr>
      <m:oMathPara>
        <m:oMathParaPr>
          <m:jc m:val="center"/>
        </m:oMathParaPr>
        <m:oMath>
          <m:d>
            <m:dPr>
              <m:begChr m:val="{"/>
              <m:endChr m:val=""/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</m:mPr>
                <m:mr>
                  <m:e>
                    <m:r>
                      <w:rPr>
                        <w:rFonts w:ascii="Cambria Math" w:hAnsi="Cambria Math"/>
                      </w:rPr>
                      <m:t>5x+3y=23,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x+y=p,</m:t>
                    </m:r>
                  </m:e>
                </m:mr>
              </m:m>
            </m:e>
          </m:d>
        </m:oMath>
      </m:oMathPara>
    </w:p>
    <w:p>
      <w:pPr>
        <w:pStyle w:val="177"/>
      </w:pPr>
      <w:r>
        <w:t>得</w:t>
      </w:r>
    </w:p>
    <w:p>
      <w:pPr>
        <w:pStyle w:val="177"/>
        <w:jc w:val="center"/>
      </w:pPr>
      <m:oMathPara>
        <m:oMathParaPr>
          <m:jc m:val="center"/>
        </m:oMathParaPr>
        <m:oMath>
          <m:d>
            <m:dPr>
              <m:begChr m:val="{"/>
              <m:endChr m:val=""/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</m:mPr>
                <m:mr>
                  <m:e>
                    <m:r>
                      <w:rPr>
                        <w:rFonts w:ascii="Cambria Math" w:hAnsi="Cambria Math"/>
                      </w:rPr>
                      <m:t>x=</m:t>
                    </m:r>
                    <m:f>
                      <m:fPr/>
                      <m:num>
                        <m:r>
                          <w:rPr>
                            <w:rFonts w:ascii="Cambria Math" w:hAnsi="Cambria Math"/>
                          </w:rPr>
                          <m:t>23−3p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,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y=</m:t>
                    </m:r>
                    <m:f>
                      <m:fPr/>
                      <m:num>
                        <m:r>
                          <w:rPr>
                            <w:rFonts w:ascii="Cambria Math" w:hAnsi="Cambria Math"/>
                          </w:rPr>
                          <m:t>5p−23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.</m:t>
                    </m:r>
                  </m:e>
                </m:mr>
              </m:m>
            </m:e>
          </m:d>
        </m:oMath>
      </m:oMathPara>
    </w:p>
    <w:p>
      <w:pPr>
        <w:pStyle w:val="177"/>
      </w:pPr>
      <w:r>
        <w:t xml:space="preserve">因为 </w:t>
      </w:r>
      <m:oMath>
        <m:r>
          <w:rPr>
            <w:rFonts w:ascii="Cambria Math" w:hAnsi="Cambria Math"/>
          </w:rPr>
          <m:t>x</m:t>
        </m:r>
      </m:oMath>
      <w:r>
        <w:t>，</w:t>
      </w:r>
      <m:oMath>
        <m:r>
          <w:rPr>
            <w:rFonts w:ascii="Cambria Math" w:hAnsi="Cambria Math"/>
          </w:rPr>
          <m:t>y</m:t>
        </m:r>
      </m:oMath>
      <w:r>
        <w:t xml:space="preserve"> 是正整数，所以</w:t>
      </w:r>
    </w:p>
    <w:p>
      <w:pPr>
        <w:pStyle w:val="177"/>
        <w:jc w:val="center"/>
      </w:pPr>
      <m:oMathPara>
        <m:oMathParaPr>
          <m:jc m:val="center"/>
        </m:oMathParaPr>
        <m:oMath>
          <m:d>
            <m:dPr>
              <m:begChr m:val="{"/>
              <m:endChr m:val=""/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</m:mPr>
                <m:mr>
                  <m:e>
                    <m:r>
                      <w:rPr>
                        <w:rFonts w:ascii="Cambria Math" w:hAnsi="Cambria Math"/>
                      </w:rPr>
                      <m:t>23−3p&gt;0,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5p−23&gt;0,</m:t>
                    </m:r>
                  </m:e>
                </m:mr>
              </m:m>
            </m:e>
          </m:d>
        </m:oMath>
      </m:oMathPara>
    </w:p>
    <w:p>
      <w:pPr>
        <w:pStyle w:val="177"/>
      </w:pPr>
      <w:r>
        <w:t>解得</w:t>
      </w:r>
    </w:p>
    <w:p>
      <w:pPr>
        <w:pStyle w:val="177"/>
        <w:jc w:val="center"/>
      </w:pPr>
      <m:oMathPara>
        <m:oMathParaPr>
          <m:jc m:val="center"/>
        </m:oMathParaPr>
        <m:oMath>
          <m:f>
            <m:fPr/>
            <m:num>
              <m:r>
                <w:rPr>
                  <w:rFonts w:ascii="Cambria Math" w:hAnsi="Cambria Math"/>
                </w:rPr>
                <m:t>23</m:t>
              </m: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  <m:r>
            <w:rPr>
              <w:rFonts w:ascii="Cambria Math" w:hAnsi="Cambria Math"/>
            </w:rPr>
            <m:t>&lt;p&lt;</m:t>
          </m:r>
          <m:f>
            <m:fPr/>
            <m:num>
              <m:r>
                <w:rPr>
                  <w:rFonts w:ascii="Cambria Math" w:hAnsi="Cambria Math"/>
                </w:rPr>
                <m:t>23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,</m:t>
          </m:r>
        </m:oMath>
      </m:oMathPara>
    </w:p>
    <w:p>
      <w:pPr>
        <w:pStyle w:val="177"/>
      </w:pPr>
      <w:r>
        <w:t xml:space="preserve">所以整数 </w:t>
      </w:r>
      <m:oMath>
        <m:r>
          <w:rPr>
            <w:rFonts w:ascii="Cambria Math" w:hAnsi="Cambria Math"/>
          </w:rPr>
          <m:t>p</m:t>
        </m:r>
      </m:oMath>
      <w:r>
        <w:t xml:space="preserve"> 的值为 </w:t>
      </w:r>
      <m:oMath>
        <m:r>
          <w:rPr>
            <w:rFonts w:ascii="Cambria Math" w:hAnsi="Cambria Math"/>
          </w:rPr>
          <m:t>5</m:t>
        </m:r>
      </m:oMath>
      <w:r>
        <w:t>，</w:t>
      </w:r>
      <m:oMath>
        <m:r>
          <w:rPr>
            <w:rFonts w:ascii="Cambria Math" w:hAnsi="Cambria Math"/>
          </w:rPr>
          <m:t>6</m:t>
        </m:r>
      </m:oMath>
      <w:r>
        <w:t>，</w:t>
      </w:r>
      <m:oMath>
        <m:r>
          <w:rPr>
            <w:rFonts w:ascii="Cambria Math" w:hAnsi="Cambria Math"/>
          </w:rPr>
          <m:t>7</m:t>
        </m:r>
      </m:oMath>
      <w:r>
        <w:t>．</w:t>
      </w:r>
    </w:p>
    <w:p>
      <w:pPr>
        <w:pStyle w:val="177"/>
      </w:pPr>
      <w:r>
        <w:t xml:space="preserve">当 </w:t>
      </w:r>
      <m:oMath>
        <m:r>
          <w:rPr>
            <w:rFonts w:ascii="Cambria Math" w:hAnsi="Cambria Math"/>
          </w:rPr>
          <m:t>p=6</m:t>
        </m:r>
      </m:oMath>
      <w:r>
        <w:t xml:space="preserve"> 时，</w:t>
      </w:r>
      <m:oMath>
        <m:r>
          <w:rPr>
            <w:rFonts w:ascii="Cambria Math" w:hAnsi="Cambria Math"/>
          </w:rPr>
          <m:t>x=</m:t>
        </m:r>
        <m:f>
          <m:fPr/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不是整数，所以 </w:t>
      </w:r>
      <m:oMath>
        <m:r>
          <w:rPr>
            <w:rFonts w:ascii="Cambria Math" w:hAnsi="Cambria Math"/>
          </w:rPr>
          <m:t>p≠6</m:t>
        </m:r>
      </m:oMath>
      <w:r>
        <w:t>．</w:t>
      </w:r>
    </w:p>
    <w:p>
      <w:pPr>
        <w:pStyle w:val="177"/>
      </w:pPr>
      <w:r>
        <w:t xml:space="preserve">所以整数 </w:t>
      </w:r>
      <m:oMath>
        <m:r>
          <w:rPr>
            <w:rFonts w:ascii="Cambria Math" w:hAnsi="Cambria Math"/>
          </w:rPr>
          <m:t>p</m:t>
        </m:r>
      </m:oMath>
      <w:r>
        <w:t xml:space="preserve"> 的值是 </w:t>
      </w:r>
      <m:oMath>
        <m:r>
          <w:rPr>
            <w:rFonts w:ascii="Cambria Math" w:hAnsi="Cambria Math"/>
          </w:rPr>
          <m:t>5</m:t>
        </m:r>
      </m:oMath>
      <w:r>
        <w:t xml:space="preserve"> 或 </w:t>
      </w:r>
      <m:oMath>
        <m:r>
          <w:rPr>
            <w:rFonts w:ascii="Cambria Math" w:hAnsi="Cambria Math"/>
          </w:rPr>
          <m:t>7</m:t>
        </m:r>
      </m:oMath>
      <w:r>
        <w:t>．</w:t>
      </w:r>
    </w:p>
    <w:p>
      <w:pPr>
        <w:pStyle w:val="177"/>
      </w:pPr>
      <w:r>
        <w:t xml:space="preserve">30. （1） </w:t>
      </w:r>
      <m:oMath>
        <m:r>
          <w:rPr>
            <w:rFonts w:ascii="Cambria Math" w:hAnsi="Cambria Math"/>
          </w:rPr>
          <m:t>P=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>．</w:t>
      </w:r>
    </w:p>
    <w:p>
      <w:pPr>
        <w:pStyle w:val="177"/>
      </w:pPr>
      <w:r>
        <w:t xml:space="preserve">      （2） </w:t>
      </w:r>
      <m:oMath>
        <m:r>
          <w:rPr>
            <w:rFonts w:ascii="Cambria Math" w:hAnsi="Cambria Math"/>
          </w:rPr>
          <m:t>m=25−6n</m:t>
        </m:r>
      </m:oMath>
      <w:r>
        <w:t>．</w:t>
      </w:r>
    </w:p>
    <w:p>
      <w:pPr>
        <w:pStyle w:val="177"/>
      </w:pPr>
      <w:r>
        <w:t xml:space="preserve">当 </w:t>
      </w:r>
      <m:oMath>
        <m:r>
          <w:rPr>
            <w:rFonts w:ascii="Cambria Math" w:hAnsi="Cambria Math"/>
          </w:rPr>
          <m:t>m=0</m:t>
        </m:r>
      </m:oMath>
      <w:r>
        <w:t xml:space="preserve"> 时，解得 </w:t>
      </w:r>
      <m:oMath>
        <m:r>
          <w:rPr>
            <w:rFonts w:ascii="Cambria Math" w:hAnsi="Cambria Math"/>
          </w:rPr>
          <m:t>n=</m:t>
        </m:r>
        <m:f>
          <m:fPr/>
          <m:num>
            <m:r>
              <w:rPr>
                <w:rFonts w:ascii="Cambria Math" w:hAnsi="Cambria Math"/>
              </w:rPr>
              <m:t>25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∵n</m:t>
        </m:r>
      </m:oMath>
      <w:r>
        <w:t xml:space="preserve"> 为整数，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当 </w:t>
      </w:r>
      <m:oMath>
        <m:r>
          <w:rPr>
            <w:rFonts w:ascii="Cambria Math" w:hAnsi="Cambria Math"/>
          </w:rPr>
          <m:t>n=4</m:t>
        </m:r>
      </m:oMath>
      <w:r>
        <w:t xml:space="preserve"> 时，距离原点最近．</w:t>
      </w:r>
    </w:p>
    <w:p>
      <w:pPr>
        <w:pStyle w:val="177"/>
      </w:pPr>
      <w:r>
        <w:t xml:space="preserve">      （3） </w:t>
      </w:r>
      <m:oMath>
        <m:r>
          <w:rPr>
            <w:rFonts w:ascii="Cambria Math" w:hAnsi="Cambria Math"/>
          </w:rPr>
          <m:t>k=3 </m:t>
        </m:r>
        <m:r>
          <m:rPr>
            <m:sty m:val="p"/>
          </m:rPr>
          <w:rPr>
            <w:rFonts w:ascii="Cambria Math" w:hAnsi="Cambria Math"/>
          </w:rPr>
          <m:t>或</m:t>
        </m:r>
        <m:r>
          <w:rPr>
            <w:rFonts w:ascii="Cambria Math" w:hAnsi="Cambria Math"/>
          </w:rPr>
          <m:t> 5</m:t>
        </m:r>
      </m:oMath>
      <w:r>
        <w:t>．</w:t>
      </w:r>
    </w:p>
    <w:p>
      <w:pPr>
        <w:pStyle w:val="177"/>
        <w:sectPr>
          <w:headerReference r:id="rId3" w:type="default"/>
          <w:footerReference r:id="rId4" w:type="default"/>
          <w:pgSz w:w="12240" w:h="15840"/>
          <w:pgMar w:top="1134" w:right="1418" w:bottom="1134" w:left="1418" w:header="720" w:footer="567" w:gutter="0"/>
          <w:cols w:space="720" w:num="1"/>
          <w:docGrid w:linePitch="360" w:charSpace="0"/>
        </w:sectPr>
      </w:pP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  <w:p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151FC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02FC6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67C4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qFormat="1" w:uiPriority="99" w:semiHidden="0" w:name="List Bullet"/>
    <w:lsdException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6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7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38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6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7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58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2">
    <w:name w:val="Default Paragraph Font"/>
    <w:semiHidden/>
    <w:unhideWhenUsed/>
    <w:uiPriority w:val="1"/>
  </w:style>
  <w:style w:type="table" w:default="1" w:styleId="3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3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4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2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73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5">
    <w:name w:val="header"/>
    <w:basedOn w:val="1"/>
    <w:link w:val="17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6">
    <w:name w:val="Subtitle"/>
    <w:basedOn w:val="1"/>
    <w:next w:val="1"/>
    <w:link w:val="14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7">
    <w:name w:val="List"/>
    <w:basedOn w:val="1"/>
    <w:unhideWhenUsed/>
    <w:uiPriority w:val="99"/>
    <w:pPr>
      <w:ind w:left="360" w:hanging="360"/>
      <w:contextualSpacing/>
    </w:pPr>
  </w:style>
  <w:style w:type="paragraph" w:styleId="28">
    <w:name w:val="Body Text 2"/>
    <w:basedOn w:val="1"/>
    <w:link w:val="143"/>
    <w:unhideWhenUsed/>
    <w:uiPriority w:val="99"/>
    <w:pPr>
      <w:spacing w:after="120" w:line="480" w:lineRule="auto"/>
    </w:pPr>
  </w:style>
  <w:style w:type="paragraph" w:styleId="29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39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3">
    <w:name w:val="Table Grid"/>
    <w:basedOn w:val="32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34">
    <w:name w:val="Light Shading"/>
    <w:basedOn w:val="32"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77">
    <w:name w:val="Medium List 2 Accent 1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78">
    <w:name w:val="Medium List 2 Accent 2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79">
    <w:name w:val="Medium List 2 Accent 3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0">
    <w:name w:val="Medium List 2 Accent 4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1">
    <w:name w:val="Medium List 2 Accent 5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2">
    <w:name w:val="Medium List 2 Accent 6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3">
    <w:name w:val="Medium Grid 1"/>
    <w:basedOn w:val="32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1">
    <w:name w:val="Medium Grid 2 Accent 1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2">
    <w:name w:val="Medium Grid 2 Accent 2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3">
    <w:name w:val="Medium Grid 2 Accent 3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4">
    <w:name w:val="Medium Grid 2 Accent 4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5">
    <w:name w:val="Medium Grid 2 Accent 5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6">
    <w:name w:val="Medium Grid 2 Accent 6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7">
    <w:name w:val="Medium Grid 3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000000" w:themeFill="tex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F81BD" w:themeFill="accen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C0504D" w:themeFill="accent2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9BBB59" w:themeFill="accent3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8064A2" w:themeFill="accent4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BACC6" w:themeFill="accent5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F79646" w:themeFill="accent6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5E5E5" w:themeFill="tex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999999" w:themeFill="text1" w:themeFillTint="66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2">
    <w:name w:val="Colorful Shading Accent 1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2F8" w:themeFill="accen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>
        <w:tblLayout w:type="fixed"/>
      </w:tblPr>
      <w:tcPr>
        <w:shd w:val="clear" w:color="auto" w:fill="B8CCE4" w:themeFill="accent1" w:themeFillTint="66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3">
    <w:name w:val="Colorful Shading Accent 2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8EDED" w:themeFill="accent2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>
        <w:tblLayout w:type="fixed"/>
      </w:tblPr>
      <w:tcPr>
        <w:shd w:val="clear" w:color="auto" w:fill="E5B8B7" w:themeFill="accent2" w:themeFillTint="66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3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5F8EE" w:themeFill="accent3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>
        <w:tblLayout w:type="fixed"/>
      </w:tblPr>
      <w:tcPr>
        <w:shd w:val="clear" w:color="auto" w:fill="D6E3BC" w:themeFill="accent3" w:themeFillTint="66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2EFF5" w:themeFill="accent4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>
        <w:tblLayout w:type="fixed"/>
      </w:tblPr>
      <w:tcPr>
        <w:shd w:val="clear" w:color="auto" w:fill="CCC0D9" w:themeFill="accent4" w:themeFillTint="66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5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6F9" w:themeFill="accent5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>
        <w:tblLayout w:type="fixed"/>
      </w:tblPr>
      <w:tcPr>
        <w:shd w:val="clear" w:color="auto" w:fill="B6DDE8" w:themeFill="accent5" w:themeFillTint="66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6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EF4EC" w:themeFill="accent6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>
        <w:tblLayout w:type="fixed"/>
      </w:tblPr>
      <w:tcPr>
        <w:shd w:val="clear" w:color="auto" w:fill="FBD4B4" w:themeFill="accent6" w:themeFillTint="66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List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CCCCCC" w:themeFill="text1" w:themeFillTint="33"/>
    </w:tcPr>
    <w:tblStylePr w:type="firstRow">
      <w:rPr>
        <w:b/>
        <w:bCs/>
      </w:rPr>
      <w:tblPr>
        <w:tblLayout w:type="fixed"/>
      </w:tbl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BE5F1" w:themeFill="accent1" w:themeFillTint="33"/>
    </w:tcPr>
    <w:tblStylePr w:type="firstRow">
      <w:rPr>
        <w:b/>
        <w:bCs/>
      </w:rPr>
      <w:tblPr>
        <w:tblLayout w:type="fixed"/>
      </w:tbl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2DBDB" w:themeFill="accent2" w:themeFillTint="33"/>
    </w:tcPr>
    <w:tblStylePr w:type="firstRow">
      <w:rPr>
        <w:b/>
        <w:bCs/>
      </w:rPr>
      <w:tblPr>
        <w:tblLayout w:type="fixed"/>
      </w:tbl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AF1DD" w:themeFill="accent3" w:themeFillTint="33"/>
    </w:tcPr>
    <w:tblStylePr w:type="firstRow">
      <w:rPr>
        <w:b/>
        <w:bCs/>
      </w:rPr>
      <w:tblPr>
        <w:tblLayout w:type="fixed"/>
      </w:tbl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5DFEC" w:themeFill="accent4" w:themeFillTint="33"/>
    </w:tcPr>
    <w:tblStylePr w:type="firstRow">
      <w:rPr>
        <w:b/>
        <w:bCs/>
      </w:rPr>
      <w:tblPr>
        <w:tblLayout w:type="fixed"/>
      </w:tbl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AEEF3" w:themeFill="accent5" w:themeFillTint="33"/>
    </w:tcPr>
    <w:tblStylePr w:type="firstRow">
      <w:rPr>
        <w:b/>
        <w:bCs/>
      </w:rPr>
      <w:tblPr>
        <w:tblLayout w:type="fixed"/>
      </w:tbl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DE9D9" w:themeFill="accent6" w:themeFillTint="33"/>
    </w:tcPr>
    <w:tblStylePr w:type="firstRow">
      <w:rPr>
        <w:b/>
        <w:bCs/>
      </w:rPr>
      <w:tblPr>
        <w:tblLayout w:type="fixed"/>
      </w:tbl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paragraph" w:styleId="135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6">
    <w:name w:val="标题 1 Char"/>
    <w:basedOn w:val="132"/>
    <w:link w:val="3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7">
    <w:name w:val="标题 2 Char"/>
    <w:basedOn w:val="132"/>
    <w:link w:val="4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8">
    <w:name w:val="标题 3 Char"/>
    <w:basedOn w:val="132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39">
    <w:name w:val="标题 Char"/>
    <w:basedOn w:val="132"/>
    <w:link w:val="31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0">
    <w:name w:val="副标题 Char"/>
    <w:basedOn w:val="132"/>
    <w:link w:val="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1">
    <w:name w:val="List Paragraph"/>
    <w:basedOn w:val="1"/>
    <w:qFormat/>
    <w:uiPriority w:val="34"/>
    <w:pPr>
      <w:ind w:left="720"/>
      <w:contextualSpacing/>
    </w:pPr>
  </w:style>
  <w:style w:type="character" w:customStyle="1" w:styleId="142">
    <w:name w:val="正文文本 Char"/>
    <w:basedOn w:val="132"/>
    <w:link w:val="19"/>
    <w:qFormat/>
    <w:uiPriority w:val="99"/>
  </w:style>
  <w:style w:type="character" w:customStyle="1" w:styleId="143">
    <w:name w:val="正文文本 2 Char"/>
    <w:basedOn w:val="132"/>
    <w:link w:val="28"/>
    <w:qFormat/>
    <w:uiPriority w:val="99"/>
  </w:style>
  <w:style w:type="character" w:customStyle="1" w:styleId="144">
    <w:name w:val="正文文本 3 Char"/>
    <w:basedOn w:val="132"/>
    <w:link w:val="17"/>
    <w:uiPriority w:val="99"/>
    <w:rPr>
      <w:sz w:val="16"/>
      <w:szCs w:val="16"/>
    </w:rPr>
  </w:style>
  <w:style w:type="paragraph" w:customStyle="1" w:styleId="145">
    <w:name w:val="题干"/>
    <w:basedOn w:val="1"/>
    <w:next w:val="1"/>
    <w:link w:val="146"/>
    <w:qFormat/>
    <w:uiPriority w:val="8"/>
  </w:style>
  <w:style w:type="character" w:customStyle="1" w:styleId="146">
    <w:name w:val="Item Stem Char"/>
    <w:basedOn w:val="132"/>
    <w:link w:val="145"/>
    <w:qFormat/>
    <w:uiPriority w:val="0"/>
  </w:style>
  <w:style w:type="paragraph" w:customStyle="1" w:styleId="147">
    <w:name w:val="小题描述"/>
    <w:basedOn w:val="1"/>
    <w:next w:val="1"/>
    <w:link w:val="148"/>
    <w:qFormat/>
    <w:uiPriority w:val="8"/>
    <w:rPr>
      <w:bCs/>
    </w:rPr>
  </w:style>
  <w:style w:type="character" w:customStyle="1" w:styleId="148">
    <w:name w:val="Item Question Desc Char"/>
    <w:basedOn w:val="132"/>
    <w:link w:val="147"/>
    <w:uiPriority w:val="0"/>
    <w:rPr>
      <w:bCs/>
    </w:rPr>
  </w:style>
  <w:style w:type="paragraph" w:customStyle="1" w:styleId="149">
    <w:name w:val="小题选项"/>
    <w:basedOn w:val="1"/>
    <w:link w:val="150"/>
    <w:qFormat/>
    <w:uiPriority w:val="8"/>
  </w:style>
  <w:style w:type="character" w:customStyle="1" w:styleId="150">
    <w:name w:val="Item Question Opts Char"/>
    <w:basedOn w:val="132"/>
    <w:link w:val="149"/>
    <w:uiPriority w:val="0"/>
  </w:style>
  <w:style w:type="paragraph" w:customStyle="1" w:styleId="151">
    <w:name w:val="答案"/>
    <w:basedOn w:val="1"/>
    <w:link w:val="152"/>
    <w:qFormat/>
    <w:uiPriority w:val="8"/>
    <w:pPr>
      <w:spacing w:line="240" w:lineRule="auto"/>
    </w:pPr>
  </w:style>
  <w:style w:type="character" w:customStyle="1" w:styleId="152">
    <w:name w:val="Item Answer Char"/>
    <w:basedOn w:val="132"/>
    <w:link w:val="151"/>
    <w:uiPriority w:val="0"/>
  </w:style>
  <w:style w:type="character" w:customStyle="1" w:styleId="153">
    <w:name w:val="宏文本 Char"/>
    <w:basedOn w:val="132"/>
    <w:link w:val="2"/>
    <w:uiPriority w:val="99"/>
    <w:rPr>
      <w:rFonts w:ascii="Courier" w:hAnsi="Courier"/>
      <w:sz w:val="20"/>
      <w:szCs w:val="20"/>
    </w:rPr>
  </w:style>
  <w:style w:type="paragraph" w:styleId="154">
    <w:name w:val="Quote"/>
    <w:basedOn w:val="1"/>
    <w:next w:val="1"/>
    <w:link w:val="155"/>
    <w:qFormat/>
    <w:uiPriority w:val="29"/>
    <w:rPr>
      <w:i/>
      <w:iCs/>
      <w:color w:val="000000" w:themeColor="text1"/>
    </w:rPr>
  </w:style>
  <w:style w:type="character" w:customStyle="1" w:styleId="155">
    <w:name w:val="引用 Char"/>
    <w:basedOn w:val="132"/>
    <w:link w:val="154"/>
    <w:uiPriority w:val="29"/>
    <w:rPr>
      <w:i/>
      <w:iCs/>
      <w:color w:val="000000" w:themeColor="text1"/>
    </w:rPr>
  </w:style>
  <w:style w:type="character" w:customStyle="1" w:styleId="156">
    <w:name w:val="标题 4 Char"/>
    <w:basedOn w:val="132"/>
    <w:link w:val="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7">
    <w:name w:val="标题 5 Char"/>
    <w:basedOn w:val="132"/>
    <w:link w:val="7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8">
    <w:name w:val="标题 6 Char"/>
    <w:basedOn w:val="132"/>
    <w:link w:val="8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59">
    <w:name w:val="标题 7 Char"/>
    <w:basedOn w:val="132"/>
    <w:link w:val="9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0">
    <w:name w:val="标题 8 Char"/>
    <w:basedOn w:val="132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1">
    <w:name w:val="标题 9 Char"/>
    <w:basedOn w:val="132"/>
    <w:link w:val="11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2">
    <w:name w:val="Intense Quote"/>
    <w:basedOn w:val="1"/>
    <w:next w:val="1"/>
    <w:link w:val="163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3">
    <w:name w:val="明显引用 Char"/>
    <w:basedOn w:val="132"/>
    <w:link w:val="162"/>
    <w:uiPriority w:val="30"/>
    <w:rPr>
      <w:b/>
      <w:bCs/>
      <w:i/>
      <w:iCs/>
      <w:color w:val="4F81BD" w:themeColor="accent1"/>
    </w:rPr>
  </w:style>
  <w:style w:type="character" w:customStyle="1" w:styleId="164">
    <w:name w:val="Subtle Emphasis"/>
    <w:basedOn w:val="132"/>
    <w:qFormat/>
    <w:uiPriority w:val="19"/>
    <w:rPr>
      <w:i/>
      <w:iCs/>
      <w:color w:val="7F7F7F" w:themeColor="text1" w:themeTint="7F"/>
    </w:rPr>
  </w:style>
  <w:style w:type="character" w:customStyle="1" w:styleId="165">
    <w:name w:val="Intense Emphasis"/>
    <w:basedOn w:val="132"/>
    <w:qFormat/>
    <w:uiPriority w:val="21"/>
    <w:rPr>
      <w:b/>
      <w:bCs/>
      <w:i/>
      <w:iCs/>
      <w:color w:val="4F81BD" w:themeColor="accent1"/>
    </w:rPr>
  </w:style>
  <w:style w:type="character" w:customStyle="1" w:styleId="166">
    <w:name w:val="Subtle Reference"/>
    <w:basedOn w:val="132"/>
    <w:qFormat/>
    <w:uiPriority w:val="31"/>
    <w:rPr>
      <w:smallCaps/>
      <w:color w:val="C0504D" w:themeColor="accent2"/>
      <w:u w:val="single"/>
    </w:rPr>
  </w:style>
  <w:style w:type="character" w:customStyle="1" w:styleId="167">
    <w:name w:val="Intense Reference"/>
    <w:basedOn w:val="132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8">
    <w:name w:val="Book Title"/>
    <w:basedOn w:val="132"/>
    <w:qFormat/>
    <w:uiPriority w:val="33"/>
    <w:rPr>
      <w:b/>
      <w:bCs/>
      <w:smallCaps/>
      <w:spacing w:val="5"/>
    </w:rPr>
  </w:style>
  <w:style w:type="paragraph" w:customStyle="1" w:styleId="169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0">
    <w:name w:val="横排选项"/>
    <w:basedOn w:val="32"/>
    <w:uiPriority w:val="58"/>
  </w:style>
  <w:style w:type="table" w:customStyle="1" w:styleId="171">
    <w:name w:val="竖排选项"/>
    <w:basedOn w:val="32"/>
    <w:uiPriority w:val="58"/>
  </w:style>
  <w:style w:type="character" w:customStyle="1" w:styleId="172">
    <w:name w:val="页眉 Char"/>
    <w:basedOn w:val="132"/>
    <w:link w:val="25"/>
    <w:uiPriority w:val="99"/>
    <w:rPr>
      <w:sz w:val="18"/>
      <w:szCs w:val="18"/>
    </w:rPr>
  </w:style>
  <w:style w:type="character" w:customStyle="1" w:styleId="173">
    <w:name w:val="页脚 Char"/>
    <w:basedOn w:val="132"/>
    <w:link w:val="24"/>
    <w:uiPriority w:val="99"/>
    <w:rPr>
      <w:sz w:val="18"/>
      <w:szCs w:val="18"/>
    </w:rPr>
  </w:style>
  <w:style w:type="paragraph" w:customStyle="1" w:styleId="174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5">
    <w:name w:val="ItemQDesc"/>
    <w:basedOn w:val="174"/>
    <w:uiPriority w:val="0"/>
  </w:style>
  <w:style w:type="table" w:customStyle="1" w:styleId="176">
    <w:name w:val="TableOptsV"/>
    <w:basedOn w:val="32"/>
    <w:uiPriority w:val="99"/>
    <w:pPr>
      <w:spacing w:line="240" w:lineRule="auto"/>
    </w:pPr>
  </w:style>
  <w:style w:type="paragraph" w:customStyle="1" w:styleId="177">
    <w:name w:val="ItemAnswer"/>
    <w:basedOn w:val="1"/>
    <w:uiPriority w:val="0"/>
    <w:pPr>
      <w:spacing w:line="312" w:lineRule="auto"/>
    </w:pPr>
  </w:style>
  <w:style w:type="paragraph" w:customStyle="1" w:styleId="178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79">
    <w:name w:val="TableGrid"/>
    <w:basedOn w:val="32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85" w:type="dxa"/>
        <w:bottom w:w="85" w:type="dxa"/>
      </w:tblCellMar>
    </w:tblPr>
  </w:style>
  <w:style w:type="paragraph" w:customStyle="1" w:styleId="180">
    <w:name w:val="OptWithTabs2"/>
    <w:basedOn w:val="178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1">
    <w:name w:val="OptWithTabs1"/>
    <w:basedOn w:val="178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2">
    <w:name w:val="OptWithTabs3"/>
    <w:basedOn w:val="178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3">
    <w:name w:val="ItemStemSpecialEnglishDuanWenGaiCuo1"/>
    <w:basedOn w:val="174"/>
    <w:qFormat/>
    <w:uiPriority w:val="0"/>
    <w:pPr>
      <w:spacing w:line="408" w:lineRule="auto"/>
    </w:pPr>
  </w:style>
  <w:style w:type="paragraph" w:customStyle="1" w:styleId="184">
    <w:name w:val="ItemQDescSpecialEnglishDanJuGaiCuo"/>
    <w:basedOn w:val="175"/>
    <w:qFormat/>
    <w:uiPriority w:val="0"/>
    <w:pPr>
      <w:tabs>
        <w:tab w:val="right" w:pos="8610"/>
      </w:tabs>
    </w:pPr>
  </w:style>
  <w:style w:type="paragraph" w:customStyle="1" w:styleId="185">
    <w:name w:val="ItemStemSpecialEnglishDuanWenGaiCuo2"/>
    <w:basedOn w:val="174"/>
    <w:qFormat/>
    <w:uiPriority w:val="0"/>
    <w:pPr>
      <w:tabs>
        <w:tab w:val="right" w:pos="8610"/>
      </w:tabs>
    </w:pPr>
  </w:style>
  <w:style w:type="table" w:customStyle="1" w:styleId="186">
    <w:name w:val="TableOptsEnglishXuanCiTianKong"/>
    <w:basedOn w:val="32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  <w:tblLayout w:type="fixed"/>
    </w:tblPr>
  </w:style>
  <w:style w:type="paragraph" w:customStyle="1" w:styleId="187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8">
    <w:name w:val="ItemQDescSpecialEnglishDanXuan2"/>
    <w:basedOn w:val="187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89">
    <w:name w:val="TableGrid1x1"/>
    <w:basedOn w:val="179"/>
    <w:uiPriority w:val="99"/>
    <w:tblPr>
      <w:tblLayout w:type="fixed"/>
    </w:tblPr>
  </w:style>
  <w:style w:type="paragraph" w:customStyle="1" w:styleId="190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2">
    <w:name w:val="Title2SpecialMath"/>
    <w:basedOn w:val="1"/>
    <w:next w:val="1"/>
    <w:uiPriority w:val="0"/>
    <w:pPr>
      <w:jc w:val="center"/>
    </w:pPr>
  </w:style>
  <w:style w:type="paragraph" w:customStyle="1" w:styleId="193">
    <w:name w:val="ItemQDescSpecialMathIndent1"/>
    <w:basedOn w:val="174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4">
    <w:name w:val="ItemQDescSpecialMathIndent2"/>
    <w:basedOn w:val="174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5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6">
    <w:name w:val="OptWithTabs2SpecialMathIndent1"/>
    <w:basedOn w:val="195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7">
    <w:name w:val="OptWithTabs1SpecialMathIndent1"/>
    <w:basedOn w:val="196"/>
    <w:next w:val="1"/>
    <w:qFormat/>
    <w:uiPriority w:val="0"/>
    <w:pPr>
      <w:tabs>
        <w:tab w:val="clear" w:pos="5055"/>
      </w:tabs>
    </w:pPr>
  </w:style>
  <w:style w:type="paragraph" w:customStyle="1" w:styleId="198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199">
    <w:name w:val="OptWithTabs2SpecialMathIndent2"/>
    <w:basedOn w:val="198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0">
    <w:name w:val="OptWithTabs1SpecialMathIndent2"/>
    <w:basedOn w:val="199"/>
    <w:next w:val="1"/>
    <w:qFormat/>
    <w:uiPriority w:val="0"/>
    <w:pPr>
      <w:tabs>
        <w:tab w:val="clear" w:pos="5151"/>
      </w:tabs>
    </w:pPr>
  </w:style>
  <w:style w:type="paragraph" w:customStyle="1" w:styleId="201">
    <w:name w:val="ItemQDescSpecialMathIndent1Indent1"/>
    <w:basedOn w:val="174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2">
    <w:name w:val="ItemQDescSpecialMathIndent2Indent1"/>
    <w:basedOn w:val="174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3">
    <w:name w:val="ItemSub2QDescSpecialMathIndent"/>
    <w:basedOn w:val="202"/>
    <w:qFormat/>
    <w:uiPriority w:val="0"/>
    <w:pPr>
      <w:ind w:left="572" w:leftChars="41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EA063C-F276-4C38-B33D-12459E4EBF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2022-12-15T05:21:23Z</dcterms:created>
  <dc:creator>Administrator</dc:creator>
  <cp:lastModifiedBy>Administrator</cp:lastModifiedBy>
  <dcterms:modified xsi:type="dcterms:W3CDTF">2022-12-15T05:22:31Z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