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spacing w:line="240" w:lineRule="auto"/>
        <w:ind w:left="1201" w:hanging="336"/>
      </w:pPr>
      <w:r>
        <w:pict>
          <v:shape id="_x0000_s1025" o:spid="_x0000_s1025" o:spt="75" type="#_x0000_t75" style="position:absolute;left:0pt;margin-left:989pt;margin-top:927pt;height:35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北师大版八上 平行线的证明 章节测试</w:t>
      </w: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一、选择题（共15小题）</w:t>
      </w:r>
    </w:p>
    <w:p>
      <w:pPr>
        <w:pStyle w:val="193"/>
        <w:spacing w:line="240" w:lineRule="auto"/>
      </w:pPr>
      <w:r>
        <w:t xml:space="preserve">1. 如图，点 </w:t>
      </w:r>
      <m:oMath>
        <m:r>
          <w:rPr>
            <w:rFonts w:ascii="Cambria Math" w:hAnsi="Cambria Math"/>
          </w:rPr>
          <m:t>E</m:t>
        </m:r>
      </m:oMath>
      <w:r>
        <w:t xml:space="preserve"> 在延长线上，下列条件中不能判定 </w:t>
      </w:r>
      <m:oMath>
        <m:r>
          <w:rPr>
            <w:rFonts w:ascii="Cambria Math" w:hAnsi="Cambria Math"/>
          </w:rPr>
          <m:t>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CD</m:t>
        </m:r>
      </m:oMath>
      <w:r>
        <w:t xml:space="preserve"> 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70"/>
        </w:rPr>
        <w:drawing>
          <wp:inline distT="0" distB="0" distL="114300" distR="114300">
            <wp:extent cx="1590675" cy="1019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∠1=∠2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∠3=∠4</m:t>
        </m:r>
      </m:oMath>
    </w:p>
    <w:p>
      <w:pPr>
        <w:pStyle w:val="196"/>
        <w:spacing w:line="240" w:lineRule="auto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∠5=∠B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∠B+∠BDC=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2. 如图中的同旁内角有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65"/>
        </w:rPr>
        <w:drawing>
          <wp:inline distT="0" distB="0" distL="114300" distR="114300">
            <wp:extent cx="1152525" cy="952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 xml:space="preserve"> 对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 xml:space="preserve"> 对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3</m:t>
        </m:r>
      </m:oMath>
      <w:r>
        <w:t xml:space="preserve"> 对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4</m:t>
        </m:r>
      </m:oMath>
      <w:r>
        <w:t xml:space="preserve"> 对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3. 如图，下列不能判定 </w:t>
      </w:r>
      <m:oMath>
        <m:r>
          <w:rPr>
            <w:rFonts w:ascii="Cambria Math" w:hAnsi="Cambria Math"/>
          </w:rPr>
          <m:t>DE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 xml:space="preserve"> 的条件是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116"/>
        </w:rPr>
        <w:drawing>
          <wp:inline distT="0" distB="0" distL="114300" distR="114300">
            <wp:extent cx="2009775" cy="16002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∠AED=∠ACB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∠2=∠4</m:t>
        </m:r>
      </m:oMath>
    </w:p>
    <w:p>
      <w:pPr>
        <w:pStyle w:val="196"/>
        <w:spacing w:line="240" w:lineRule="auto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∠1=∠3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∠DFC+∠EDF=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4. 一副直角三角板如图放置，点 </w:t>
      </w:r>
      <m:oMath>
        <m:r>
          <w:rPr>
            <w:rFonts w:ascii="Cambria Math" w:hAnsi="Cambria Math"/>
          </w:rPr>
          <m:t>A</m:t>
        </m:r>
      </m:oMath>
      <w:r>
        <w:t xml:space="preserve"> 在 </w:t>
      </w:r>
      <m:oMath>
        <m:r>
          <w:rPr>
            <w:rFonts w:ascii="Cambria Math" w:hAnsi="Cambria Math"/>
          </w:rPr>
          <m:t>DF</m:t>
        </m:r>
      </m:oMath>
      <w:r>
        <w:t xml:space="preserve"> 延长线上，已知：</w:t>
      </w:r>
      <m:oMath>
        <m:r>
          <w:rPr>
            <w:rFonts w:ascii="Cambria Math" w:hAnsi="Cambria Math"/>
          </w:rPr>
          <m:t>∠D=∠BAC=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∠E=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BC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DA</m:t>
        </m:r>
      </m:oMath>
      <w:r>
        <w:t xml:space="preserve">，那么 </w:t>
      </w:r>
      <m:oMath>
        <m:r>
          <w:rPr>
            <w:rFonts w:ascii="Cambria Math" w:hAnsi="Cambria Math"/>
          </w:rPr>
          <m:t>∠ABF</m:t>
        </m:r>
      </m:oMath>
      <w:r>
        <w:t xml:space="preserve"> 的度数为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83"/>
        </w:rPr>
        <w:drawing>
          <wp:inline distT="0" distB="0" distL="114300" distR="114300">
            <wp:extent cx="1409065" cy="1190625"/>
            <wp:effectExtent l="0" t="0" r="63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9699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sSup>
          <m:sSupPr/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B. </w:t>
      </w:r>
      <m:oMath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C. </w:t>
      </w:r>
      <m:oMath>
        <m:sSup>
          <m:sSupPr/>
          <m:e>
            <m:r>
              <w:rPr>
                <w:rFonts w:ascii="Cambria Math" w:hAnsi="Cambria Math"/>
              </w:rPr>
              <m:t>25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D. </w:t>
      </w:r>
      <m:oMath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5. 下列各数中，可以用来说明命题“任何偶数都是 </w:t>
      </w:r>
      <m:oMath>
        <m:r>
          <w:rPr>
            <w:rFonts w:ascii="Cambria Math" w:hAnsi="Cambria Math"/>
          </w:rPr>
          <m:t>4</m:t>
        </m:r>
      </m:oMath>
      <w:r>
        <w:t xml:space="preserve"> 的倍数”是假命题的反例为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5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4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8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6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6. 图书馆将某一本书和某一个关键词建立联系，规定：当关键词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出现在书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中时，元素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  <m:r>
          <w:rPr>
            <w:rFonts w:ascii="Cambria Math" w:hAnsi="Cambria Math"/>
          </w:rPr>
          <m:t>=1</m:t>
        </m:r>
      </m:oMath>
      <w:r>
        <w:t xml:space="preserve">，否则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  <m:r>
          <w:rPr>
            <w:rFonts w:ascii="Cambria Math" w:hAnsi="Cambria Math"/>
          </w:rPr>
          <m:t>=0</m:t>
        </m:r>
      </m:oMath>
      <w:r>
        <w:t>（</w:t>
      </w:r>
      <m:oMath>
        <m:r>
          <w:rPr>
            <w:rFonts w:ascii="Cambria Math" w:hAnsi="Cambria Math"/>
          </w:rPr>
          <m:t>i</m:t>
        </m:r>
      </m:oMath>
      <w:r>
        <w:t>，</w:t>
      </w:r>
      <m:oMath>
        <m:r>
          <w:rPr>
            <w:rFonts w:ascii="Cambria Math" w:hAnsi="Cambria Math"/>
          </w:rPr>
          <m:t>j</m:t>
        </m:r>
      </m:oMath>
      <w:r>
        <w:t xml:space="preserve"> 为正整数）．例如：当关键词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出现在书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t xml:space="preserve"> 中时，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14</m:t>
            </m:r>
          </m:sub>
        </m:sSub>
        <m:r>
          <w:rPr>
            <w:rFonts w:ascii="Cambria Math" w:hAnsi="Cambria Math"/>
          </w:rPr>
          <m:t>=1</m:t>
        </m:r>
      </m:oMath>
      <w:r>
        <w:t xml:space="preserve">，否则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14</m:t>
            </m:r>
          </m:sub>
        </m:sSub>
        <m:r>
          <w:rPr>
            <w:rFonts w:ascii="Cambria Math" w:hAnsi="Cambria Math"/>
          </w:rPr>
          <m:t>=0</m:t>
        </m:r>
      </m:oMath>
      <w:r>
        <w:t>．根据上述规定，某读者去图书馆寻找同时有关键词“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>
        <w:t xml:space="preserve">”的书，则下列相关表述错误的是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7"/>
        <w:spacing w:line="240" w:lineRule="auto"/>
      </w:pPr>
      <w:r>
        <w:tab/>
      </w:r>
      <w:r>
        <w:t xml:space="preserve">A. 当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21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51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61</m:t>
            </m:r>
          </m:sub>
        </m:sSub>
        <m:r>
          <w:rPr>
            <w:rFonts w:ascii="Cambria Math" w:hAnsi="Cambria Math"/>
          </w:rPr>
          <m:t>=3</m:t>
        </m:r>
      </m:oMath>
      <w:r>
        <w:t xml:space="preserve"> 时，选择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这本书</w:t>
      </w:r>
    </w:p>
    <w:p>
      <w:pPr>
        <w:pStyle w:val="197"/>
        <w:spacing w:line="240" w:lineRule="auto"/>
      </w:pPr>
      <w:r>
        <w:tab/>
      </w:r>
      <w:r>
        <w:t xml:space="preserve">B. 当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52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62</m:t>
            </m:r>
          </m:sub>
        </m:sSub>
        <m:r>
          <w:rPr>
            <w:rFonts w:ascii="Cambria Math" w:hAnsi="Cambria Math"/>
          </w:rPr>
          <m:t>&lt;3</m:t>
        </m:r>
      </m:oMath>
      <w:r>
        <w:t xml:space="preserve"> 时，不选择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这本书</w:t>
      </w:r>
    </w:p>
    <w:p>
      <w:pPr>
        <w:pStyle w:val="197"/>
        <w:spacing w:line="240" w:lineRule="auto"/>
      </w:pPr>
      <w:r>
        <w:tab/>
      </w:r>
      <w:r>
        <w:t xml:space="preserve">C. 当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2j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5j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6j</m:t>
            </m:r>
          </m:sub>
        </m:sSub>
      </m:oMath>
      <w:r>
        <w:t xml:space="preserve"> 全是 </w:t>
      </w:r>
      <m:oMath>
        <m:r>
          <w:rPr>
            <w:rFonts w:ascii="Cambria Math" w:hAnsi="Cambria Math"/>
          </w:rPr>
          <m:t>1</m:t>
        </m:r>
      </m:oMath>
      <w:r>
        <w:t xml:space="preserve"> 时，选择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这本书</w:t>
      </w:r>
    </w:p>
    <w:p>
      <w:pPr>
        <w:pStyle w:val="197"/>
        <w:spacing w:line="240" w:lineRule="auto"/>
      </w:pPr>
      <w:r>
        <w:tab/>
      </w:r>
      <w:r>
        <w:t xml:space="preserve">D. 只有当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2j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5j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6j</m:t>
            </m:r>
          </m:sub>
        </m:sSub>
        <m:r>
          <w:rPr>
            <w:rFonts w:ascii="Cambria Math" w:hAnsi="Cambria Math"/>
          </w:rPr>
          <m:t>=0</m:t>
        </m:r>
      </m:oMath>
      <w:r>
        <w:t xml:space="preserve"> 时，才不能选择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这本书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>7. 下面是投影屏上出示的抢答一题，需要回答横线上符号代表的内容．</w:t>
      </w:r>
    </w:p>
    <w:p>
      <w:pPr>
        <w:pStyle w:val="193"/>
        <w:spacing w:line="240" w:lineRule="auto"/>
      </w:pPr>
      <w:r>
        <w:tab/>
      </w:r>
      <w:r>
        <w:rPr>
          <w:position w:val="-245"/>
        </w:rPr>
        <w:drawing>
          <wp:inline distT="0" distB="0" distL="114300" distR="114300">
            <wp:extent cx="5579745" cy="3242945"/>
            <wp:effectExtent l="0" t="0" r="1905" b="146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3243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3"/>
        <w:spacing w:line="240" w:lineRule="auto"/>
      </w:pPr>
      <w:r>
        <w:tab/>
      </w:r>
      <w:r>
        <w:t xml:space="preserve">则回答正确的是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7"/>
        <w:spacing w:line="240" w:lineRule="auto"/>
      </w:pPr>
      <w:r>
        <w:tab/>
      </w:r>
      <w:r>
        <w:t xml:space="preserve">A. </w:t>
      </w:r>
      <w:r>
        <w:rPr>
          <w:position w:val="-12"/>
        </w:rPr>
        <w:drawing>
          <wp:inline distT="0" distB="0" distL="114300" distR="114300">
            <wp:extent cx="266700" cy="285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代表 </w:t>
      </w:r>
      <m:oMath>
        <m:r>
          <w:rPr>
            <w:rFonts w:ascii="Cambria Math" w:hAnsi="Cambria Math"/>
          </w:rPr>
          <m:t>∠FEC</m:t>
        </m:r>
      </m:oMath>
    </w:p>
    <w:p>
      <w:pPr>
        <w:pStyle w:val="197"/>
        <w:spacing w:line="240" w:lineRule="auto"/>
      </w:pPr>
      <w:r>
        <w:tab/>
      </w:r>
      <w:r>
        <w:t>B. @代表同位角</w:t>
      </w:r>
    </w:p>
    <w:p>
      <w:pPr>
        <w:pStyle w:val="197"/>
        <w:spacing w:line="240" w:lineRule="auto"/>
      </w:pPr>
      <w:r>
        <w:tab/>
      </w:r>
      <w:r>
        <w:t xml:space="preserve">C. </w:t>
      </w:r>
      <m:oMath>
        <m:r>
          <m:rPr>
            <m:nor/>
            <m:sty m:val="p"/>
          </m:rPr>
          <w:rPr>
            <w:rFonts w:asciiTheme="minorEastAsia" w:hAnsiTheme="minorEastAsia"/>
          </w:rPr>
          <m:t>▲</m:t>
        </m:r>
      </m:oMath>
      <w:r>
        <w:t xml:space="preserve"> 代表 </w:t>
      </w:r>
      <m:oMath>
        <m:r>
          <w:rPr>
            <w:rFonts w:ascii="Cambria Math" w:hAnsi="Cambria Math"/>
          </w:rPr>
          <m:t>∠EFC</m:t>
        </m:r>
      </m:oMath>
    </w:p>
    <w:p>
      <w:pPr>
        <w:pStyle w:val="197"/>
        <w:spacing w:line="240" w:lineRule="auto"/>
      </w:pPr>
      <w:r>
        <w:tab/>
      </w:r>
      <w:r>
        <w:t xml:space="preserve">D. </w:t>
      </w:r>
      <m:oMath>
        <m:r>
          <w:rPr>
            <w:rFonts w:ascii="Cambria Math" w:hAnsi="Cambria Math"/>
          </w:rPr>
          <m:t>⋇</m:t>
        </m:r>
      </m:oMath>
      <w:r>
        <w:t xml:space="preserve"> 代表 </w:t>
      </w:r>
      <m:oMath>
        <m:r>
          <w:rPr>
            <w:rFonts w:ascii="Cambria Math" w:hAnsi="Cambria Math"/>
          </w:rPr>
          <m:t>AB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8. 下列语句不是命题的是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  <w:spacing w:line="240" w:lineRule="auto"/>
      </w:pPr>
      <w:r>
        <w:tab/>
      </w:r>
      <w:r>
        <w:t>A. 两直线平行，同位角相等</w:t>
      </w:r>
      <w:r>
        <w:tab/>
      </w:r>
      <w:r>
        <w:t>B. 锐角都相等</w:t>
      </w:r>
    </w:p>
    <w:p>
      <w:pPr>
        <w:pStyle w:val="196"/>
        <w:spacing w:line="240" w:lineRule="auto"/>
      </w:pPr>
      <w:r>
        <w:tab/>
      </w:r>
      <w:r>
        <w:t xml:space="preserve">C. 画直线 </w:t>
      </w:r>
      <m:oMath>
        <m:r>
          <w:rPr>
            <w:rFonts w:ascii="Cambria Math" w:hAnsi="Cambria Math"/>
          </w:rPr>
          <m:t>AB</m:t>
        </m:r>
      </m:oMath>
      <w:r>
        <w:t xml:space="preserve"> 平行于 </w:t>
      </w:r>
      <m:oMath>
        <m:r>
          <w:rPr>
            <w:rFonts w:ascii="Cambria Math" w:hAnsi="Cambria Math"/>
          </w:rPr>
          <m:t>CD</m:t>
        </m:r>
      </m:oMath>
      <w:r>
        <w:tab/>
      </w:r>
      <w:r>
        <w:t>D. 所有质数都是奇数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9. 下列命题中的真命题是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7"/>
        <w:spacing w:line="240" w:lineRule="auto"/>
      </w:pPr>
      <w:r>
        <w:tab/>
      </w:r>
      <w:r>
        <w:t>A. 在同一平面内，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是直线，如果 </w:t>
      </w:r>
      <m:oMath>
        <m:r>
          <w:rPr>
            <w:rFonts w:ascii="Cambria Math" w:hAnsi="Cambria Math"/>
          </w:rPr>
          <m:t>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b⊥c</m:t>
        </m:r>
      </m:oMath>
      <w:r>
        <w:t xml:space="preserve">，则 </w:t>
      </w:r>
      <m:oMath>
        <m:r>
          <w:rPr>
            <w:rFonts w:ascii="Cambria Math" w:hAnsi="Cambria Math"/>
          </w:rPr>
          <m:t>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</m:t>
        </m:r>
      </m:oMath>
    </w:p>
    <w:p>
      <w:pPr>
        <w:pStyle w:val="197"/>
        <w:spacing w:line="240" w:lineRule="auto"/>
      </w:pPr>
      <w:r>
        <w:tab/>
      </w:r>
      <w:r>
        <w:t>B. 在同一平面内，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是直线，如果 </w:t>
      </w:r>
      <m:oMath>
        <m:r>
          <w:rPr>
            <w:rFonts w:ascii="Cambria Math" w:hAnsi="Cambria Math"/>
          </w:rPr>
          <m:t>a⊥b</m:t>
        </m:r>
      </m:oMath>
      <w:r>
        <w:t>，</w:t>
      </w:r>
      <m:oMath>
        <m:r>
          <w:rPr>
            <w:rFonts w:ascii="Cambria Math" w:hAnsi="Cambria Math"/>
          </w:rPr>
          <m:t>b⊥c</m:t>
        </m:r>
      </m:oMath>
      <w:r>
        <w:t xml:space="preserve">，则 </w:t>
      </w:r>
      <m:oMath>
        <m:r>
          <w:rPr>
            <w:rFonts w:ascii="Cambria Math" w:hAnsi="Cambria Math"/>
          </w:rPr>
          <m:t>a⊥c</m:t>
        </m:r>
      </m:oMath>
    </w:p>
    <w:p>
      <w:pPr>
        <w:pStyle w:val="197"/>
        <w:spacing w:line="240" w:lineRule="auto"/>
      </w:pPr>
      <w:r>
        <w:tab/>
      </w:r>
      <w:r>
        <w:t>C. 在同一平面内，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是直线，如果 </w:t>
      </w:r>
      <m:oMath>
        <m:r>
          <w:rPr>
            <w:rFonts w:ascii="Cambria Math" w:hAnsi="Cambria Math"/>
          </w:rPr>
          <m:t>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</m:t>
        </m:r>
      </m:oMath>
      <w:r>
        <w:t xml:space="preserve">，则 </w:t>
      </w:r>
      <m:oMath>
        <m:r>
          <w:rPr>
            <w:rFonts w:ascii="Cambria Math" w:hAnsi="Cambria Math"/>
          </w:rPr>
          <m:t>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</m:t>
        </m:r>
      </m:oMath>
    </w:p>
    <w:p>
      <w:pPr>
        <w:pStyle w:val="197"/>
        <w:spacing w:line="240" w:lineRule="auto"/>
      </w:pPr>
      <w:r>
        <w:tab/>
      </w:r>
      <w:r>
        <w:t>D. 在同一平面内，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是直线，如果 </w:t>
      </w:r>
      <m:oMath>
        <m:r>
          <w:rPr>
            <w:rFonts w:ascii="Cambria Math" w:hAnsi="Cambria Math"/>
          </w:rPr>
          <m:t>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</m:t>
        </m:r>
      </m:oMath>
      <w:r>
        <w:t xml:space="preserve">，则 </w:t>
      </w:r>
      <m:oMath>
        <m:r>
          <w:rPr>
            <w:rFonts w:ascii="Cambria Math" w:hAnsi="Cambria Math"/>
          </w:rPr>
          <m:t>a⊥c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10. 已知同一平面有三条直线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，且 </w:t>
      </w:r>
      <m:oMath>
        <m:r>
          <w:rPr>
            <w:rFonts w:ascii="Cambria Math" w:hAnsi="Cambria Math"/>
          </w:rPr>
          <m:t>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</m:t>
        </m:r>
      </m:oMath>
      <w:r>
        <w:t xml:space="preserve">，则直线 </w:t>
      </w:r>
      <m:oMath>
        <m:r>
          <w:rPr>
            <w:rFonts w:ascii="Cambria Math" w:hAnsi="Cambria Math"/>
          </w:rPr>
          <m:t>a</m:t>
        </m:r>
      </m:oMath>
      <w:r>
        <w:t xml:space="preserve"> 与 </w:t>
      </w:r>
      <m:oMath>
        <m:r>
          <w:rPr>
            <w:rFonts w:ascii="Cambria Math" w:hAnsi="Cambria Math"/>
          </w:rPr>
          <m:t>c</m:t>
        </m:r>
      </m:oMath>
      <w:r>
        <w:t xml:space="preserve"> 的位置关系是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8"/>
        <w:spacing w:line="240" w:lineRule="auto"/>
      </w:pPr>
      <w:r>
        <w:tab/>
      </w:r>
      <w:r>
        <w:t>A. 垂直</w:t>
      </w:r>
      <w:r>
        <w:tab/>
      </w:r>
      <w:r>
        <w:t>B. 平行</w:t>
      </w:r>
      <w:r>
        <w:tab/>
      </w:r>
      <w:r>
        <w:t>C. 相交</w:t>
      </w:r>
      <w:r>
        <w:tab/>
      </w:r>
      <w:r>
        <w:t>D. 不能确定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11. 下列句子属于命题的是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9"/>
        <w:spacing w:line="240" w:lineRule="auto"/>
      </w:pPr>
      <w:r>
        <w:tab/>
      </w:r>
      <w:r>
        <w:t>A. 正数大于一切负数吗?</w:t>
      </w:r>
      <w:r>
        <w:tab/>
      </w:r>
      <w:r>
        <w:t xml:space="preserve">B. 将 </w:t>
      </w:r>
      <m:oMath>
        <m:r>
          <w:rPr>
            <w:rFonts w:ascii="Cambria Math" w:hAnsi="Cambria Math"/>
          </w:rPr>
          <m:t>16</m:t>
        </m:r>
      </m:oMath>
      <w:r>
        <w:t xml:space="preserve"> 开平方</w:t>
      </w:r>
    </w:p>
    <w:p>
      <w:pPr>
        <w:pStyle w:val="199"/>
        <w:spacing w:line="240" w:lineRule="auto"/>
      </w:pPr>
      <w:r>
        <w:tab/>
      </w:r>
      <w:r>
        <w:t>C. 钝角大于直角</w:t>
      </w:r>
      <w:r>
        <w:tab/>
      </w:r>
      <w:r>
        <w:t xml:space="preserve">D. 作线段 </w:t>
      </w:r>
      <m:oMath>
        <m:r>
          <w:rPr>
            <w:rFonts w:ascii="Cambria Math" w:hAnsi="Cambria Math"/>
          </w:rPr>
          <m:t>AB</m:t>
        </m:r>
      </m:oMath>
      <w:r>
        <w:t xml:space="preserve"> 的中点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12. 如图，直线 </w:t>
      </w:r>
      <m:oMath>
        <m:r>
          <w:rPr>
            <w:rFonts w:ascii="Cambria Math" w:hAnsi="Cambria Math"/>
          </w:rPr>
          <m:t>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</m:t>
        </m:r>
      </m:oMath>
      <w:r>
        <w:t xml:space="preserve">，若 </w:t>
      </w:r>
      <m:oMath>
        <m:r>
          <w:rPr>
            <w:rFonts w:ascii="Cambria Math" w:hAnsi="Cambria Math"/>
          </w:rPr>
          <m:t>∠1=</m:t>
        </m:r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∠2=</m:t>
        </m:r>
        <m:sSup>
          <m:sSupPr/>
          <m:e>
            <m:r>
              <w:rPr>
                <w:rFonts w:ascii="Cambria Math" w:hAnsi="Cambria Math"/>
              </w:rPr>
              <m:t>55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∠3</m:t>
        </m:r>
      </m:oMath>
      <w:r>
        <w:t xml:space="preserve"> 等于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4"/>
        <w:spacing w:line="240" w:lineRule="auto"/>
      </w:pPr>
      <w:r>
        <w:tab/>
      </w:r>
      <w:r>
        <w:rPr>
          <w:position w:val="-67"/>
        </w:rPr>
        <w:drawing>
          <wp:inline distT="0" distB="0" distL="114300" distR="114300">
            <wp:extent cx="1171575" cy="9810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8"/>
        <w:spacing w:line="240" w:lineRule="auto"/>
      </w:pPr>
      <w:r>
        <w:tab/>
      </w:r>
      <w:r>
        <w:t xml:space="preserve">A. </w:t>
      </w:r>
      <m:oMath>
        <m:sSup>
          <m:sSupPr/>
          <m:e>
            <m:r>
              <w:rPr>
                <w:rFonts w:ascii="Cambria Math" w:hAnsi="Cambria Math"/>
              </w:rPr>
              <m:t>85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B. </w:t>
      </w:r>
      <m:oMath>
        <m:sSup>
          <m:sSupPr/>
          <m:e>
            <m:r>
              <w:rPr>
                <w:rFonts w:ascii="Cambria Math" w:hAnsi="Cambria Math"/>
              </w:rPr>
              <m:t>95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C. </w:t>
      </w:r>
      <m:oMath>
        <m:sSup>
          <m:sSupPr/>
          <m:e>
            <m:r>
              <w:rPr>
                <w:rFonts w:ascii="Cambria Math" w:hAnsi="Cambria Math"/>
              </w:rPr>
              <m:t>105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D. </w:t>
      </w:r>
      <m:oMath>
        <m:sSup>
          <m:sSupPr/>
          <m:e>
            <m:r>
              <w:rPr>
                <w:rFonts w:ascii="Cambria Math" w:hAnsi="Cambria Math"/>
              </w:rPr>
              <m:t>115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13. 用三个不等式 </w:t>
      </w:r>
      <m:oMath>
        <m:r>
          <w:rPr>
            <w:rFonts w:ascii="Cambria Math" w:hAnsi="Cambria Math"/>
          </w:rPr>
          <m:t>a&gt;b</m:t>
        </m:r>
      </m:oMath>
      <w:r>
        <w:t>，</w:t>
      </w:r>
      <m:oMath>
        <m:r>
          <w:rPr>
            <w:rFonts w:ascii="Cambria Math" w:hAnsi="Cambria Math"/>
          </w:rPr>
          <m:t>ab&gt;0</m:t>
        </m:r>
      </m:oMath>
      <w:r>
        <w:t>，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&lt;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t xml:space="preserve"> 中的两个不等式作为题设，余下的一个不等式作为结论组成一个命题，组成真命题的个数为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8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0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1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3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14. 甲乙两人轮流在黑板上写下不超过 </w:t>
      </w:r>
      <m:oMath>
        <m:r>
          <w:rPr>
            <w:rFonts w:ascii="Cambria Math" w:hAnsi="Cambria Math"/>
          </w:rPr>
          <m:t>10</m:t>
        </m:r>
      </m:oMath>
      <w:r>
        <w:t xml:space="preserve"> 的正整数（每次只能写一个数），规定禁止在黑板上写已经写过的数的约数，最后不能写的为失败者，如果甲写第一个，那么，甲写数字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时有必胜的策略．</w:t>
      </w:r>
    </w:p>
    <w:p>
      <w:pPr>
        <w:pStyle w:val="198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10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9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8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6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15. 如图所示，在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AD</m:t>
        </m:r>
      </m:oMath>
      <w:r>
        <w:t xml:space="preserve"> 是 </w:t>
      </w:r>
      <m:oMath>
        <m:r>
          <w:rPr>
            <w:rFonts w:ascii="Cambria Math" w:hAnsi="Cambria Math"/>
          </w:rPr>
          <m:t>BC</m:t>
        </m:r>
      </m:oMath>
      <w:r>
        <w:t xml:space="preserve"> 边上的高，</w:t>
      </w:r>
      <m:oMath>
        <m:r>
          <w:rPr>
            <w:rFonts w:ascii="Cambria Math" w:hAnsi="Cambria Math"/>
          </w:rPr>
          <m:t>AE</m:t>
        </m:r>
      </m:oMath>
      <w:r>
        <w:t>，</w:t>
      </w:r>
      <m:oMath>
        <m:r>
          <w:rPr>
            <w:rFonts w:ascii="Cambria Math" w:hAnsi="Cambria Math"/>
          </w:rPr>
          <m:t>BF</m:t>
        </m:r>
      </m:oMath>
      <w:r>
        <w:t xml:space="preserve"> 分别是 </w:t>
      </w:r>
      <m:oMath>
        <m:r>
          <w:rPr>
            <w:rFonts w:ascii="Cambria Math" w:hAnsi="Cambria Math"/>
          </w:rPr>
          <m:t>∠BAC</m:t>
        </m:r>
      </m:oMath>
      <w:r>
        <w:t>，</w:t>
      </w:r>
      <m:oMath>
        <m:r>
          <w:rPr>
            <w:rFonts w:ascii="Cambria Math" w:hAnsi="Cambria Math"/>
          </w:rPr>
          <m:t>∠ABC</m:t>
        </m:r>
      </m:oMath>
      <w:r>
        <w:t xml:space="preserve"> 的平分线，</w:t>
      </w:r>
      <m:oMath>
        <m:r>
          <w:rPr>
            <w:rFonts w:ascii="Cambria Math" w:hAnsi="Cambria Math"/>
          </w:rPr>
          <m:t>∠BAC=</m:t>
        </m:r>
        <m:sSup>
          <m:sSupPr/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∠ABC=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∠EAD+∠ACD=</m:t>
        </m:r>
      </m:oMath>
      <w:r>
        <w:t xml:space="preserve"> 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4"/>
        <w:spacing w:line="240" w:lineRule="auto"/>
      </w:pPr>
      <w:r>
        <w:tab/>
      </w:r>
      <w:r>
        <w:rPr>
          <w:position w:val="-131"/>
        </w:rPr>
        <w:drawing>
          <wp:inline distT="0" distB="0" distL="114300" distR="114300">
            <wp:extent cx="1714500" cy="1790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9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8"/>
        <w:spacing w:line="240" w:lineRule="auto"/>
      </w:pPr>
      <w:r>
        <w:tab/>
      </w:r>
      <w:r>
        <w:t xml:space="preserve">A. </w:t>
      </w:r>
      <m:oMath>
        <m:sSup>
          <m:sSupPr/>
          <m:e>
            <m:r>
              <w:rPr>
                <w:rFonts w:ascii="Cambria Math" w:hAnsi="Cambria Math"/>
              </w:rPr>
              <m:t>75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B. </w:t>
      </w:r>
      <m:oMath>
        <m:sSup>
          <m:sSupPr/>
          <m:e>
            <m:r>
              <w:rPr>
                <w:rFonts w:ascii="Cambria Math" w:hAnsi="Cambria Math"/>
              </w:rPr>
              <m:t>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C. </w:t>
      </w:r>
      <m:oMath>
        <m:sSup>
          <m:sSupPr/>
          <m:e>
            <m:r>
              <w:rPr>
                <w:rFonts w:ascii="Cambria Math" w:hAnsi="Cambria Math"/>
              </w:rPr>
              <m:t>85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D. </w:t>
      </w:r>
      <m:oMath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>
      <w:pPr>
        <w:spacing w:line="240" w:lineRule="auto"/>
      </w:pP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二、填空题（共8小题）</w:t>
      </w:r>
    </w:p>
    <w:p>
      <w:pPr>
        <w:pStyle w:val="194"/>
        <w:spacing w:line="240" w:lineRule="auto"/>
      </w:pPr>
      <w:r>
        <w:t>16. 如果两条直线都与同一条直线平行，那么这两条直线互相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17. 将命题“等角对等边”改写成“如果 </w:t>
      </w:r>
      <m:oMath>
        <m:r>
          <w:rPr>
            <w:rFonts w:ascii="Cambria Math" w:hAnsi="Cambria Math"/>
          </w:rPr>
          <m:t>⋯⋯</m:t>
        </m:r>
      </m:oMath>
      <w:r>
        <w:t xml:space="preserve">，那么 </w:t>
      </w:r>
      <m:oMath>
        <m:r>
          <w:rPr>
            <w:rFonts w:ascii="Cambria Math" w:hAnsi="Cambria Math"/>
          </w:rPr>
          <m:t>⋯⋯</m:t>
        </m:r>
      </m:oMath>
      <w:r>
        <w:t>”的形式：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18. 如图所示，一条公路修到湖边时，需要拐弯绕湖而过，第一次拐的角 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110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，第二次拐的角 </w:t>
      </w:r>
      <m:oMath>
        <m:r>
          <w:rPr>
            <w:rFonts w:ascii="Cambria Math" w:hAnsi="Cambria Math"/>
          </w:rPr>
          <m:t>∠B=</m:t>
        </m:r>
        <m:sSup>
          <m:sSupPr/>
          <m:e>
            <m:r>
              <w:rPr>
                <w:rFonts w:ascii="Cambria Math" w:hAnsi="Cambria Math"/>
              </w:rPr>
              <m:t>145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，则第三次拐的角 </w:t>
      </w:r>
      <m:oMath>
        <m:r>
          <w:rPr>
            <w:rFonts w:ascii="Cambria Math" w:hAnsi="Cambria Math"/>
          </w:rPr>
          <m:t>∠C=</m:t>
        </m:r>
      </m:oMath>
      <w:r>
        <w:t xml:space="preserve"> </w:t>
      </w:r>
      <w:r>
        <w:rPr>
          <w:u w:val="single"/>
        </w:rPr>
        <w:t xml:space="preserve">                </w:t>
      </w:r>
      <w:r>
        <w:t xml:space="preserve">时，道路 </w:t>
      </w:r>
      <m:oMath>
        <m:r>
          <w:rPr>
            <w:rFonts w:ascii="Cambria Math" w:hAnsi="Cambria Math"/>
          </w:rPr>
          <m:t>CE</m:t>
        </m:r>
      </m:oMath>
      <w:r>
        <w:t xml:space="preserve"> 才能恰好与 </w:t>
      </w:r>
      <m:oMath>
        <m:r>
          <w:rPr>
            <w:rFonts w:ascii="Cambria Math" w:hAnsi="Cambria Math"/>
          </w:rPr>
          <m:t>AD</m:t>
        </m:r>
      </m:oMath>
      <w:r>
        <w:t xml:space="preserve"> 平行．</w:t>
      </w:r>
    </w:p>
    <w:p>
      <w:pPr>
        <w:pStyle w:val="194"/>
        <w:spacing w:line="240" w:lineRule="auto"/>
      </w:pPr>
      <w:r>
        <w:tab/>
      </w:r>
      <w:r>
        <w:rPr>
          <w:position w:val="-64"/>
        </w:rPr>
        <w:drawing>
          <wp:inline distT="0" distB="0" distL="114300" distR="114300">
            <wp:extent cx="2371725" cy="951230"/>
            <wp:effectExtent l="0" t="0" r="9525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951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19. 如图，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1</m:t>
        </m:r>
      </m:oMath>
      <w:r>
        <w:t>）</w:t>
      </w:r>
      <m:oMath>
        <m:r>
          <w:rPr>
            <w:rFonts w:ascii="Cambria Math" w:hAnsi="Cambria Math"/>
          </w:rPr>
          <m:t>∠A</m:t>
        </m:r>
      </m:oMath>
      <w:r>
        <w:t xml:space="preserve"> 与 </w:t>
      </w:r>
      <m:oMath>
        <m:r>
          <w:rPr>
            <w:rFonts w:ascii="Cambria Math" w:hAnsi="Cambria Math"/>
          </w:rPr>
          <m:t>∠4</m:t>
        </m:r>
      </m:oMath>
      <w:r>
        <w:t xml:space="preserve"> 是直线</w:t>
      </w:r>
      <w:r>
        <w:rPr>
          <w:u w:val="single"/>
        </w:rPr>
        <w:t xml:space="preserve">                </w:t>
      </w:r>
      <w:r>
        <w:t>和直线</w:t>
      </w:r>
      <w:r>
        <w:rPr>
          <w:u w:val="single"/>
        </w:rPr>
        <w:t xml:space="preserve">                </w:t>
      </w:r>
      <w:r>
        <w:t>被直线</w:t>
      </w:r>
      <w:r>
        <w:rPr>
          <w:u w:val="single"/>
        </w:rPr>
        <w:t xml:space="preserve">                </w:t>
      </w:r>
      <w:r>
        <w:t>所截得的</w:t>
      </w:r>
      <w:r>
        <w:rPr>
          <w:u w:val="single"/>
        </w:rPr>
        <w:t xml:space="preserve">                </w:t>
      </w:r>
      <w:r>
        <w:t>；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2</m:t>
        </m:r>
      </m:oMath>
      <w:r>
        <w:t>）</w:t>
      </w:r>
      <m:oMath>
        <m:r>
          <w:rPr>
            <w:rFonts w:ascii="Cambria Math" w:hAnsi="Cambria Math"/>
          </w:rPr>
          <m:t>∠A</m:t>
        </m:r>
      </m:oMath>
      <w:r>
        <w:t xml:space="preserve"> 与 </w:t>
      </w:r>
      <m:oMath>
        <m:r>
          <w:rPr>
            <w:rFonts w:ascii="Cambria Math" w:hAnsi="Cambria Math"/>
          </w:rPr>
          <m:t>∠5</m:t>
        </m:r>
      </m:oMath>
      <w:r>
        <w:t xml:space="preserve"> 是直线</w:t>
      </w:r>
      <w:r>
        <w:rPr>
          <w:u w:val="single"/>
        </w:rPr>
        <w:t xml:space="preserve">                </w:t>
      </w:r>
      <w:r>
        <w:t>和直线</w:t>
      </w:r>
      <w:r>
        <w:rPr>
          <w:u w:val="single"/>
        </w:rPr>
        <w:t xml:space="preserve">                </w:t>
      </w:r>
      <w:r>
        <w:t>被直线</w:t>
      </w:r>
      <w:r>
        <w:rPr>
          <w:u w:val="single"/>
        </w:rPr>
        <w:t xml:space="preserve">                </w:t>
      </w:r>
      <w:r>
        <w:t>所截得的</w:t>
      </w:r>
      <w:r>
        <w:rPr>
          <w:u w:val="single"/>
        </w:rPr>
        <w:t xml:space="preserve">                </w:t>
      </w:r>
      <w:r>
        <w:t>；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3</m:t>
        </m:r>
      </m:oMath>
      <w:r>
        <w:t>）</w:t>
      </w:r>
      <m:oMath>
        <m:r>
          <w:rPr>
            <w:rFonts w:ascii="Cambria Math" w:hAnsi="Cambria Math"/>
          </w:rPr>
          <m:t>∠4</m:t>
        </m:r>
      </m:oMath>
      <w:r>
        <w:t xml:space="preserve"> 与 </w:t>
      </w:r>
      <m:oMath>
        <m:r>
          <w:rPr>
            <w:rFonts w:ascii="Cambria Math" w:hAnsi="Cambria Math"/>
          </w:rPr>
          <m:t>∠5</m:t>
        </m:r>
      </m:oMath>
      <w:r>
        <w:t xml:space="preserve"> 是直线</w:t>
      </w:r>
      <w:r>
        <w:rPr>
          <w:u w:val="single"/>
        </w:rPr>
        <w:t xml:space="preserve">                </w:t>
      </w:r>
      <w:r>
        <w:t>和直线</w:t>
      </w:r>
      <w:r>
        <w:rPr>
          <w:u w:val="single"/>
        </w:rPr>
        <w:t xml:space="preserve">                </w:t>
      </w:r>
      <w:r>
        <w:t>被直线</w:t>
      </w:r>
      <w:r>
        <w:rPr>
          <w:u w:val="single"/>
        </w:rPr>
        <w:t xml:space="preserve">                </w:t>
      </w:r>
      <w:r>
        <w:t>所截得的</w:t>
      </w:r>
      <w:r>
        <w:rPr>
          <w:u w:val="single"/>
        </w:rPr>
        <w:t xml:space="preserve">                </w:t>
      </w:r>
      <w:r>
        <w:t>；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4</m:t>
        </m:r>
      </m:oMath>
      <w:r>
        <w:t>）图中所有的同位角有</w:t>
      </w:r>
      <w:r>
        <w:rPr>
          <w:u w:val="single"/>
        </w:rPr>
        <w:t xml:space="preserve">                </w:t>
      </w:r>
      <w:r>
        <w:t>对，它们是</w:t>
      </w:r>
      <w:r>
        <w:rPr>
          <w:u w:val="single"/>
        </w:rPr>
        <w:t xml:space="preserve">                </w:t>
      </w:r>
      <w:r>
        <w:t>；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5</m:t>
        </m:r>
      </m:oMath>
      <w:r>
        <w:t>）图中所有的内错角有</w:t>
      </w:r>
      <w:r>
        <w:rPr>
          <w:u w:val="single"/>
        </w:rPr>
        <w:t xml:space="preserve">                </w:t>
      </w:r>
      <w:r>
        <w:t>对，它们是</w:t>
      </w:r>
      <w:r>
        <w:rPr>
          <w:u w:val="single"/>
        </w:rPr>
        <w:t xml:space="preserve">                </w:t>
      </w:r>
      <w:r>
        <w:t>；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6</m:t>
        </m:r>
      </m:oMath>
      <w:r>
        <w:t>）图中所有的同旁内角有</w:t>
      </w:r>
      <w:r>
        <w:rPr>
          <w:u w:val="single"/>
        </w:rPr>
        <w:t xml:space="preserve">                </w:t>
      </w:r>
      <w:r>
        <w:t>对，它们是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87"/>
        </w:rPr>
        <w:drawing>
          <wp:inline distT="0" distB="0" distL="114300" distR="114300">
            <wp:extent cx="1590675" cy="12382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20. 小聪，小玲，小红三人参加“普法知识竞赛”．其中前 </w:t>
      </w:r>
      <m:oMath>
        <m:r>
          <w:rPr>
            <w:rFonts w:ascii="Cambria Math" w:hAnsi="Cambria Math"/>
          </w:rPr>
          <m:t>5</m:t>
        </m:r>
      </m:oMath>
      <w:r>
        <w:t xml:space="preserve"> 题是选择题，每题 </w:t>
      </w:r>
      <m:oMath>
        <m:r>
          <w:rPr>
            <w:rFonts w:ascii="Cambria Math" w:hAnsi="Cambria Math"/>
          </w:rPr>
          <m:t>10</m:t>
        </m:r>
      </m:oMath>
      <w:r>
        <w:t xml:space="preserve"> 分，每题有A，B两个选项，且只有一个选项是正确的，三人的答案和得分如下表，试问：这五道题的正确答案的选项（A或者B）（按 </w:t>
      </w:r>
      <m:oMath>
        <m:r>
          <w:rPr>
            <w:rFonts w:ascii="Cambria Math" w:hAnsi="Cambria Math"/>
          </w:rPr>
          <m:t>1∼5</m:t>
        </m:r>
      </m:oMath>
      <w:r>
        <w:t xml:space="preserve"> 题的顺序排列）是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  <w:jc w:val="center"/>
      </w:pPr>
      <m:oMathPara>
        <m:oMathParaPr>
          <m:jc m:val="center"/>
        </m:oMathParaPr>
        <m:oMath>
          <m:m>
            <m:mPr>
              <m:mcs>
                <m:mc>
                  <m:mcPr>
                    <m:count m:val="7"/>
                    <m:mcJc m:val="center"/>
                  </m:mcPr>
                </m:mc>
              </m:mcs>
              <m:plcHide m:val="1"/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题号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  <m:e>
                <m:r>
                  <w:rPr>
                    <w:rFonts w:ascii="Cambria Math" w:hAnsi="Cambria Math"/>
                  </w:rPr>
                  <m:t>2</m:t>
                </m:r>
              </m:e>
              <m:e>
                <m:r>
                  <w:rPr>
                    <w:rFonts w:ascii="Cambria Math" w:hAnsi="Cambria Math"/>
                  </w:rPr>
                  <m:t>3</m:t>
                </m:r>
              </m:e>
              <m:e>
                <m:r>
                  <w:rPr>
                    <w:rFonts w:ascii="Cambria Math" w:hAnsi="Cambria Math"/>
                  </w:rPr>
                  <m:t>4</m:t>
                </m:r>
              </m:e>
              <m:e>
                <m:r>
                  <w:rPr>
                    <w:rFonts w:ascii="Cambria Math" w:hAnsi="Cambria Math"/>
                  </w:rPr>
                  <m:t>5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得分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小聪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e>
                <m:r>
                  <w:rPr>
                    <w:rFonts w:ascii="Cambria Math" w:hAnsi="Cambria Math"/>
                  </w:rPr>
                  <m:t>40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小玲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e>
                <m:r>
                  <w:rPr>
                    <w:rFonts w:ascii="Cambria Math" w:hAnsi="Cambria Math"/>
                  </w:rPr>
                  <m:t>40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小红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e>
                <m:r>
                  <w:rPr>
                    <w:rFonts w:ascii="Cambria Math" w:hAnsi="Cambria Math"/>
                  </w:rPr>
                  <m:t>30</m:t>
                </m:r>
              </m:e>
            </m:mr>
          </m:m>
        </m:oMath>
      </m:oMathPara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21. 已知直线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在同一平面内，且满足 </w:t>
      </w:r>
      <m:oMath>
        <m:r>
          <w:rPr>
            <w:rFonts w:ascii="Cambria Math" w:hAnsi="Cambria Math"/>
          </w:rPr>
          <m:t>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b⊥c</m:t>
        </m:r>
      </m:oMath>
      <w:r>
        <w:t xml:space="preserve">，那么直线 </w:t>
      </w:r>
      <m:oMath>
        <m:r>
          <w:rPr>
            <w:rFonts w:ascii="Cambria Math" w:hAnsi="Cambria Math"/>
          </w:rPr>
          <m:t>a</m:t>
        </m:r>
      </m:oMath>
      <w:r>
        <w:t xml:space="preserve"> 与 </w:t>
      </w:r>
      <m:oMath>
        <m:r>
          <w:rPr>
            <w:rFonts w:ascii="Cambria Math" w:hAnsi="Cambria Math"/>
          </w:rPr>
          <m:t>c</m:t>
        </m:r>
      </m:oMath>
      <w:r>
        <w:t xml:space="preserve"> 的位置关系是：</w:t>
      </w:r>
      <m:oMath>
        <m:r>
          <w:rPr>
            <w:rFonts w:ascii="Cambria Math" w:hAnsi="Cambria Math"/>
          </w:rPr>
          <m:t>a</m:t>
        </m:r>
      </m:oMath>
      <w:r>
        <w:t xml:space="preserve"> </w:t>
      </w:r>
      <w:r>
        <w:rPr>
          <w:u w:val="single"/>
        </w:rPr>
        <w:t xml:space="preserve">                </w:t>
      </w:r>
      <w:r>
        <w:t xml:space="preserve"> </w:t>
      </w:r>
      <m:oMath>
        <m:r>
          <w:rPr>
            <w:rFonts w:ascii="Cambria Math" w:hAnsi="Cambria Math"/>
          </w:rPr>
          <m:t>c</m:t>
        </m:r>
      </m:oMath>
      <w:r>
        <w:t>．（从“</w:t>
      </w:r>
      <m:oMath>
        <m:r>
          <m:rPr>
            <m:nor/>
            <m:sty m:val="p"/>
          </m:rPr>
          <w:rPr>
            <w:rFonts w:asciiTheme="minorEastAsia" w:hAnsiTheme="minorEastAsia"/>
          </w:rPr>
          <m:t>∥</m:t>
        </m:r>
      </m:oMath>
      <w:r>
        <w:t>”或“</w:t>
      </w:r>
      <m:oMath>
        <m:r>
          <w:rPr>
            <w:rFonts w:ascii="Cambria Math" w:hAnsi="Cambria Math"/>
          </w:rPr>
          <m:t>⊥</m:t>
        </m:r>
      </m:oMath>
      <w:r>
        <w:t>”中选填）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22. 用一组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的值说明命题“若 </w:t>
      </w:r>
      <m:oMath>
        <m:r>
          <w:rPr>
            <w:rFonts w:ascii="Cambria Math" w:hAnsi="Cambria Math"/>
          </w:rPr>
          <m:t>a&gt;b</m:t>
        </m:r>
      </m:oMath>
      <w:r>
        <w:t xml:space="preserve">，则 </w:t>
      </w:r>
      <m:oMath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&gt;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"是错误的，这组值可以是</w:t>
      </w:r>
      <w:r>
        <w:rPr>
          <w:u w:val="single"/>
        </w:rPr>
        <w:t xml:space="preserve">                </w:t>
      </w:r>
      <w:r>
        <w:t xml:space="preserve">．（按顺序分别写出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的值）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23. 如图，</w:t>
      </w:r>
      <m:oMath>
        <m:r>
          <w:rPr>
            <w:rFonts w:ascii="Cambria Math" w:hAnsi="Cambria Math"/>
          </w:rPr>
          <m:t>AD</m:t>
        </m:r>
      </m:oMath>
      <w:r>
        <w:t xml:space="preserve"> 是 </w:t>
      </w:r>
      <m:oMath>
        <m:r>
          <w:rPr>
            <w:rFonts w:ascii="Cambria Math" w:hAnsi="Cambria Math"/>
          </w:rPr>
          <m:t>△ABC</m:t>
        </m:r>
      </m:oMath>
      <w:r>
        <w:t xml:space="preserve"> 的角平分线，</w:t>
      </w:r>
      <m:oMath>
        <m:r>
          <w:rPr>
            <w:rFonts w:ascii="Cambria Math" w:hAnsi="Cambria Math"/>
          </w:rPr>
          <m:t>△ABC</m:t>
        </m:r>
      </m:oMath>
      <w:r>
        <w:t xml:space="preserve"> 的一个外角的平分线 </w:t>
      </w:r>
      <m:oMath>
        <m:r>
          <w:rPr>
            <w:rFonts w:ascii="Cambria Math" w:hAnsi="Cambria Math"/>
          </w:rPr>
          <m:t>AE</m:t>
        </m:r>
      </m:oMath>
      <w:r>
        <w:t xml:space="preserve"> 交边 </w:t>
      </w:r>
      <m:oMath>
        <m:r>
          <w:rPr>
            <w:rFonts w:ascii="Cambria Math" w:hAnsi="Cambria Math"/>
          </w:rPr>
          <m:t>BC</m:t>
        </m:r>
      </m:oMath>
      <w:r>
        <w:t xml:space="preserve"> 的延长线于点 </w:t>
      </w:r>
      <m:oMath>
        <m:r>
          <w:rPr>
            <w:rFonts w:ascii="Cambria Math" w:hAnsi="Cambria Math"/>
          </w:rPr>
          <m:t>E</m:t>
        </m:r>
      </m:oMath>
      <w:r>
        <w:t xml:space="preserve">，且 </w:t>
      </w:r>
      <m:oMath>
        <m:r>
          <w:rPr>
            <w:rFonts w:ascii="Cambria Math" w:hAnsi="Cambria Math"/>
          </w:rPr>
          <m:t>∠BAD=</m:t>
        </m:r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∠E=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∠B</m:t>
        </m:r>
      </m:oMath>
      <w:r>
        <w:t xml:space="preserve"> 的度数为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84"/>
        </w:rPr>
        <w:drawing>
          <wp:inline distT="0" distB="0" distL="114300" distR="114300">
            <wp:extent cx="1657350" cy="12001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三、解答题（共7小题）</w:t>
      </w:r>
    </w:p>
    <w:p>
      <w:pPr>
        <w:pStyle w:val="194"/>
        <w:spacing w:line="240" w:lineRule="auto"/>
      </w:pPr>
      <w:r>
        <w:t>24. 根据图形回答：</w:t>
      </w:r>
    </w:p>
    <w:p>
      <w:pPr>
        <w:pStyle w:val="194"/>
        <w:spacing w:line="240" w:lineRule="auto"/>
      </w:pPr>
      <w:r>
        <w:tab/>
      </w:r>
      <w:r>
        <w:rPr>
          <w:position w:val="-60"/>
        </w:rPr>
        <w:drawing>
          <wp:inline distT="0" distB="0" distL="114300" distR="114300">
            <wp:extent cx="1190625" cy="897890"/>
            <wp:effectExtent l="0" t="0" r="9525" b="165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98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 xml:space="preserve">（1）由 </w:t>
      </w:r>
      <m:oMath>
        <m:r>
          <w:rPr>
            <w:rFonts w:ascii="Cambria Math" w:hAnsi="Cambria Math"/>
          </w:rPr>
          <m:t>∠1=∠A</m:t>
        </m:r>
      </m:oMath>
      <w:r>
        <w:t>，可得</w:t>
      </w:r>
      <w:r>
        <w:rPr>
          <w:u w:val="single"/>
        </w:rPr>
        <w:t xml:space="preserve">                </w:t>
      </w:r>
      <w:r>
        <w:t xml:space="preserve"> </w:t>
      </w:r>
      <m:oMath>
        <m:r>
          <m:rPr>
            <m:nor/>
            <m:sty m:val="p"/>
          </m:rPr>
          <w:rPr>
            <w:rFonts w:asciiTheme="minorEastAsia" w:hAnsiTheme="minorEastAsia"/>
          </w:rPr>
          <m:t>∥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，理由是</w:t>
      </w:r>
      <w:r>
        <w:rPr>
          <w:u w:val="single"/>
        </w:rPr>
        <w:t xml:space="preserve">                </w:t>
      </w:r>
      <w:r>
        <w:t>．</w:t>
      </w:r>
    </w:p>
    <w:p>
      <w:pPr>
        <w:pStyle w:val="202"/>
        <w:spacing w:line="240" w:lineRule="auto"/>
      </w:pPr>
      <w:r>
        <w:t xml:space="preserve">（2）由 </w:t>
      </w:r>
      <m:oMath>
        <m:r>
          <w:rPr>
            <w:rFonts w:ascii="Cambria Math" w:hAnsi="Cambria Math"/>
          </w:rPr>
          <m:t>∠1=∠2</m:t>
        </m:r>
      </m:oMath>
      <w:r>
        <w:t>，可得</w:t>
      </w:r>
      <w:r>
        <w:rPr>
          <w:u w:val="single"/>
        </w:rPr>
        <w:t xml:space="preserve">                </w:t>
      </w:r>
      <w:r>
        <w:t xml:space="preserve"> </w:t>
      </w:r>
      <m:oMath>
        <m:r>
          <m:rPr>
            <m:nor/>
            <m:sty m:val="p"/>
          </m:rPr>
          <w:rPr>
            <w:rFonts w:asciiTheme="minorEastAsia" w:hAnsiTheme="minorEastAsia"/>
          </w:rPr>
          <m:t>∥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，理由是</w:t>
      </w:r>
      <w:r>
        <w:rPr>
          <w:u w:val="single"/>
        </w:rPr>
        <w:t xml:space="preserve">                </w:t>
      </w:r>
      <w:r>
        <w:t>．</w:t>
      </w:r>
    </w:p>
    <w:p>
      <w:pPr>
        <w:pStyle w:val="202"/>
        <w:spacing w:line="240" w:lineRule="auto"/>
      </w:pPr>
      <w:r>
        <w:t xml:space="preserve">（3）由 </w:t>
      </w:r>
      <m:oMath>
        <m:r>
          <w:rPr>
            <w:rFonts w:ascii="Cambria Math" w:hAnsi="Cambria Math"/>
          </w:rPr>
          <m:t>∠2+∠ADO=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，可得</w:t>
      </w:r>
      <w:r>
        <w:rPr>
          <w:u w:val="single"/>
        </w:rPr>
        <w:t xml:space="preserve">                </w:t>
      </w:r>
      <w:r>
        <w:t xml:space="preserve"> </w:t>
      </w:r>
      <m:oMath>
        <m:r>
          <m:rPr>
            <m:nor/>
            <m:sty m:val="p"/>
          </m:rPr>
          <w:rPr>
            <w:rFonts w:asciiTheme="minorEastAsia" w:hAnsiTheme="minorEastAsia"/>
          </w:rPr>
          <m:t>∥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，理由是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25. 已知：如图，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CD</m:t>
        </m:r>
      </m:oMath>
      <w:r>
        <w:t xml:space="preserve"> 相交于点 </w:t>
      </w:r>
      <m:oMath>
        <m:r>
          <w:rPr>
            <w:rFonts w:ascii="Cambria Math" w:hAnsi="Cambria Math"/>
          </w:rPr>
          <m:t>O</m:t>
        </m:r>
      </m:oMath>
      <w:r>
        <w:t>，</w:t>
      </w:r>
      <m:oMath>
        <m:r>
          <w:rPr>
            <w:rFonts w:ascii="Cambria Math" w:hAnsi="Cambria Math"/>
          </w:rPr>
          <m:t>∠1=∠A</m:t>
        </m:r>
      </m:oMath>
      <w:r>
        <w:t>，</w:t>
      </w:r>
      <m:oMath>
        <m:r>
          <w:rPr>
            <w:rFonts w:ascii="Cambria Math" w:hAnsi="Cambria Math"/>
          </w:rPr>
          <m:t>∠2=∠B</m:t>
        </m:r>
      </m:oMath>
      <w:r>
        <w:t>．求证：</w:t>
      </w:r>
      <m:oMath>
        <m:r>
          <w:rPr>
            <w:rFonts w:ascii="Cambria Math" w:hAnsi="Cambria Math"/>
          </w:rPr>
          <m:t>AC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BD</m:t>
        </m:r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131"/>
        </w:rPr>
        <w:drawing>
          <wp:inline distT="0" distB="0" distL="114300" distR="114300">
            <wp:extent cx="1752600" cy="17907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26. 如图，</w:t>
      </w:r>
      <m:oMath>
        <m:r>
          <w:rPr>
            <w:rFonts w:ascii="Cambria Math" w:hAnsi="Cambria Math"/>
          </w:rPr>
          <m:t>AB=AD</m:t>
        </m:r>
      </m:oMath>
      <w:r>
        <w:t>，</w:t>
      </w:r>
      <m:oMath>
        <m:r>
          <w:rPr>
            <w:rFonts w:ascii="Cambria Math" w:hAnsi="Cambria Math"/>
          </w:rPr>
          <m:t>AC=AE</m:t>
        </m:r>
      </m:oMath>
      <w:r>
        <w:t>，</w:t>
      </w:r>
      <m:oMath>
        <m:r>
          <w:rPr>
            <w:rFonts w:ascii="Cambria Math" w:hAnsi="Cambria Math"/>
          </w:rPr>
          <m:t>BC=DE</m:t>
        </m:r>
      </m:oMath>
      <w:r>
        <w:t xml:space="preserve">，说明 </w:t>
      </w:r>
      <m:oMath>
        <m:r>
          <w:rPr>
            <w:rFonts w:ascii="Cambria Math" w:hAnsi="Cambria Math"/>
          </w:rPr>
          <m:t>∠BAC=∠DAE</m:t>
        </m:r>
      </m:oMath>
      <w:r>
        <w:t xml:space="preserve"> 的理由．</w:t>
      </w:r>
    </w:p>
    <w:p>
      <w:pPr>
        <w:pStyle w:val="194"/>
        <w:spacing w:line="240" w:lineRule="auto"/>
      </w:pPr>
      <w:r>
        <w:tab/>
      </w:r>
      <w:r>
        <w:rPr>
          <w:position w:val="-143"/>
        </w:rPr>
        <w:drawing>
          <wp:inline distT="0" distB="0" distL="114300" distR="114300">
            <wp:extent cx="2838450" cy="19431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27. 求证：如果一个角的两条边与另一个角的两条边分别平行，那么这两个角相等或互补．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28. 砸“金蛋”游戏：把 </w:t>
      </w:r>
      <m:oMath>
        <m:r>
          <w:rPr>
            <w:rFonts w:ascii="Cambria Math" w:hAnsi="Cambria Math"/>
          </w:rPr>
          <m:t>210</m:t>
        </m:r>
      </m:oMath>
      <w:r>
        <w:t xml:space="preserve"> 个“金蛋”连续编号为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⋯</m:t>
        </m:r>
      </m:oMath>
      <w:r>
        <w:t>，</w:t>
      </w:r>
      <m:oMath>
        <m:r>
          <w:rPr>
            <w:rFonts w:ascii="Cambria Math" w:hAnsi="Cambria Math"/>
          </w:rPr>
          <m:t>210</m:t>
        </m:r>
      </m:oMath>
      <w:r>
        <w:t xml:space="preserve">，接着把编号是 </w:t>
      </w:r>
      <m:oMath>
        <m:r>
          <w:rPr>
            <w:rFonts w:ascii="Cambria Math" w:hAnsi="Cambria Math"/>
          </w:rPr>
          <m:t>3</m:t>
        </m:r>
      </m:oMath>
      <w:r>
        <w:t xml:space="preserve"> 的整数倍的“金蛋”全部砸碎；然后将剩下的“金蛋”重新连续编号为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⋯</m:t>
        </m:r>
      </m:oMath>
      <w:r>
        <w:t xml:space="preserve">，再把编号是 </w:t>
      </w:r>
      <m:oMath>
        <m:r>
          <w:rPr>
            <w:rFonts w:ascii="Cambria Math" w:hAnsi="Cambria Math"/>
          </w:rPr>
          <m:t>3</m:t>
        </m:r>
      </m:oMath>
      <w:r>
        <w:t xml:space="preserve"> 的整数倍的“金蛋”全部砸碎 </w:t>
      </w:r>
      <m:oMath>
        <m:r>
          <w:rPr>
            <w:rFonts w:ascii="Cambria Math" w:hAnsi="Cambria Math"/>
          </w:rPr>
          <m:t>⋯⋯</m:t>
        </m:r>
      </m:oMath>
      <w:r>
        <w:t xml:space="preserve"> 按照这样的方法操作，直到无编号是 </w:t>
      </w:r>
      <m:oMath>
        <m:r>
          <w:rPr>
            <w:rFonts w:ascii="Cambria Math" w:hAnsi="Cambria Math"/>
          </w:rPr>
          <m:t>3</m:t>
        </m:r>
      </m:oMath>
      <w:r>
        <w:t xml:space="preserve"> 的整数倍的“金蛋”为止．操作过程中砸碎编号是“</w:t>
      </w:r>
      <m:oMath>
        <m:r>
          <w:rPr>
            <w:rFonts w:ascii="Cambria Math" w:hAnsi="Cambria Math"/>
          </w:rPr>
          <m:t>66</m:t>
        </m:r>
      </m:oMath>
      <w:r>
        <w:t>”的“金蛋”共多少个?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29. 如图，</w:t>
      </w:r>
      <m:oMath>
        <m:r>
          <w:rPr>
            <w:rFonts w:ascii="Cambria Math" w:hAnsi="Cambria Math"/>
          </w:rPr>
          <m:t>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CD</m:t>
        </m:r>
      </m:oMath>
      <w:r>
        <w:t>，</w:t>
      </w:r>
      <m:oMath>
        <m:r>
          <w:rPr>
            <w:rFonts w:ascii="Cambria Math" w:hAnsi="Cambria Math"/>
          </w:rPr>
          <m:t>∠DCE</m:t>
        </m:r>
      </m:oMath>
      <w:r>
        <w:t xml:space="preserve"> 的平分线 </w:t>
      </w:r>
      <m:oMath>
        <m:r>
          <w:rPr>
            <w:rFonts w:ascii="Cambria Math" w:hAnsi="Cambria Math"/>
          </w:rPr>
          <m:t>CG</m:t>
        </m:r>
      </m:oMath>
      <w:r>
        <w:t xml:space="preserve"> 的反向延长线和 </w:t>
      </w:r>
      <m:oMath>
        <m:r>
          <w:rPr>
            <w:rFonts w:ascii="Cambria Math" w:hAnsi="Cambria Math"/>
          </w:rPr>
          <m:t>∠ABE</m:t>
        </m:r>
      </m:oMath>
      <w:r>
        <w:t xml:space="preserve"> 的平分线 </w:t>
      </w:r>
      <m:oMath>
        <m:r>
          <w:rPr>
            <w:rFonts w:ascii="Cambria Math" w:hAnsi="Cambria Math"/>
          </w:rPr>
          <m:t>BF</m:t>
        </m:r>
      </m:oMath>
      <w:r>
        <w:t xml:space="preserve"> 交于点 </w:t>
      </w:r>
      <m:oMath>
        <m:r>
          <w:rPr>
            <w:rFonts w:ascii="Cambria Math" w:hAnsi="Cambria Math"/>
          </w:rPr>
          <m:t>F</m:t>
        </m:r>
      </m:oMath>
      <w:r>
        <w:t>，</w:t>
      </w:r>
      <m:oMath>
        <m:r>
          <w:rPr>
            <w:rFonts w:ascii="Cambria Math" w:hAnsi="Cambria Math"/>
          </w:rPr>
          <m:t>∠E−∠F=</m:t>
        </m:r>
        <m:sSup>
          <m:sSupPr/>
          <m:e>
            <m:r>
              <w:rPr>
                <w:rFonts w:ascii="Cambria Math" w:hAnsi="Cambria Math"/>
              </w:rPr>
              <m:t>42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，求 </w:t>
      </w:r>
      <m:oMath>
        <m:r>
          <w:rPr>
            <w:rFonts w:ascii="Cambria Math" w:hAnsi="Cambria Math"/>
          </w:rPr>
          <m:t>∠E</m:t>
        </m:r>
      </m:oMath>
      <w:r>
        <w:t xml:space="preserve"> 的度数．</w:t>
      </w:r>
    </w:p>
    <w:p>
      <w:pPr>
        <w:pStyle w:val="194"/>
        <w:spacing w:line="240" w:lineRule="auto"/>
      </w:pPr>
      <w:r>
        <w:tab/>
      </w:r>
      <w:r>
        <w:rPr>
          <w:position w:val="-89"/>
        </w:rPr>
        <w:drawing>
          <wp:inline distT="0" distB="0" distL="114300" distR="114300">
            <wp:extent cx="1800225" cy="12573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30. 判断下列命题是真命题还是假命题，若是假命题，请举一反例加以说明．</w:t>
      </w:r>
    </w:p>
    <w:p>
      <w:pPr>
        <w:pStyle w:val="202"/>
        <w:spacing w:line="240" w:lineRule="auto"/>
      </w:pPr>
      <w:r>
        <w:t xml:space="preserve">（1）两个角的和是 </w:t>
      </w:r>
      <m:oMath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，则这两个角是邻补角．</w:t>
      </w:r>
    </w:p>
    <w:p>
      <w:pPr>
        <w:pStyle w:val="202"/>
        <w:spacing w:line="240" w:lineRule="auto"/>
      </w:pPr>
      <w:r>
        <w:t xml:space="preserve">（2）已知三条线段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，如果 </w:t>
      </w:r>
      <m:oMath>
        <m:r>
          <w:rPr>
            <w:rFonts w:ascii="Cambria Math" w:hAnsi="Cambria Math"/>
          </w:rPr>
          <m:t>a+b&gt;c</m:t>
        </m:r>
      </m:oMath>
      <w:r>
        <w:t>，那么这三条线段一定能围成三角形．</w:t>
      </w:r>
    </w:p>
    <w:p>
      <w:pPr>
        <w:spacing w:line="240" w:lineRule="auto"/>
      </w:pPr>
    </w:p>
    <w:p>
      <w:pPr>
        <w:pStyle w:val="4"/>
        <w:spacing w:line="240" w:lineRule="auto"/>
      </w:pPr>
      <w:r>
        <w:t>答案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>1.  A</w:t>
      </w:r>
    </w:p>
    <w:p>
      <w:pPr>
        <w:pStyle w:val="177"/>
        <w:spacing w:line="240" w:lineRule="auto"/>
      </w:pPr>
      <w:r>
        <w:t>2.  D</w:t>
      </w:r>
    </w:p>
    <w:p>
      <w:pPr>
        <w:pStyle w:val="177"/>
        <w:spacing w:line="240" w:lineRule="auto"/>
      </w:pPr>
      <w:r>
        <w:t>3.  C</w:t>
      </w:r>
    </w:p>
    <w:p>
      <w:pPr>
        <w:pStyle w:val="177"/>
        <w:spacing w:line="240" w:lineRule="auto"/>
      </w:pPr>
      <w:r>
        <w:t>4.  A</w:t>
      </w:r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∵∠D=∠BAC=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∠E=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∴∠ABC=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∠DFE=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，且 </w:t>
      </w:r>
      <m:oMath>
        <m:r>
          <w:rPr>
            <w:rFonts w:ascii="Cambria Math" w:hAnsi="Cambria Math"/>
          </w:rPr>
          <m:t>BC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AD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∴∠FAB=∠ABC=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∴∠ABF=∠DFE−∠FAB=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rPr>
          <w:position w:val="-97"/>
        </w:rPr>
        <w:drawing>
          <wp:inline distT="0" distB="0" distL="114300" distR="114300">
            <wp:extent cx="1781175" cy="1362075"/>
            <wp:effectExtent l="0" t="0" r="9525" b="889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>5.  D</w:t>
      </w:r>
    </w:p>
    <w:p>
      <w:pPr>
        <w:pStyle w:val="177"/>
        <w:spacing w:line="240" w:lineRule="auto"/>
      </w:pPr>
      <w:r>
        <w:t xml:space="preserve">【解析】因为 </w:t>
      </w:r>
      <m:oMath>
        <m:r>
          <w:rPr>
            <w:rFonts w:ascii="Cambria Math" w:hAnsi="Cambria Math"/>
          </w:rPr>
          <m:t>6</m:t>
        </m:r>
      </m:oMath>
      <w:r>
        <w:t xml:space="preserve"> 是偶数，符合命题的条件，但 </w:t>
      </w:r>
      <m:oMath>
        <m:r>
          <w:rPr>
            <w:rFonts w:ascii="Cambria Math" w:hAnsi="Cambria Math"/>
          </w:rPr>
          <m:t>6</m:t>
        </m:r>
      </m:oMath>
      <w:r>
        <w:t xml:space="preserve"> 不是 </w:t>
      </w:r>
      <m:oMath>
        <m:r>
          <w:rPr>
            <w:rFonts w:ascii="Cambria Math" w:hAnsi="Cambria Math"/>
          </w:rPr>
          <m:t>4</m:t>
        </m:r>
      </m:oMath>
      <w:r>
        <w:t xml:space="preserve"> 的倍数，不符合命题的结论，</w:t>
      </w:r>
    </w:p>
    <w:p>
      <w:pPr>
        <w:pStyle w:val="177"/>
        <w:spacing w:line="240" w:lineRule="auto"/>
      </w:pPr>
      <w:r>
        <w:t xml:space="preserve">所以可以用来说明命题“任何偶数都是 </w:t>
      </w:r>
      <m:oMath>
        <m:r>
          <w:rPr>
            <w:rFonts w:ascii="Cambria Math" w:hAnsi="Cambria Math"/>
          </w:rPr>
          <m:t>4</m:t>
        </m:r>
      </m:oMath>
      <w:r>
        <w:t xml:space="preserve"> 的倍数”是假命题的反例是 </w:t>
      </w:r>
      <m:oMath>
        <m:r>
          <w:rPr>
            <w:rFonts w:ascii="Cambria Math" w:hAnsi="Cambria Math"/>
          </w:rPr>
          <m:t>6</m:t>
        </m:r>
      </m:oMath>
      <w:r>
        <w:t>．</w:t>
      </w:r>
    </w:p>
    <w:p>
      <w:pPr>
        <w:pStyle w:val="177"/>
        <w:spacing w:line="240" w:lineRule="auto"/>
      </w:pPr>
      <w:r>
        <w:t>6.  D</w:t>
      </w:r>
    </w:p>
    <w:p>
      <w:pPr>
        <w:pStyle w:val="177"/>
        <w:spacing w:line="240" w:lineRule="auto"/>
      </w:pPr>
      <w:r>
        <w:t xml:space="preserve">【解析】根据题意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>
        <w:t xml:space="preserve"> 的值要么为 </w:t>
      </w:r>
      <m:oMath>
        <m:r>
          <w:rPr>
            <w:rFonts w:ascii="Cambria Math" w:hAnsi="Cambria Math"/>
          </w:rPr>
          <m:t>1</m:t>
        </m:r>
      </m:oMath>
      <w:r>
        <w:t xml:space="preserve">，要么为 </w:t>
      </w:r>
      <m:oMath>
        <m:r>
          <w:rPr>
            <w:rFonts w:ascii="Cambria Math" w:hAnsi="Cambria Math"/>
          </w:rPr>
          <m:t>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21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51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61</m:t>
            </m:r>
          </m:sub>
        </m:sSub>
        <m:r>
          <w:rPr>
            <w:rFonts w:ascii="Cambria Math" w:hAnsi="Cambria Math"/>
          </w:rPr>
          <m:t>=3</m:t>
        </m:r>
      </m:oMath>
      <w:r>
        <w:t xml:space="preserve">，说明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21</m:t>
            </m:r>
          </m:sub>
        </m:sSub>
        <m:r>
          <w:rPr>
            <w:rFonts w:ascii="Cambria Math" w:hAnsi="Cambria Math"/>
          </w:rPr>
          <m:t>=1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51</m:t>
            </m:r>
          </m:sub>
        </m:sSub>
        <m:r>
          <w:rPr>
            <w:rFonts w:ascii="Cambria Math" w:hAnsi="Cambria Math"/>
          </w:rPr>
          <m:t>=1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61</m:t>
            </m:r>
          </m:sub>
        </m:sSub>
        <m:r>
          <w:rPr>
            <w:rFonts w:ascii="Cambria Math" w:hAnsi="Cambria Math"/>
          </w:rPr>
          <m:t>=1</m:t>
        </m:r>
      </m:oMath>
      <w:r>
        <w:t>，故关键词“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>
        <w:t xml:space="preserve">”同时出现在书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中，故读者去图书馆寻找同时有关键词“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>
        <w:t xml:space="preserve">”的书可选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这本书，故选项A表述正确；</w:t>
      </w:r>
    </w:p>
    <w:p>
      <w:pPr>
        <w:pStyle w:val="177"/>
        <w:spacing w:line="240" w:lineRule="auto"/>
      </w:pPr>
      <w:r>
        <w:t xml:space="preserve">当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52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62</m:t>
            </m:r>
          </m:sub>
        </m:sSub>
        <m:r>
          <w:rPr>
            <w:rFonts w:ascii="Cambria Math" w:hAnsi="Cambria Math"/>
          </w:rPr>
          <m:t>&lt;3</m:t>
        </m:r>
      </m:oMath>
      <w:r>
        <w:t xml:space="preserve"> 时，则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62</m:t>
            </m:r>
          </m:sub>
        </m:sSub>
      </m:oMath>
      <w:r>
        <w:t xml:space="preserve"> 中必有值为 </w:t>
      </w:r>
      <m:oMath>
        <m:r>
          <w:rPr>
            <w:rFonts w:ascii="Cambria Math" w:hAnsi="Cambria Math"/>
          </w:rPr>
          <m:t>0</m:t>
        </m:r>
      </m:oMath>
      <w:r>
        <w:t xml:space="preserve"> 的，即关键词“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>
        <w:t xml:space="preserve">”不同时具有，从而不选择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这本书，故选项B表述正确；</w:t>
      </w:r>
    </w:p>
    <w:p>
      <w:pPr>
        <w:pStyle w:val="177"/>
        <w:spacing w:line="240" w:lineRule="auto"/>
      </w:pPr>
      <w:r>
        <w:t xml:space="preserve">当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2j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5j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6j</m:t>
            </m:r>
          </m:sub>
        </m:sSub>
      </m:oMath>
      <w:r>
        <w:t xml:space="preserve"> 全是 </w:t>
      </w:r>
      <m:oMath>
        <m:r>
          <w:rPr>
            <w:rFonts w:ascii="Cambria Math" w:hAnsi="Cambria Math"/>
          </w:rPr>
          <m:t>1</m:t>
        </m:r>
      </m:oMath>
      <w:r>
        <w:t xml:space="preserve"> 时，即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2j</m:t>
            </m:r>
          </m:sub>
        </m:sSub>
        <m:r>
          <w:rPr>
            <w:rFonts w:ascii="Cambria Math" w:hAnsi="Cambria Math"/>
          </w:rPr>
          <m:t>=1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5j</m:t>
            </m:r>
          </m:sub>
        </m:sSub>
        <m:r>
          <w:rPr>
            <w:rFonts w:ascii="Cambria Math" w:hAnsi="Cambria Math"/>
          </w:rPr>
          <m:t>=1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6j</m:t>
            </m:r>
          </m:sub>
        </m:sSub>
        <m:r>
          <w:rPr>
            <w:rFonts w:ascii="Cambria Math" w:hAnsi="Cambria Math"/>
          </w:rPr>
          <m:t>=1</m:t>
        </m:r>
      </m:oMath>
      <w:r>
        <w:t>，故关键词“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>
        <w:t xml:space="preserve">”同时出现在书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中，则选择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这本书，故选项C表述正确；</w:t>
      </w:r>
    </w:p>
    <w:p>
      <w:pPr>
        <w:pStyle w:val="177"/>
        <w:spacing w:line="240" w:lineRule="auto"/>
      </w:pPr>
      <w:r>
        <w:t xml:space="preserve">根据前述分析可知，只有当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2j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5j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6j</m:t>
            </m:r>
          </m:sub>
        </m:sSub>
        <m:r>
          <w:rPr>
            <w:rFonts w:ascii="Cambria Math" w:hAnsi="Cambria Math"/>
          </w:rPr>
          <m:t>=3</m:t>
        </m:r>
      </m:oMath>
      <w:r>
        <w:t xml:space="preserve"> 时，才能选择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这本书，当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2j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5j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6j</m:t>
            </m:r>
          </m:sub>
        </m:sSub>
      </m:oMath>
      <w:r>
        <w:t xml:space="preserve"> 的值为 </w:t>
      </w:r>
      <m:oMath>
        <m:r>
          <w:rPr>
            <w:rFonts w:ascii="Cambria Math" w:hAnsi="Cambria Math"/>
          </w:rPr>
          <m:t>0</m:t>
        </m:r>
      </m:oMath>
      <w:r>
        <w:t xml:space="preserve"> 、 </w:t>
      </w:r>
      <m:oMath>
        <m:r>
          <w:rPr>
            <w:rFonts w:ascii="Cambria Math" w:hAnsi="Cambria Math"/>
          </w:rPr>
          <m:t>1</m:t>
        </m:r>
      </m:oMath>
      <w:r>
        <w:t xml:space="preserve"> 或 </w:t>
      </w:r>
      <m:oMath>
        <m:r>
          <w:rPr>
            <w:rFonts w:ascii="Cambria Math" w:hAnsi="Cambria Math"/>
          </w:rPr>
          <m:t>2</m:t>
        </m:r>
      </m:oMath>
      <w:r>
        <w:t xml:space="preserve"> 时，都不能选择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这本书，故选项D表述错误．</w:t>
      </w:r>
    </w:p>
    <w:p>
      <w:pPr>
        <w:pStyle w:val="177"/>
        <w:spacing w:line="240" w:lineRule="auto"/>
      </w:pPr>
      <w:r>
        <w:t>7.  C</w:t>
      </w:r>
      <w:r>
        <w:tab/>
      </w:r>
      <w:r>
        <w:t xml:space="preserve">【解析】延长 </w:t>
      </w:r>
      <m:oMath>
        <m:r>
          <w:rPr>
            <w:rFonts w:ascii="Cambria Math" w:hAnsi="Cambria Math"/>
          </w:rPr>
          <m:t>BE</m:t>
        </m:r>
      </m:oMath>
      <w:r>
        <w:t xml:space="preserve"> 交 </w:t>
      </w:r>
      <m:oMath>
        <m:r>
          <w:rPr>
            <w:rFonts w:ascii="Cambria Math" w:hAnsi="Cambria Math"/>
          </w:rPr>
          <m:t>CD</m:t>
        </m:r>
      </m:oMath>
      <w:r>
        <w:t xml:space="preserve"> 于点 </w:t>
      </w:r>
      <m:oMath>
        <m:r>
          <w:rPr>
            <w:rFonts w:ascii="Cambria Math" w:hAnsi="Cambria Math"/>
          </w:rPr>
          <m:t>F</m:t>
        </m:r>
      </m:oMath>
      <w:r>
        <w:t>，</w:t>
      </w:r>
    </w:p>
    <w:p>
      <w:pPr>
        <w:pStyle w:val="177"/>
        <w:spacing w:line="240" w:lineRule="auto"/>
      </w:pPr>
      <w:r>
        <w:t xml:space="preserve">则 </w:t>
      </w:r>
      <m:oMath>
        <m:r>
          <w:rPr>
            <w:rFonts w:ascii="Cambria Math" w:hAnsi="Cambria Math"/>
          </w:rPr>
          <m:t>∠BEC=∠EFC+∠C</m:t>
        </m:r>
      </m:oMath>
      <w:r>
        <w:t>（三角形的外角等于与它不相邻的两个内角之和），</w:t>
      </w:r>
    </w:p>
    <w:p>
      <w:pPr>
        <w:pStyle w:val="177"/>
        <w:spacing w:line="240" w:lineRule="auto"/>
      </w:pPr>
      <w:r>
        <w:t xml:space="preserve">又 </w:t>
      </w:r>
      <m:oMath>
        <m:r>
          <w:rPr>
            <w:rFonts w:ascii="Cambria Math" w:hAnsi="Cambria Math"/>
          </w:rPr>
          <m:t>∠BEC=∠B+∠C</m:t>
        </m:r>
      </m:oMath>
      <w:r>
        <w:t xml:space="preserve">，得 </w:t>
      </w:r>
      <m:oMath>
        <m:r>
          <w:rPr>
            <w:rFonts w:ascii="Cambria Math" w:hAnsi="Cambria Math"/>
          </w:rPr>
          <m:t>∠B=∠EFC</m:t>
        </m:r>
      </m:oMath>
      <w:r>
        <w:t>，</w:t>
      </w:r>
    </w:p>
    <w:p>
      <w:pPr>
        <w:pStyle w:val="177"/>
        <w:spacing w:line="240" w:lineRule="auto"/>
      </w:pPr>
      <w:r>
        <w:t xml:space="preserve">故 </w:t>
      </w:r>
      <m:oMath>
        <m:r>
          <w:rPr>
            <w:rFonts w:ascii="Cambria Math" w:hAnsi="Cambria Math"/>
          </w:rPr>
          <m:t>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CD</m:t>
        </m:r>
      </m:oMath>
      <w:r>
        <w:t>（内错角相等，两直线平行）．</w:t>
      </w:r>
    </w:p>
    <w:p>
      <w:pPr>
        <w:pStyle w:val="177"/>
        <w:spacing w:line="240" w:lineRule="auto"/>
      </w:pPr>
      <w:r>
        <w:t>故选C．</w:t>
      </w:r>
    </w:p>
    <w:p>
      <w:pPr>
        <w:pStyle w:val="177"/>
        <w:spacing w:line="240" w:lineRule="auto"/>
      </w:pPr>
      <w:r>
        <w:t>8.  C</w:t>
      </w:r>
    </w:p>
    <w:p>
      <w:pPr>
        <w:pStyle w:val="177"/>
        <w:spacing w:line="240" w:lineRule="auto"/>
      </w:pPr>
      <w:r>
        <w:t>9.  C</w:t>
      </w:r>
      <w:r>
        <w:tab/>
      </w:r>
    </w:p>
    <w:p>
      <w:pPr>
        <w:pStyle w:val="177"/>
        <w:spacing w:line="240" w:lineRule="auto"/>
      </w:pPr>
      <w:r>
        <w:t>10.  B</w:t>
      </w:r>
      <w:r>
        <w:tab/>
      </w:r>
    </w:p>
    <w:p>
      <w:pPr>
        <w:pStyle w:val="177"/>
        <w:spacing w:line="240" w:lineRule="auto"/>
      </w:pPr>
      <w:r>
        <w:t xml:space="preserve">【解析】同一平面有三条直线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，且 </w:t>
      </w:r>
      <m:oMath>
        <m:r>
          <w:rPr>
            <w:rFonts w:ascii="Cambria Math" w:hAnsi="Cambria Math"/>
          </w:rPr>
          <m:t>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</m:t>
        </m:r>
      </m:oMath>
      <w:r>
        <w:t xml:space="preserve">，则直线 </w:t>
      </w:r>
      <m:oMath>
        <m:r>
          <w:rPr>
            <w:rFonts w:ascii="Cambria Math" w:hAnsi="Cambria Math"/>
          </w:rPr>
          <m:t>a</m:t>
        </m:r>
      </m:oMath>
      <w:r>
        <w:t xml:space="preserve"> 与 </w:t>
      </w:r>
      <m:oMath>
        <m:r>
          <w:rPr>
            <w:rFonts w:ascii="Cambria Math" w:hAnsi="Cambria Math"/>
          </w:rPr>
          <m:t>c</m:t>
        </m:r>
      </m:oMath>
      <w:r>
        <w:t xml:space="preserve"> 的位置关系是平行，</w:t>
      </w:r>
    </w:p>
    <w:p>
      <w:pPr>
        <w:pStyle w:val="177"/>
        <w:spacing w:line="240" w:lineRule="auto"/>
      </w:pPr>
      <w:r>
        <w:t>原因是平行与同一条直线的两直线平行．</w:t>
      </w:r>
    </w:p>
    <w:p>
      <w:pPr>
        <w:pStyle w:val="177"/>
        <w:spacing w:line="240" w:lineRule="auto"/>
      </w:pPr>
      <w:r>
        <w:t>11.  C</w:t>
      </w:r>
    </w:p>
    <w:p>
      <w:pPr>
        <w:pStyle w:val="177"/>
        <w:spacing w:line="240" w:lineRule="auto"/>
      </w:pPr>
      <w:r>
        <w:t>12.  B</w:t>
      </w:r>
    </w:p>
    <w:p>
      <w:pPr>
        <w:pStyle w:val="177"/>
        <w:spacing w:line="240" w:lineRule="auto"/>
      </w:pPr>
      <w:r>
        <w:t>13.  D</w:t>
      </w:r>
    </w:p>
    <w:p>
      <w:pPr>
        <w:pStyle w:val="177"/>
        <w:spacing w:line="240" w:lineRule="auto"/>
      </w:pPr>
      <w:r>
        <w:t>【解析】命题</w:t>
      </w:r>
      <w:r>
        <w:rPr>
          <w:rFonts w:ascii="宋体" w:hAnsi="宋体"/>
        </w:rPr>
        <w:t>①</w:t>
      </w:r>
      <w:r>
        <w:t xml:space="preserve">，如果 </w:t>
      </w:r>
      <m:oMath>
        <m:r>
          <w:rPr>
            <w:rFonts w:ascii="Cambria Math" w:hAnsi="Cambria Math"/>
          </w:rPr>
          <m:t>a&gt;b</m:t>
        </m:r>
      </m:oMath>
      <w:r>
        <w:t>，</w:t>
      </w:r>
      <m:oMath>
        <m:r>
          <w:rPr>
            <w:rFonts w:ascii="Cambria Math" w:hAnsi="Cambria Math"/>
          </w:rPr>
          <m:t>ab&gt;0</m:t>
        </m:r>
      </m:oMath>
      <w:r>
        <w:t xml:space="preserve">，那么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&lt;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∵a&gt;b,ab&gt;0</m:t>
        </m:r>
      </m:oMath>
      <w:r>
        <w:t>，</w:t>
      </w:r>
      <m:oMath>
        <m:r>
          <w:rPr>
            <w:rFonts w:ascii="Cambria Math" w:hAnsi="Cambria Math"/>
          </w:rPr>
          <m:t>∴a−b&gt;0</m:t>
        </m:r>
      </m:oMath>
      <w:r>
        <w:t>．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a−b</m:t>
            </m:r>
          </m:num>
          <m:den>
            <m:r>
              <w:rPr>
                <w:rFonts w:ascii="Cambria Math" w:hAnsi="Cambria Math"/>
              </w:rPr>
              <m:t>ab</m:t>
            </m:r>
          </m:den>
        </m:f>
        <m:r>
          <w:rPr>
            <w:rFonts w:ascii="Cambria Math" w:hAnsi="Cambria Math"/>
          </w:rPr>
          <m:t>&gt;0.</m:t>
        </m:r>
      </m:oMath>
      <w:r>
        <w:t xml:space="preserve"> </w:t>
      </w:r>
    </w:p>
    <w:p>
      <w:pPr>
        <w:pStyle w:val="177"/>
        <w:spacing w:line="240" w:lineRule="auto"/>
      </w:pPr>
      <w:r>
        <w:t xml:space="preserve">整理得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&lt;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命题</w:t>
      </w:r>
      <w:r>
        <w:rPr>
          <w:rFonts w:ascii="宋体" w:hAnsi="宋体"/>
        </w:rPr>
        <w:t>①</w:t>
      </w:r>
      <w:r>
        <w:t>是真命题．</w:t>
      </w:r>
    </w:p>
    <w:p>
      <w:pPr>
        <w:pStyle w:val="177"/>
        <w:spacing w:line="240" w:lineRule="auto"/>
      </w:pPr>
      <w:r>
        <w:t>命题</w:t>
      </w:r>
      <w:r>
        <w:rPr>
          <w:rFonts w:ascii="宋体" w:hAnsi="宋体"/>
        </w:rPr>
        <w:t>②</w:t>
      </w:r>
      <w:r>
        <w:t xml:space="preserve">，如果 </w:t>
      </w:r>
      <m:oMath>
        <m:r>
          <w:rPr>
            <w:rFonts w:ascii="Cambria Math" w:hAnsi="Cambria Math"/>
          </w:rPr>
          <m:t>a&gt;b</m:t>
        </m:r>
      </m:oMath>
      <w:r>
        <w:t>，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&lt;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t xml:space="preserve">，那么 </w:t>
      </w:r>
      <m:oMath>
        <m:r>
          <w:rPr>
            <w:rFonts w:ascii="Cambria Math" w:hAnsi="Cambria Math"/>
          </w:rPr>
          <m:t>ab&gt;0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&lt;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t>，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>&lt;0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b−a</m:t>
            </m:r>
          </m:num>
          <m:den>
            <m:r>
              <w:rPr>
                <w:rFonts w:ascii="Cambria Math" w:hAnsi="Cambria Math"/>
              </w:rPr>
              <m:t>ab</m:t>
            </m:r>
          </m:den>
        </m:f>
        <m:r>
          <w:rPr>
            <w:rFonts w:ascii="Cambria Math" w:hAnsi="Cambria Math"/>
          </w:rPr>
          <m:t>&lt;0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∵a&gt;b</m:t>
        </m:r>
      </m:oMath>
      <w:r>
        <w:t>，</w:t>
      </w:r>
      <m:oMath>
        <m:r>
          <w:rPr>
            <w:rFonts w:ascii="Cambria Math" w:hAnsi="Cambria Math"/>
          </w:rPr>
          <m:t>∴b−a&lt;0</m:t>
        </m:r>
      </m:oMath>
      <w:r>
        <w:t>，</w:t>
      </w:r>
      <m:oMath>
        <m:r>
          <w:rPr>
            <w:rFonts w:ascii="Cambria Math" w:hAnsi="Cambria Math"/>
          </w:rPr>
          <m:t>∴ab&gt;0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命题</w:t>
      </w:r>
      <w:r>
        <w:rPr>
          <w:rFonts w:ascii="宋体" w:hAnsi="宋体"/>
        </w:rPr>
        <w:t>②</w:t>
      </w:r>
      <w:r>
        <w:t>是真命题．</w:t>
      </w:r>
    </w:p>
    <w:p>
      <w:pPr>
        <w:pStyle w:val="177"/>
        <w:spacing w:line="240" w:lineRule="auto"/>
      </w:pPr>
      <w:r>
        <w:t>命题</w:t>
      </w:r>
      <w:r>
        <w:rPr>
          <w:rFonts w:ascii="宋体" w:hAnsi="宋体"/>
        </w:rPr>
        <w:t>③</w:t>
      </w:r>
      <w:r>
        <w:t xml:space="preserve">，如果 </w:t>
      </w:r>
      <m:oMath>
        <m:r>
          <w:rPr>
            <w:rFonts w:ascii="Cambria Math" w:hAnsi="Cambria Math"/>
          </w:rPr>
          <m:t>ab&gt;0</m:t>
        </m:r>
      </m:oMath>
      <w:r>
        <w:t>，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&lt;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t xml:space="preserve">，那么 </w:t>
      </w:r>
      <m:oMath>
        <m:r>
          <w:rPr>
            <w:rFonts w:ascii="Cambria Math" w:hAnsi="Cambria Math"/>
          </w:rPr>
          <m:t>a&gt;b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&lt;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t>，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>&lt;0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b−a</m:t>
            </m:r>
          </m:num>
          <m:den>
            <m:r>
              <w:rPr>
                <w:rFonts w:ascii="Cambria Math" w:hAnsi="Cambria Math"/>
              </w:rPr>
              <m:t>ab</m:t>
            </m:r>
          </m:den>
        </m:f>
        <m:r>
          <w:rPr>
            <w:rFonts w:ascii="Cambria Math" w:hAnsi="Cambria Math"/>
          </w:rPr>
          <m:t>&lt;0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∵ab&gt;0</m:t>
        </m:r>
      </m:oMath>
      <w:r>
        <w:t>，</w:t>
      </w:r>
      <m:oMath>
        <m:r>
          <w:rPr>
            <w:rFonts w:ascii="Cambria Math" w:hAnsi="Cambria Math"/>
          </w:rPr>
          <m:t>∴b−a&lt;0</m:t>
        </m:r>
      </m:oMath>
      <w:r>
        <w:t>，</w:t>
      </w:r>
      <m:oMath>
        <m:r>
          <w:rPr>
            <w:rFonts w:ascii="Cambria Math" w:hAnsi="Cambria Math"/>
          </w:rPr>
          <m:t>∴b&lt;a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命题</w:t>
      </w:r>
      <w:r>
        <w:rPr>
          <w:rFonts w:ascii="宋体" w:hAnsi="宋体"/>
        </w:rPr>
        <w:t>③</w:t>
      </w:r>
      <w:r>
        <w:t xml:space="preserve">为真命题．综上，真命题的个数为 </w:t>
      </w:r>
      <m:oMath>
        <m:r>
          <w:rPr>
            <w:rFonts w:ascii="Cambria Math" w:hAnsi="Cambria Math"/>
          </w:rPr>
          <m:t>3</m:t>
        </m:r>
      </m:oMath>
      <w:r>
        <w:t>．</w:t>
      </w:r>
    </w:p>
    <w:p>
      <w:pPr>
        <w:pStyle w:val="177"/>
        <w:spacing w:line="240" w:lineRule="auto"/>
      </w:pPr>
      <w:r>
        <w:t>14.  D</w:t>
      </w:r>
      <w:r>
        <w:tab/>
      </w:r>
      <w:r>
        <w:t xml:space="preserve">【解析】对于选项A：当甲写 </w:t>
      </w:r>
      <m:oMath>
        <m:r>
          <w:rPr>
            <w:rFonts w:ascii="Cambria Math" w:hAnsi="Cambria Math"/>
          </w:rPr>
          <m:t>10</m:t>
        </m:r>
      </m:oMath>
      <w:r>
        <w:t xml:space="preserve"> 时，乙可以写 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6</m:t>
        </m:r>
      </m:oMath>
      <w:r>
        <w:t>，</w:t>
      </w:r>
      <m:oMath>
        <m:r>
          <w:rPr>
            <w:rFonts w:ascii="Cambria Math" w:hAnsi="Cambria Math"/>
          </w:rPr>
          <m:t>7</m:t>
        </m:r>
      </m:oMath>
      <w:r>
        <w:t>，</w:t>
      </w:r>
      <m:oMath>
        <m:r>
          <w:rPr>
            <w:rFonts w:ascii="Cambria Math" w:hAnsi="Cambria Math"/>
          </w:rPr>
          <m:t>8</m:t>
        </m:r>
      </m:oMath>
      <w:r>
        <w:t>，</w:t>
      </w:r>
      <m:oMath>
        <m:r>
          <w:rPr>
            <w:rFonts w:ascii="Cambria Math" w:hAnsi="Cambria Math"/>
          </w:rPr>
          <m:t>9</m:t>
        </m:r>
      </m:oMath>
      <w:r>
        <w:t xml:space="preserve">，如果乙写 </w:t>
      </w:r>
      <m:oMath>
        <m:r>
          <w:rPr>
            <w:rFonts w:ascii="Cambria Math" w:hAnsi="Cambria Math"/>
          </w:rPr>
          <m:t>7</m:t>
        </m:r>
      </m:oMath>
      <w:r>
        <w:t xml:space="preserve">，则乙必胜，因为无论甲写 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6</m:t>
        </m:r>
      </m:oMath>
      <w:r>
        <w:t>，</w:t>
      </w:r>
      <m:oMath>
        <m:r>
          <w:rPr>
            <w:rFonts w:ascii="Cambria Math" w:hAnsi="Cambria Math"/>
          </w:rPr>
          <m:t>8</m:t>
        </m:r>
      </m:oMath>
      <w:r>
        <w:t>，</w:t>
      </w:r>
      <m:oMath>
        <m:r>
          <w:rPr>
            <w:rFonts w:ascii="Cambria Math" w:hAnsi="Cambria Math"/>
          </w:rPr>
          <m:t>9</m:t>
        </m:r>
      </m:oMath>
      <w:r>
        <w:t xml:space="preserve"> 这五个数中的 </w:t>
      </w:r>
      <m:oMath>
        <m:r>
          <w:rPr>
            <w:rFonts w:ascii="Cambria Math" w:hAnsi="Cambria Math"/>
          </w:rPr>
          <m:t>6</m:t>
        </m:r>
      </m:oMath>
      <w:r>
        <w:t xml:space="preserve">（连带 </w:t>
      </w:r>
      <m:oMath>
        <m:r>
          <w:rPr>
            <w:rFonts w:ascii="Cambria Math" w:hAnsi="Cambria Math"/>
          </w:rPr>
          <m:t>3</m:t>
        </m:r>
      </m:oMath>
      <w:r>
        <w:t xml:space="preserve">）或 </w:t>
      </w:r>
      <m:oMath>
        <m:r>
          <w:rPr>
            <w:rFonts w:ascii="Cambria Math" w:hAnsi="Cambria Math"/>
          </w:rPr>
          <m:t>8</m:t>
        </m:r>
      </m:oMath>
      <w:r>
        <w:t xml:space="preserve">（连带 </w:t>
      </w:r>
      <m:oMath>
        <m:r>
          <w:rPr>
            <w:rFonts w:ascii="Cambria Math" w:hAnsi="Cambria Math"/>
          </w:rPr>
          <m:t>4</m:t>
        </m:r>
      </m:oMath>
      <w:r>
        <w:t xml:space="preserve">），乙可以写 </w:t>
      </w:r>
      <m:oMath>
        <m:r>
          <w:rPr>
            <w:rFonts w:ascii="Cambria Math" w:hAnsi="Cambria Math"/>
          </w:rPr>
          <m:t>4</m:t>
        </m:r>
      </m:oMath>
      <w:r>
        <w:t xml:space="preserve"> 或 </w:t>
      </w:r>
      <m:oMath>
        <m:r>
          <w:rPr>
            <w:rFonts w:ascii="Cambria Math" w:hAnsi="Cambria Math"/>
          </w:rPr>
          <m:t>3</m:t>
        </m:r>
      </m:oMath>
      <w:r>
        <w:t xml:space="preserve">，剩下 </w:t>
      </w:r>
      <m:oMath>
        <m:r>
          <w:rPr>
            <w:rFonts w:ascii="Cambria Math" w:hAnsi="Cambria Math"/>
          </w:rPr>
          <m:t>2</m:t>
        </m:r>
      </m:oMath>
      <w:r>
        <w:t xml:space="preserve"> 个数字；当甲写 </w:t>
      </w:r>
      <m:oMath>
        <m:r>
          <w:rPr>
            <w:rFonts w:ascii="Cambria Math" w:hAnsi="Cambria Math"/>
          </w:rPr>
          <m:t>3</m:t>
        </m:r>
      </m:oMath>
      <w:r>
        <w:t xml:space="preserve"> 或 </w:t>
      </w:r>
      <m:oMath>
        <m:r>
          <w:rPr>
            <w:rFonts w:ascii="Cambria Math" w:hAnsi="Cambria Math"/>
          </w:rPr>
          <m:t>4</m:t>
        </m:r>
      </m:oMath>
      <w:r>
        <w:t xml:space="preserve"> 时，乙可以写 </w:t>
      </w:r>
      <m:oMath>
        <m:r>
          <w:rPr>
            <w:rFonts w:ascii="Cambria Math" w:hAnsi="Cambria Math"/>
          </w:rPr>
          <m:t>8</m:t>
        </m:r>
      </m:oMath>
      <w:r>
        <w:t xml:space="preserve">（连带 </w:t>
      </w:r>
      <m:oMath>
        <m:r>
          <w:rPr>
            <w:rFonts w:ascii="Cambria Math" w:hAnsi="Cambria Math"/>
          </w:rPr>
          <m:t>4</m:t>
        </m:r>
      </m:oMath>
      <w:r>
        <w:t xml:space="preserve">）或 </w:t>
      </w:r>
      <m:oMath>
        <m:r>
          <w:rPr>
            <w:rFonts w:ascii="Cambria Math" w:hAnsi="Cambria Math"/>
          </w:rPr>
          <m:t>6</m:t>
        </m:r>
      </m:oMath>
      <w:r>
        <w:t xml:space="preserve">（连带 </w:t>
      </w:r>
      <m:oMath>
        <m:r>
          <w:rPr>
            <w:rFonts w:ascii="Cambria Math" w:hAnsi="Cambria Math"/>
          </w:rPr>
          <m:t>3</m:t>
        </m:r>
      </m:oMath>
      <w:r>
        <w:t>），剩下偶数个数字甲最后不能写，乙必胜；</w:t>
      </w:r>
    </w:p>
    <w:p>
      <w:pPr>
        <w:pStyle w:val="177"/>
        <w:spacing w:line="240" w:lineRule="auto"/>
      </w:pPr>
      <w:r>
        <w:t xml:space="preserve">对于选项B：当甲写 </w:t>
      </w:r>
      <m:oMath>
        <m:r>
          <w:rPr>
            <w:rFonts w:ascii="Cambria Math" w:hAnsi="Cambria Math"/>
          </w:rPr>
          <m:t>9</m:t>
        </m:r>
      </m:oMath>
      <w:r>
        <w:t xml:space="preserve"> 后，乙可以写 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6</m:t>
        </m:r>
      </m:oMath>
      <w:r>
        <w:t>，</w:t>
      </w:r>
      <m:oMath>
        <m:r>
          <w:rPr>
            <w:rFonts w:ascii="Cambria Math" w:hAnsi="Cambria Math"/>
          </w:rPr>
          <m:t>7</m:t>
        </m:r>
      </m:oMath>
      <w:r>
        <w:t>，</w:t>
      </w:r>
      <m:oMath>
        <m:r>
          <w:rPr>
            <w:rFonts w:ascii="Cambria Math" w:hAnsi="Cambria Math"/>
          </w:rPr>
          <m:t>8</m:t>
        </m:r>
      </m:oMath>
      <w:r>
        <w:t>，</w:t>
      </w:r>
      <m:oMath>
        <m:r>
          <w:rPr>
            <w:rFonts w:ascii="Cambria Math" w:hAnsi="Cambria Math"/>
          </w:rPr>
          <m:t>10</m:t>
        </m:r>
      </m:oMath>
      <w:r>
        <w:t xml:space="preserve">，如果乙写 </w:t>
      </w:r>
      <m:oMath>
        <m:r>
          <w:rPr>
            <w:rFonts w:ascii="Cambria Math" w:hAnsi="Cambria Math"/>
          </w:rPr>
          <m:t>6</m:t>
        </m:r>
      </m:oMath>
      <w:r>
        <w:t xml:space="preserve">，则乙必胜，因为剩下 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7</m:t>
        </m:r>
      </m:oMath>
      <w:r>
        <w:t>，</w:t>
      </w:r>
      <m:oMath>
        <m:r>
          <w:rPr>
            <w:rFonts w:ascii="Cambria Math" w:hAnsi="Cambria Math"/>
          </w:rPr>
          <m:t>8</m:t>
        </m:r>
      </m:oMath>
      <w:r>
        <w:t>，</w:t>
      </w:r>
      <m:oMath>
        <m:r>
          <w:rPr>
            <w:rFonts w:ascii="Cambria Math" w:hAnsi="Cambria Math"/>
          </w:rPr>
          <m:t>10</m:t>
        </m:r>
      </m:oMath>
      <w:r>
        <w:t xml:space="preserve"> 这 </w:t>
      </w:r>
      <m:oMath>
        <m:r>
          <w:rPr>
            <w:rFonts w:ascii="Cambria Math" w:hAnsi="Cambria Math"/>
          </w:rPr>
          <m:t>5</m:t>
        </m:r>
      </m:oMath>
      <w:r>
        <w:t xml:space="preserve"> 个数中，无论甲写 </w:t>
      </w:r>
      <m:oMath>
        <m:r>
          <w:rPr>
            <w:rFonts w:ascii="Cambria Math" w:hAnsi="Cambria Math"/>
          </w:rPr>
          <m:t>8</m:t>
        </m:r>
      </m:oMath>
      <w:r>
        <w:t xml:space="preserve">（连带 </w:t>
      </w:r>
      <m:oMath>
        <m:r>
          <w:rPr>
            <w:rFonts w:ascii="Cambria Math" w:hAnsi="Cambria Math"/>
          </w:rPr>
          <m:t>4</m:t>
        </m:r>
      </m:oMath>
      <w:r>
        <w:t xml:space="preserve">）或 </w:t>
      </w:r>
      <m:oMath>
        <m:r>
          <w:rPr>
            <w:rFonts w:ascii="Cambria Math" w:hAnsi="Cambria Math"/>
          </w:rPr>
          <m:t>10</m:t>
        </m:r>
      </m:oMath>
      <w:r>
        <w:t xml:space="preserve">（连带 </w:t>
      </w:r>
      <m:oMath>
        <m:r>
          <w:rPr>
            <w:rFonts w:ascii="Cambria Math" w:hAnsi="Cambria Math"/>
          </w:rPr>
          <m:t>5</m:t>
        </m:r>
      </m:oMath>
      <w:r>
        <w:t xml:space="preserve">），乙可以写 </w:t>
      </w:r>
      <m:oMath>
        <m:r>
          <w:rPr>
            <w:rFonts w:ascii="Cambria Math" w:hAnsi="Cambria Math"/>
          </w:rPr>
          <m:t>5</m:t>
        </m:r>
      </m:oMath>
      <w:r>
        <w:t xml:space="preserve"> 或 </w:t>
      </w:r>
      <m:oMath>
        <m:r>
          <w:rPr>
            <w:rFonts w:ascii="Cambria Math" w:hAnsi="Cambria Math"/>
          </w:rPr>
          <m:t>4</m:t>
        </m:r>
      </m:oMath>
      <w:r>
        <w:t xml:space="preserve">；当甲写 </w:t>
      </w:r>
      <m:oMath>
        <m:r>
          <w:rPr>
            <w:rFonts w:ascii="Cambria Math" w:hAnsi="Cambria Math"/>
          </w:rPr>
          <m:t>4</m:t>
        </m:r>
      </m:oMath>
      <w:r>
        <w:t xml:space="preserve"> 或 </w:t>
      </w:r>
      <m:oMath>
        <m:r>
          <w:rPr>
            <w:rFonts w:ascii="Cambria Math" w:hAnsi="Cambria Math"/>
          </w:rPr>
          <m:t>5</m:t>
        </m:r>
      </m:oMath>
      <w:r>
        <w:t xml:space="preserve"> 时，乙可以写 </w:t>
      </w:r>
      <m:oMath>
        <m:r>
          <w:rPr>
            <w:rFonts w:ascii="Cambria Math" w:hAnsi="Cambria Math"/>
          </w:rPr>
          <m:t>10</m:t>
        </m:r>
      </m:oMath>
      <w:r>
        <w:t xml:space="preserve">（连带 </w:t>
      </w:r>
      <m:oMath>
        <m:r>
          <w:rPr>
            <w:rFonts w:ascii="Cambria Math" w:hAnsi="Cambria Math"/>
          </w:rPr>
          <m:t>5</m:t>
        </m:r>
      </m:oMath>
      <w:r>
        <w:t xml:space="preserve">）或 </w:t>
      </w:r>
      <m:oMath>
        <m:r>
          <w:rPr>
            <w:rFonts w:ascii="Cambria Math" w:hAnsi="Cambria Math"/>
          </w:rPr>
          <m:t>8</m:t>
        </m:r>
      </m:oMath>
      <w:r>
        <w:t xml:space="preserve">（连带 </w:t>
      </w:r>
      <m:oMath>
        <m:r>
          <w:rPr>
            <w:rFonts w:ascii="Cambria Math" w:hAnsi="Cambria Math"/>
          </w:rPr>
          <m:t>4</m:t>
        </m:r>
      </m:oMath>
      <w:r>
        <w:t>），甲最后不能写，乙必胜；</w:t>
      </w:r>
    </w:p>
    <w:p>
      <w:pPr>
        <w:pStyle w:val="177"/>
        <w:spacing w:line="240" w:lineRule="auto"/>
      </w:pPr>
      <w:r>
        <w:t xml:space="preserve">对于选项C：当甲写 </w:t>
      </w:r>
      <m:oMath>
        <m:r>
          <w:rPr>
            <w:rFonts w:ascii="Cambria Math" w:hAnsi="Cambria Math"/>
          </w:rPr>
          <m:t>8</m:t>
        </m:r>
      </m:oMath>
      <w:r>
        <w:t xml:space="preserve"> 时，乙可以写 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6</m:t>
        </m:r>
      </m:oMath>
      <w:r>
        <w:t>，</w:t>
      </w:r>
      <m:oMath>
        <m:r>
          <w:rPr>
            <w:rFonts w:ascii="Cambria Math" w:hAnsi="Cambria Math"/>
          </w:rPr>
          <m:t>7</m:t>
        </m:r>
      </m:oMath>
      <w:r>
        <w:t>，</w:t>
      </w:r>
      <m:oMath>
        <m:r>
          <w:rPr>
            <w:rFonts w:ascii="Cambria Math" w:hAnsi="Cambria Math"/>
          </w:rPr>
          <m:t>9</m:t>
        </m:r>
      </m:oMath>
      <w:r>
        <w:t>，</w:t>
      </w:r>
      <m:oMath>
        <m:r>
          <w:rPr>
            <w:rFonts w:ascii="Cambria Math" w:hAnsi="Cambria Math"/>
          </w:rPr>
          <m:t>10</m:t>
        </m:r>
      </m:oMath>
      <w:r>
        <w:t xml:space="preserve">，当乙写 </w:t>
      </w:r>
      <m:oMath>
        <m:r>
          <w:rPr>
            <w:rFonts w:ascii="Cambria Math" w:hAnsi="Cambria Math"/>
          </w:rPr>
          <m:t>6</m:t>
        </m:r>
      </m:oMath>
      <w:r>
        <w:t xml:space="preserve">（或 </w:t>
      </w:r>
      <m:oMath>
        <m:r>
          <w:rPr>
            <w:rFonts w:ascii="Cambria Math" w:hAnsi="Cambria Math"/>
          </w:rPr>
          <m:t>10</m:t>
        </m:r>
      </m:oMath>
      <w:r>
        <w:t xml:space="preserve">）时，甲就必须写 </w:t>
      </w:r>
      <m:oMath>
        <m:r>
          <w:rPr>
            <w:rFonts w:ascii="Cambria Math" w:hAnsi="Cambria Math"/>
          </w:rPr>
          <m:t>10</m:t>
        </m:r>
      </m:oMath>
      <w:r>
        <w:t xml:space="preserve">（或 </w:t>
      </w:r>
      <m:oMath>
        <m:r>
          <w:rPr>
            <w:rFonts w:ascii="Cambria Math" w:hAnsi="Cambria Math"/>
          </w:rPr>
          <m:t>6</m:t>
        </m:r>
      </m:oMath>
      <w:r>
        <w:t xml:space="preserve">），因为乙写 </w:t>
      </w:r>
      <m:oMath>
        <m:r>
          <w:rPr>
            <w:rFonts w:ascii="Cambria Math" w:hAnsi="Cambria Math"/>
          </w:rPr>
          <m:t>6</m:t>
        </m:r>
      </m:oMath>
      <w:r>
        <w:t xml:space="preserve">（或 </w:t>
      </w:r>
      <m:oMath>
        <m:r>
          <w:rPr>
            <w:rFonts w:ascii="Cambria Math" w:hAnsi="Cambria Math"/>
          </w:rPr>
          <m:t>10</m:t>
        </m:r>
      </m:oMath>
      <w:r>
        <w:t xml:space="preserve">）后，连带 </w:t>
      </w:r>
      <m:oMath>
        <m:r>
          <w:rPr>
            <w:rFonts w:ascii="Cambria Math" w:hAnsi="Cambria Math"/>
          </w:rPr>
          <m:t>3</m:t>
        </m:r>
      </m:oMath>
      <w:r>
        <w:t xml:space="preserve">（或 </w:t>
      </w:r>
      <m:oMath>
        <m:r>
          <w:rPr>
            <w:rFonts w:ascii="Cambria Math" w:hAnsi="Cambria Math"/>
          </w:rPr>
          <m:t>5</m:t>
        </m:r>
      </m:oMath>
      <w:r>
        <w:t>）也不能写了，这样才能保证剩下能写的数有偶数个，甲才可以获胜；</w:t>
      </w:r>
    </w:p>
    <w:p>
      <w:pPr>
        <w:pStyle w:val="177"/>
        <w:spacing w:line="240" w:lineRule="auto"/>
      </w:pPr>
      <w:r>
        <w:t xml:space="preserve">对于选项D：甲先写 </w:t>
      </w:r>
      <m:oMath>
        <m:r>
          <w:rPr>
            <w:rFonts w:ascii="Cambria Math" w:hAnsi="Cambria Math"/>
          </w:rPr>
          <m:t>6</m:t>
        </m:r>
      </m:oMath>
      <w:r>
        <w:t xml:space="preserve">，由于 </w:t>
      </w:r>
      <m:oMath>
        <m:r>
          <w:rPr>
            <w:rFonts w:ascii="Cambria Math" w:hAnsi="Cambria Math"/>
          </w:rPr>
          <m:t>6</m:t>
        </m:r>
      </m:oMath>
      <w:r>
        <w:t xml:space="preserve"> 的约数有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6</m:t>
        </m:r>
      </m:oMath>
      <w:r>
        <w:t xml:space="preserve">，接下来乙可以写的数只有 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7</m:t>
        </m:r>
      </m:oMath>
      <w:r>
        <w:t>，</w:t>
      </w:r>
      <m:oMath>
        <m:r>
          <w:rPr>
            <w:rFonts w:ascii="Cambria Math" w:hAnsi="Cambria Math"/>
          </w:rPr>
          <m:t>8</m:t>
        </m:r>
      </m:oMath>
      <w:r>
        <w:t>，</w:t>
      </w:r>
      <m:oMath>
        <m:r>
          <w:rPr>
            <w:rFonts w:ascii="Cambria Math" w:hAnsi="Cambria Math"/>
          </w:rPr>
          <m:t>9</m:t>
        </m:r>
      </m:oMath>
      <w:r>
        <w:t>，</w:t>
      </w:r>
      <m:oMath>
        <m:r>
          <w:rPr>
            <w:rFonts w:ascii="Cambria Math" w:hAnsi="Cambria Math"/>
          </w:rPr>
          <m:t>10</m:t>
        </m:r>
      </m:oMath>
      <w:r>
        <w:t xml:space="preserve">，把这 </w:t>
      </w:r>
      <m:oMath>
        <m:r>
          <w:rPr>
            <w:rFonts w:ascii="Cambria Math" w:hAnsi="Cambria Math"/>
          </w:rPr>
          <m:t>6</m:t>
        </m:r>
      </m:oMath>
      <w:r>
        <w:t xml:space="preserve"> 个数分成三组：</w:t>
      </w:r>
      <m:oMath>
        <m:d>
          <m:dPr/>
          <m:e>
            <m:r>
              <w:rPr>
                <w:rFonts w:ascii="Cambria Math" w:hAnsi="Cambria Math"/>
              </w:rPr>
              <m:t>4,7</m:t>
            </m:r>
          </m:e>
        </m:d>
      </m:oMath>
      <w:r>
        <w:t>，</w:t>
      </w:r>
      <m:oMath>
        <m:d>
          <m:dPr/>
          <m:e>
            <m:r>
              <w:rPr>
                <w:rFonts w:ascii="Cambria Math" w:hAnsi="Cambria Math"/>
              </w:rPr>
              <m:t>5,8</m:t>
            </m:r>
          </m:e>
        </m:d>
      </m:oMath>
      <w:r>
        <w:t>，</w:t>
      </w:r>
      <m:oMath>
        <m:d>
          <m:dPr/>
          <m:e>
            <m:r>
              <w:rPr>
                <w:rFonts w:ascii="Cambria Math" w:hAnsi="Cambria Math"/>
              </w:rPr>
              <m:t>9,10</m:t>
            </m:r>
          </m:e>
        </m:d>
      </m:oMath>
      <w:r>
        <w:t xml:space="preserve">，当然也可 </w:t>
      </w:r>
      <m:oMath>
        <m:d>
          <m:dPr/>
          <m:e>
            <m:r>
              <w:rPr>
                <w:rFonts w:ascii="Cambria Math" w:hAnsi="Cambria Math"/>
              </w:rPr>
              <m:t>4,5</m:t>
            </m:r>
          </m:e>
        </m:d>
      </m:oMath>
      <w:r>
        <w:t>，</w:t>
      </w:r>
      <m:oMath>
        <m:d>
          <m:dPr/>
          <m:e>
            <m:r>
              <w:rPr>
                <w:rFonts w:ascii="Cambria Math" w:hAnsi="Cambria Math"/>
              </w:rPr>
              <m:t>8,10</m:t>
            </m:r>
          </m:e>
        </m:d>
      </m:oMath>
      <w:r>
        <w:t>，</w:t>
      </w:r>
      <m:oMath>
        <m:d>
          <m:dPr/>
          <m:e>
            <m:r>
              <w:rPr>
                <w:rFonts w:ascii="Cambria Math" w:hAnsi="Cambria Math"/>
              </w:rPr>
              <m:t>7,9</m:t>
            </m:r>
          </m:e>
        </m:d>
      </m:oMath>
      <w:r>
        <w:t xml:space="preserve"> 或 </w:t>
      </w:r>
      <m:oMath>
        <m:d>
          <m:dPr/>
          <m:e>
            <m:r>
              <w:rPr>
                <w:rFonts w:ascii="Cambria Math" w:hAnsi="Cambria Math"/>
              </w:rPr>
              <m:t>4,9</m:t>
            </m:r>
          </m:e>
        </m:d>
      </m:oMath>
      <w:r>
        <w:t>，</w:t>
      </w:r>
      <m:oMath>
        <m:d>
          <m:dPr/>
          <m:e>
            <m:r>
              <w:rPr>
                <w:rFonts w:ascii="Cambria Math" w:hAnsi="Cambria Math"/>
              </w:rPr>
              <m:t>5,7</m:t>
            </m:r>
          </m:e>
        </m:d>
      </m:oMath>
      <w:r>
        <w:t>，</w:t>
      </w:r>
      <m:oMath>
        <m:d>
          <m:dPr/>
          <m:e>
            <m:r>
              <w:rPr>
                <w:rFonts w:ascii="Cambria Math" w:hAnsi="Cambria Math"/>
              </w:rPr>
              <m:t>8,10</m:t>
            </m:r>
          </m:e>
        </m:d>
      </m:oMath>
      <w:r>
        <w:t xml:space="preserve"> 等等，只要组内两数大数不是小数的倍数即可，这样，乙写某组数中的某个数时，甲就写同组中的另一数，从而甲一定写最后一个，甲必获胜，</w:t>
      </w:r>
    </w:p>
    <w:p>
      <w:pPr>
        <w:pStyle w:val="177"/>
        <w:spacing w:line="240" w:lineRule="auto"/>
      </w:pPr>
      <w:r>
        <w:t xml:space="preserve">综上可知，只有甲先写 </w:t>
      </w:r>
      <m:oMath>
        <m:r>
          <w:rPr>
            <w:rFonts w:ascii="Cambria Math" w:hAnsi="Cambria Math"/>
          </w:rPr>
          <m:t>6</m:t>
        </m:r>
      </m:oMath>
      <w:r>
        <w:t>，才能必胜，故选：D．</w:t>
      </w:r>
    </w:p>
    <w:p>
      <w:pPr>
        <w:pStyle w:val="177"/>
        <w:spacing w:line="240" w:lineRule="auto"/>
      </w:pPr>
      <w:r>
        <w:t>15.  A</w:t>
      </w:r>
    </w:p>
    <w:p>
      <w:pPr>
        <w:pStyle w:val="177"/>
        <w:spacing w:line="240" w:lineRule="auto"/>
      </w:pPr>
      <w:r>
        <w:t xml:space="preserve">【解析】根据三角形内角和定理，得 </w:t>
      </w:r>
      <m:oMath>
        <m:r>
          <w:rPr>
            <w:rFonts w:ascii="Cambria Math" w:hAnsi="Cambria Math"/>
          </w:rPr>
          <m:t>∠ACD=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d>
          <m:dPr/>
          <m:e>
            <m:r>
              <w:rPr>
                <w:rFonts w:ascii="Cambria Math" w:hAnsi="Cambria Math"/>
              </w:rPr>
              <m:t>∠BAC+∠ABC</m:t>
            </m:r>
          </m:e>
        </m:d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d>
          <m:dPr/>
          <m:e>
            <m:sSup>
              <m:sSupPr/>
              <m:e>
                <m:r>
                  <w:rPr>
                    <w:rFonts w:ascii="Cambria Math" w:hAnsi="Cambria Math"/>
                  </w:rPr>
                  <m:t>50</m:t>
                </m:r>
              </m:e>
              <m:sup>
                <m:r>
                  <w:rPr>
                    <w:rFonts w:ascii="Cambria Math" w:hAnsi="Cambria Math"/>
                  </w:rPr>
                  <m:t>∘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60</m:t>
                </m:r>
              </m:e>
              <m:sup>
                <m:r>
                  <w:rPr>
                    <w:rFonts w:ascii="Cambria Math" w:hAnsi="Cambria Math"/>
                  </w:rPr>
                  <m:t>∘</m:t>
                </m:r>
              </m:sup>
            </m:sSup>
          </m:e>
        </m:d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∠CAD=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−∠ACD=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因为 </w:t>
      </w:r>
      <m:oMath>
        <m:r>
          <w:rPr>
            <w:rFonts w:ascii="Cambria Math" w:hAnsi="Cambria Math"/>
          </w:rPr>
          <m:t>AE</m:t>
        </m:r>
      </m:oMath>
      <w:r>
        <w:t xml:space="preserve"> 是 </w:t>
      </w:r>
      <m:oMath>
        <m:r>
          <w:rPr>
            <w:rFonts w:ascii="Cambria Math" w:hAnsi="Cambria Math"/>
          </w:rPr>
          <m:t>∠BAC</m:t>
        </m:r>
      </m:oMath>
      <w:r>
        <w:t xml:space="preserve"> 的平分线，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∠CAE=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∠BAC=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</m:t>
        </m:r>
        <m:sSup>
          <m:sSupPr/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25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∠EAD=∠CAE−∠CAD=</m:t>
        </m:r>
        <m:sSup>
          <m:sSupPr/>
          <m:e>
            <m:r>
              <w:rPr>
                <w:rFonts w:ascii="Cambria Math" w:hAnsi="Cambria Math"/>
              </w:rPr>
              <m:t>25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∠EAD+∠ACD=</m:t>
        </m:r>
        <m:sSup>
          <m:sSupPr/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75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>16.  平行</w:t>
      </w:r>
    </w:p>
    <w:p>
      <w:pPr>
        <w:pStyle w:val="177"/>
        <w:spacing w:line="240" w:lineRule="auto"/>
      </w:pPr>
      <w:r>
        <w:t>17.  在三角形中，如果有两个角相等，那么这两个角所对的边也相等</w:t>
      </w:r>
    </w:p>
    <w:p>
      <w:pPr>
        <w:pStyle w:val="177"/>
        <w:spacing w:line="240" w:lineRule="auto"/>
      </w:pPr>
      <w:r>
        <w:t xml:space="preserve">18.  </w:t>
      </w:r>
      <m:oMath>
        <m:sSup>
          <m:sSupPr/>
          <m:e>
            <m:r>
              <w:rPr>
                <w:rFonts w:ascii="Cambria Math" w:hAnsi="Cambria Math"/>
              </w:rPr>
              <m:t>145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>
      <w:pPr>
        <w:pStyle w:val="177"/>
        <w:spacing w:line="240" w:lineRule="auto"/>
      </w:pPr>
      <w:r>
        <w:t xml:space="preserve">【解析】如图所示，作 </w:t>
      </w:r>
      <m:oMath>
        <m:r>
          <w:rPr>
            <w:rFonts w:ascii="Cambria Math" w:hAnsi="Cambria Math"/>
          </w:rPr>
          <m:t>BF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AD</m:t>
        </m:r>
      </m:oMath>
      <w:r>
        <w:t>．</w:t>
      </w:r>
    </w:p>
    <w:p>
      <w:pPr>
        <w:pStyle w:val="177"/>
        <w:spacing w:line="240" w:lineRule="auto"/>
      </w:pPr>
      <w:r>
        <w:rPr>
          <w:position w:val="-49"/>
        </w:rPr>
        <w:drawing>
          <wp:inline distT="0" distB="0" distL="114300" distR="114300">
            <wp:extent cx="2552700" cy="758825"/>
            <wp:effectExtent l="0" t="0" r="0" b="31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759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因为 </w:t>
      </w:r>
      <m:oMath>
        <m:r>
          <w:rPr>
            <w:rFonts w:ascii="Cambria Math" w:hAnsi="Cambria Math"/>
          </w:rPr>
          <m:t>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CE</m:t>
        </m:r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BF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CE</m:t>
        </m:r>
      </m:oMath>
      <w:r>
        <w:t>．</w:t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BF</m:t>
        </m:r>
      </m:oMath>
      <w:r>
        <w:t xml:space="preserve"> 时，</w:t>
      </w:r>
      <m:oMath>
        <m:r>
          <w:rPr>
            <w:rFonts w:ascii="Cambria Math" w:hAnsi="Cambria Math"/>
          </w:rPr>
          <m:t>∠1=∠A=</m:t>
        </m:r>
        <m:sSup>
          <m:sSupPr/>
          <m:e>
            <m:r>
              <w:rPr>
                <w:rFonts w:ascii="Cambria Math" w:hAnsi="Cambria Math"/>
              </w:rPr>
              <m:t>110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得 </w:t>
      </w:r>
      <m:oMath>
        <m:r>
          <w:rPr>
            <w:rFonts w:ascii="Cambria Math" w:hAnsi="Cambria Math"/>
          </w:rPr>
          <m:t>∠2=∠ABC−∠1=</m:t>
        </m:r>
        <m:sSup>
          <m:sSupPr/>
          <m:e>
            <m:r>
              <w:rPr>
                <w:rFonts w:ascii="Cambria Math" w:hAnsi="Cambria Math"/>
              </w:rPr>
              <m:t>145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110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35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因为 </w:t>
      </w:r>
      <m:oMath>
        <m:r>
          <w:rPr>
            <w:rFonts w:ascii="Cambria Math" w:hAnsi="Cambria Math"/>
          </w:rPr>
          <m:t>CE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BF</m:t>
        </m:r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∠C+∠2=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得 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−∠2=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35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145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即第三次拐的角为 </w:t>
      </w:r>
      <m:oMath>
        <m:sSup>
          <m:sSupPr/>
          <m:e>
            <m:r>
              <w:rPr>
                <w:rFonts w:ascii="Cambria Math" w:hAnsi="Cambria Math"/>
              </w:rPr>
              <m:t>145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时，道路 </w:t>
      </w:r>
      <m:oMath>
        <m:r>
          <w:rPr>
            <w:rFonts w:ascii="Cambria Math" w:hAnsi="Cambria Math"/>
          </w:rPr>
          <m:t>CE</m:t>
        </m:r>
      </m:oMath>
      <w:r>
        <w:t xml:space="preserve"> 才能恰好与 </w:t>
      </w:r>
      <m:oMath>
        <m:r>
          <w:rPr>
            <w:rFonts w:ascii="Cambria Math" w:hAnsi="Cambria Math"/>
          </w:rPr>
          <m:t>AD</m:t>
        </m:r>
      </m:oMath>
      <w:r>
        <w:t xml:space="preserve"> 平行．</w:t>
      </w:r>
    </w:p>
    <w:p>
      <w:pPr>
        <w:pStyle w:val="177"/>
        <w:spacing w:line="240" w:lineRule="auto"/>
      </w:pPr>
      <w:r>
        <w:t xml:space="preserve">19.  </w:t>
      </w:r>
      <m:oMath>
        <m:r>
          <w:rPr>
            <w:rFonts w:ascii="Cambria Math" w:hAnsi="Cambria Math"/>
          </w:rPr>
          <m:t>AC</m:t>
        </m:r>
      </m:oMath>
      <w:r>
        <w:t>，</w:t>
      </w:r>
      <m:oMath>
        <m:r>
          <w:rPr>
            <w:rFonts w:ascii="Cambria Math" w:hAnsi="Cambria Math"/>
          </w:rPr>
          <m:t>DE</m:t>
        </m:r>
      </m:oMath>
      <w:r>
        <w:t>，</w:t>
      </w:r>
      <m:oMath>
        <m:r>
          <w:rPr>
            <w:rFonts w:ascii="Cambria Math" w:hAnsi="Cambria Math"/>
          </w:rPr>
          <m:t>AB</m:t>
        </m:r>
      </m:oMath>
      <w:r>
        <w:t>，同位角，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DE</m:t>
        </m:r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>，同旁内角，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>，</w:t>
      </w:r>
      <m:oMath>
        <m:r>
          <w:rPr>
            <w:rFonts w:ascii="Cambria Math" w:hAnsi="Cambria Math"/>
          </w:rPr>
          <m:t>DE</m:t>
        </m:r>
      </m:oMath>
      <w:r>
        <w:t>，内错角，</w:t>
      </w:r>
      <m:oMath>
        <m:r>
          <w:rPr>
            <w:rFonts w:ascii="Cambria Math" w:hAnsi="Cambria Math"/>
          </w:rPr>
          <m:t>6</m:t>
        </m:r>
      </m:oMath>
      <w:r>
        <w:t>，</w:t>
      </w:r>
      <m:oMath>
        <m:r>
          <w:rPr>
            <w:rFonts w:ascii="Cambria Math" w:hAnsi="Cambria Math"/>
          </w:rPr>
          <m:t>∠A</m:t>
        </m:r>
      </m:oMath>
      <w:r>
        <w:t xml:space="preserve"> 与 </w:t>
      </w:r>
      <m:oMath>
        <m:r>
          <w:rPr>
            <w:rFonts w:ascii="Cambria Math" w:hAnsi="Cambria Math"/>
          </w:rPr>
          <m:t>∠4</m:t>
        </m:r>
      </m:oMath>
      <w:r>
        <w:t>，</w:t>
      </w:r>
      <m:oMath>
        <m:r>
          <w:rPr>
            <w:rFonts w:ascii="Cambria Math" w:hAnsi="Cambria Math"/>
          </w:rPr>
          <m:t>∠A</m:t>
        </m:r>
      </m:oMath>
      <w:r>
        <w:t xml:space="preserve"> 与 </w:t>
      </w:r>
      <m:oMath>
        <m:r>
          <w:rPr>
            <w:rFonts w:ascii="Cambria Math" w:hAnsi="Cambria Math"/>
          </w:rPr>
          <m:t>∠8</m:t>
        </m:r>
      </m:oMath>
      <w:r>
        <w:t>，</w:t>
      </w:r>
      <m:oMath>
        <m:r>
          <w:rPr>
            <w:rFonts w:ascii="Cambria Math" w:hAnsi="Cambria Math"/>
          </w:rPr>
          <m:t>∠3</m:t>
        </m:r>
      </m:oMath>
      <w:r>
        <w:t xml:space="preserve"> 与 </w:t>
      </w:r>
      <m:oMath>
        <m:r>
          <w:rPr>
            <w:rFonts w:ascii="Cambria Math" w:hAnsi="Cambria Math"/>
          </w:rPr>
          <m:t>∠6</m:t>
        </m:r>
      </m:oMath>
      <w:r>
        <w:t>，</w:t>
      </w:r>
      <m:oMath>
        <m:r>
          <w:rPr>
            <w:rFonts w:ascii="Cambria Math" w:hAnsi="Cambria Math"/>
          </w:rPr>
          <m:t>∠2</m:t>
        </m:r>
      </m:oMath>
      <w:r>
        <w:t xml:space="preserve"> 与 </w:t>
      </w:r>
      <m:oMath>
        <m:r>
          <w:rPr>
            <w:rFonts w:ascii="Cambria Math" w:hAnsi="Cambria Math"/>
          </w:rPr>
          <m:t>∠5</m:t>
        </m:r>
      </m:oMath>
      <w:r>
        <w:t>，</w:t>
      </w:r>
      <m:oMath>
        <m:r>
          <w:rPr>
            <w:rFonts w:ascii="Cambria Math" w:hAnsi="Cambria Math"/>
          </w:rPr>
          <m:t>∠1</m:t>
        </m:r>
      </m:oMath>
      <w:r>
        <w:t xml:space="preserve"> 与 </w:t>
      </w:r>
      <m:oMath>
        <m:r>
          <w:rPr>
            <w:rFonts w:ascii="Cambria Math" w:hAnsi="Cambria Math"/>
          </w:rPr>
          <m:t>∠8</m:t>
        </m:r>
      </m:oMath>
      <w:r>
        <w:t>，</w:t>
      </w:r>
      <m:oMath>
        <m:r>
          <w:rPr>
            <w:rFonts w:ascii="Cambria Math" w:hAnsi="Cambria Math"/>
          </w:rPr>
          <m:t>∠4</m:t>
        </m:r>
      </m:oMath>
      <w:r>
        <w:t xml:space="preserve"> 与 </w:t>
      </w:r>
      <m:oMath>
        <m:r>
          <w:rPr>
            <w:rFonts w:ascii="Cambria Math" w:hAnsi="Cambria Math"/>
          </w:rPr>
          <m:t>∠7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∠A</m:t>
        </m:r>
      </m:oMath>
      <w:r>
        <w:t xml:space="preserve"> 与 </w:t>
      </w:r>
      <m:oMath>
        <m:r>
          <w:rPr>
            <w:rFonts w:ascii="Cambria Math" w:hAnsi="Cambria Math"/>
          </w:rPr>
          <m:t>∠2</m:t>
        </m:r>
      </m:oMath>
      <w:r>
        <w:t>，</w:t>
      </w:r>
      <m:oMath>
        <m:r>
          <w:rPr>
            <w:rFonts w:ascii="Cambria Math" w:hAnsi="Cambria Math"/>
          </w:rPr>
          <m:t>∠A</m:t>
        </m:r>
      </m:oMath>
      <w:r>
        <w:t xml:space="preserve"> 与 </w:t>
      </w:r>
      <m:oMath>
        <m:r>
          <w:rPr>
            <w:rFonts w:ascii="Cambria Math" w:hAnsi="Cambria Math"/>
          </w:rPr>
          <m:t>∠6</m:t>
        </m:r>
      </m:oMath>
      <w:r>
        <w:t>，</w:t>
      </w:r>
      <m:oMath>
        <m:r>
          <w:rPr>
            <w:rFonts w:ascii="Cambria Math" w:hAnsi="Cambria Math"/>
          </w:rPr>
          <m:t>∠4</m:t>
        </m:r>
      </m:oMath>
      <w:r>
        <w:t xml:space="preserve"> 与 </w:t>
      </w:r>
      <m:oMath>
        <m:r>
          <w:rPr>
            <w:rFonts w:ascii="Cambria Math" w:hAnsi="Cambria Math"/>
          </w:rPr>
          <m:t>∠5</m:t>
        </m:r>
      </m:oMath>
      <w:r>
        <w:t>，</w:t>
      </w:r>
      <m:oMath>
        <m:r>
          <w:rPr>
            <w:rFonts w:ascii="Cambria Math" w:hAnsi="Cambria Math"/>
          </w:rPr>
          <m:t>∠3</m:t>
        </m:r>
      </m:oMath>
      <w:r>
        <w:t xml:space="preserve"> 与 </w:t>
      </w:r>
      <m:oMath>
        <m:r>
          <w:rPr>
            <w:rFonts w:ascii="Cambria Math" w:hAnsi="Cambria Math"/>
          </w:rPr>
          <m:t>∠8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∠A</m:t>
        </m:r>
      </m:oMath>
      <w:r>
        <w:t xml:space="preserve"> 与 </w:t>
      </w:r>
      <m:oMath>
        <m:r>
          <w:rPr>
            <w:rFonts w:ascii="Cambria Math" w:hAnsi="Cambria Math"/>
          </w:rPr>
          <m:t>∠3</m:t>
        </m:r>
      </m:oMath>
      <w:r>
        <w:t>，</w:t>
      </w:r>
      <m:oMath>
        <m:r>
          <w:rPr>
            <w:rFonts w:ascii="Cambria Math" w:hAnsi="Cambria Math"/>
          </w:rPr>
          <m:t>∠A</m:t>
        </m:r>
      </m:oMath>
      <w:r>
        <w:t xml:space="preserve"> 与 </w:t>
      </w:r>
      <m:oMath>
        <m:r>
          <w:rPr>
            <w:rFonts w:ascii="Cambria Math" w:hAnsi="Cambria Math"/>
          </w:rPr>
          <m:t>∠5</m:t>
        </m:r>
      </m:oMath>
      <w:r>
        <w:t>，</w:t>
      </w:r>
      <m:oMath>
        <m:r>
          <w:rPr>
            <w:rFonts w:ascii="Cambria Math" w:hAnsi="Cambria Math"/>
          </w:rPr>
          <m:t>∠3</m:t>
        </m:r>
      </m:oMath>
      <w:r>
        <w:t xml:space="preserve"> 与 </w:t>
      </w:r>
      <m:oMath>
        <m:r>
          <w:rPr>
            <w:rFonts w:ascii="Cambria Math" w:hAnsi="Cambria Math"/>
          </w:rPr>
          <m:t>∠5</m:t>
        </m:r>
      </m:oMath>
      <w:r>
        <w:t>，</w:t>
      </w:r>
      <m:oMath>
        <m:r>
          <w:rPr>
            <w:rFonts w:ascii="Cambria Math" w:hAnsi="Cambria Math"/>
          </w:rPr>
          <m:t>∠4</m:t>
        </m:r>
      </m:oMath>
      <w:r>
        <w:t xml:space="preserve"> 与 </w:t>
      </w:r>
      <m:oMath>
        <m:r>
          <w:rPr>
            <w:rFonts w:ascii="Cambria Math" w:hAnsi="Cambria Math"/>
          </w:rPr>
          <m:t>∠8</m:t>
        </m:r>
      </m:oMath>
    </w:p>
    <w:p>
      <w:pPr>
        <w:pStyle w:val="177"/>
        <w:spacing w:line="240" w:lineRule="auto"/>
      </w:pPr>
      <w:r>
        <w:t>20.  BABBA</w:t>
      </w:r>
    </w:p>
    <w:p>
      <w:pPr>
        <w:pStyle w:val="177"/>
        <w:spacing w:line="240" w:lineRule="auto"/>
      </w:pPr>
      <w:r>
        <w:t xml:space="preserve">21.  </w:t>
      </w:r>
      <m:oMath>
        <m:r>
          <w:rPr>
            <w:rFonts w:ascii="Cambria Math" w:hAnsi="Cambria Math"/>
          </w:rPr>
          <m:t>⊥</m:t>
        </m:r>
      </m:oMath>
    </w:p>
    <w:p>
      <w:pPr>
        <w:pStyle w:val="177"/>
        <w:spacing w:line="240" w:lineRule="auto"/>
      </w:pPr>
      <w:r>
        <w:t xml:space="preserve">22.  </w:t>
      </w:r>
      <m:oMath>
        <m:r>
          <w:rPr>
            <w:rFonts w:ascii="Cambria Math" w:hAnsi="Cambria Math"/>
          </w:rPr>
          <m:t>−1</m:t>
        </m:r>
      </m:oMath>
      <w:r>
        <w:t>，</w:t>
      </w:r>
      <m:oMath>
        <m:r>
          <w:rPr>
            <w:rFonts w:ascii="Cambria Math" w:hAnsi="Cambria Math"/>
          </w:rPr>
          <m:t>−2</m:t>
        </m:r>
      </m:oMath>
      <w:r>
        <w:t>（答案不唯一）</w:t>
      </w:r>
    </w:p>
    <w:p>
      <w:pPr>
        <w:pStyle w:val="177"/>
        <w:spacing w:line="240" w:lineRule="auto"/>
      </w:pPr>
      <w:r>
        <w:t xml:space="preserve">【解析】当 </w:t>
      </w:r>
      <m:oMath>
        <m:r>
          <w:rPr>
            <w:rFonts w:ascii="Cambria Math" w:hAnsi="Cambria Math"/>
          </w:rPr>
          <m:t>a=−1</m:t>
        </m:r>
      </m:oMath>
      <w:r>
        <w:t>，</w:t>
      </w:r>
      <m:oMath>
        <m:r>
          <w:rPr>
            <w:rFonts w:ascii="Cambria Math" w:hAnsi="Cambria Math"/>
          </w:rPr>
          <m:t>b=−2</m:t>
        </m:r>
      </m:oMath>
      <w:r>
        <w:t xml:space="preserve"> 时，满足 </w:t>
      </w:r>
      <m:oMath>
        <m:r>
          <w:rPr>
            <w:rFonts w:ascii="Cambria Math" w:hAnsi="Cambria Math"/>
          </w:rPr>
          <m:t>a&gt;b</m:t>
        </m:r>
      </m:oMath>
      <w:r>
        <w:t xml:space="preserve"> ，但是 </w:t>
      </w:r>
      <m:oMath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&lt;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所以命题“若 </w:t>
      </w:r>
      <m:oMath>
        <m:r>
          <w:rPr>
            <w:rFonts w:ascii="Cambria Math" w:hAnsi="Cambria Math"/>
          </w:rPr>
          <m:t>a&gt;b</m:t>
        </m:r>
      </m:oMath>
      <w:r>
        <w:t xml:space="preserve">，则 </w:t>
      </w:r>
      <m:oMath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&gt;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"是错误的．答案不唯一．</w:t>
      </w:r>
    </w:p>
    <w:p>
      <w:pPr>
        <w:pStyle w:val="177"/>
        <w:spacing w:line="240" w:lineRule="auto"/>
      </w:pPr>
      <w:r>
        <w:t xml:space="preserve">23.  </w:t>
      </w:r>
      <m:oMath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∵AD</m:t>
        </m:r>
      </m:oMath>
      <w:r>
        <w:t xml:space="preserve"> 是 </w:t>
      </w:r>
      <m:oMath>
        <m:r>
          <w:rPr>
            <w:rFonts w:ascii="Cambria Math" w:hAnsi="Cambria Math"/>
          </w:rPr>
          <m:t>△ABC</m:t>
        </m:r>
      </m:oMath>
      <w:r>
        <w:t xml:space="preserve"> 的角平分线，</w:t>
      </w:r>
      <m:oMath>
        <m:r>
          <w:rPr>
            <w:rFonts w:ascii="Cambria Math" w:hAnsi="Cambria Math"/>
          </w:rPr>
          <m:t>∠BAD=</m:t>
        </m:r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∴∠BAC=</m:t>
        </m:r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∴∠FAC=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−∠BAC=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140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∵AE</m:t>
        </m:r>
      </m:oMath>
      <w:r>
        <w:t xml:space="preserve"> 平分 </w:t>
      </w:r>
      <m:oMath>
        <m:r>
          <w:rPr>
            <w:rFonts w:ascii="Cambria Math" w:hAnsi="Cambria Math"/>
          </w:rPr>
          <m:t>∠CAF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∴∠CAE=</m:t>
        </m:r>
        <m:sSup>
          <m:sSupPr/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∴∠BAE=</m:t>
        </m:r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110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∵∠AED=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110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>故答案为：</w:t>
      </w:r>
      <m:oMath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 xml:space="preserve">24. （1） </w:t>
      </w:r>
      <m:oMath>
        <m:r>
          <w:rPr>
            <w:rFonts w:ascii="Cambria Math" w:hAnsi="Cambria Math"/>
          </w:rPr>
          <m:t>AC</m:t>
        </m:r>
      </m:oMath>
      <w:r>
        <w:t>；</w:t>
      </w:r>
      <m:oMath>
        <m:r>
          <w:rPr>
            <w:rFonts w:ascii="Cambria Math" w:hAnsi="Cambria Math"/>
          </w:rPr>
          <m:t>OD</m:t>
        </m:r>
      </m:oMath>
      <w:r>
        <w:t>；同位角相等，两直线平行</w:t>
      </w:r>
    </w:p>
    <w:p>
      <w:pPr>
        <w:pStyle w:val="177"/>
        <w:spacing w:line="240" w:lineRule="auto"/>
      </w:pPr>
      <w:r>
        <w:t xml:space="preserve">      （2） </w:t>
      </w:r>
      <m:oMath>
        <m:r>
          <w:rPr>
            <w:rFonts w:ascii="Cambria Math" w:hAnsi="Cambria Math"/>
          </w:rPr>
          <m:t>AB</m:t>
        </m:r>
      </m:oMath>
      <w:r>
        <w:t>；</w:t>
      </w:r>
      <m:oMath>
        <m:r>
          <w:rPr>
            <w:rFonts w:ascii="Cambria Math" w:hAnsi="Cambria Math"/>
          </w:rPr>
          <m:t>OE</m:t>
        </m:r>
      </m:oMath>
      <w:r>
        <w:t>；内错角相等，两直线平行</w:t>
      </w:r>
    </w:p>
    <w:p>
      <w:pPr>
        <w:pStyle w:val="177"/>
        <w:spacing w:line="240" w:lineRule="auto"/>
      </w:pPr>
      <w:r>
        <w:t xml:space="preserve">      （3） </w:t>
      </w:r>
      <m:oMath>
        <m:r>
          <w:rPr>
            <w:rFonts w:ascii="Cambria Math" w:hAnsi="Cambria Math"/>
          </w:rPr>
          <m:t>AB</m:t>
        </m:r>
      </m:oMath>
      <w:r>
        <w:t>；</w:t>
      </w:r>
      <m:oMath>
        <m:r>
          <w:rPr>
            <w:rFonts w:ascii="Cambria Math" w:hAnsi="Cambria Math"/>
          </w:rPr>
          <m:t>OE</m:t>
        </m:r>
      </m:oMath>
      <w:r>
        <w:t>；同旁内角互补，两直线平行</w:t>
      </w:r>
    </w:p>
    <w:p>
      <w:pPr>
        <w:pStyle w:val="177"/>
        <w:spacing w:line="240" w:lineRule="auto"/>
      </w:pPr>
      <w:r>
        <w:t xml:space="preserve">25.  因为 </w:t>
      </w:r>
      <m:oMath>
        <m:r>
          <w:rPr>
            <w:rFonts w:ascii="Cambria Math" w:hAnsi="Cambria Math"/>
          </w:rPr>
          <m:t>∠1=∠2</m:t>
        </m:r>
      </m:oMath>
      <w:r>
        <w:t>（对顶角相等），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∠1=∠A</m:t>
        </m:r>
      </m:oMath>
      <w:r>
        <w:t>，</w:t>
      </w:r>
      <m:oMath>
        <m:r>
          <w:rPr>
            <w:rFonts w:ascii="Cambria Math" w:hAnsi="Cambria Math"/>
          </w:rPr>
          <m:t>∠2=∠B</m:t>
        </m:r>
      </m:oMath>
      <w:r>
        <w:t>（已知），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∠A=∠B</m:t>
        </m:r>
      </m:oMath>
      <w:r>
        <w:t>（等量代换）．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AC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BD</m:t>
        </m:r>
      </m:oMath>
      <w:r>
        <w:t>（内错角相等，两直线平行）．</w:t>
      </w:r>
    </w:p>
    <w:p>
      <w:pPr>
        <w:pStyle w:val="177"/>
        <w:spacing w:line="240" w:lineRule="auto"/>
      </w:pPr>
      <w:r>
        <w:t xml:space="preserve">26.  在 </w:t>
      </w:r>
      <m:oMath>
        <m:r>
          <w:rPr>
            <w:rFonts w:ascii="Cambria Math" w:hAnsi="Cambria Math"/>
          </w:rPr>
          <m:t>△ABC</m:t>
        </m:r>
      </m:oMath>
      <w:r>
        <w:t xml:space="preserve"> 和 </w:t>
      </w:r>
      <m:oMath>
        <m:r>
          <w:rPr>
            <w:rFonts w:ascii="Cambria Math" w:hAnsi="Cambria Math"/>
          </w:rPr>
          <m:t>△ADE</m:t>
        </m:r>
      </m:oMath>
      <w:r>
        <w:t xml:space="preserve"> 中，</w:t>
      </w:r>
    </w:p>
    <w:p>
      <w:pPr>
        <w:pStyle w:val="177"/>
        <w:spacing w:line="240" w:lineRule="auto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AB=AD</m:t>
                  </m:r>
                  <m:d>
                    <m:d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已知</m:t>
                      </m:r>
                    </m:e>
                  </m:d>
                  <m:r>
                    <w:rPr>
                      <w:rFonts w:ascii="Cambria Math" w:hAnsi="Cambria Math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AC=AE</m:t>
                  </m:r>
                  <m:d>
                    <m:d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已知</m:t>
                      </m:r>
                    </m:e>
                  </m:d>
                  <m:r>
                    <w:rPr>
                      <w:rFonts w:ascii="Cambria Math" w:hAnsi="Cambria Math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BC=DE</m:t>
                  </m:r>
                  <m:d>
                    <m:d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已知</m:t>
                      </m:r>
                    </m:e>
                  </m:d>
                  <m:r>
                    <w:rPr>
                      <w:rFonts w:ascii="Cambria Math" w:hAnsi="Cambria Math"/>
                    </w:rPr>
                    <m:t>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△ABC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△ADE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SSS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∠BAC=∠DAE</m:t>
        </m:r>
      </m:oMath>
      <w:r>
        <w:t>（全等三角形对应角相等）．</w:t>
      </w:r>
    </w:p>
    <w:p>
      <w:pPr>
        <w:pStyle w:val="177"/>
        <w:spacing w:line="240" w:lineRule="auto"/>
      </w:pPr>
      <w:r>
        <w:t>27.  已知：如图，</w:t>
      </w:r>
      <m:oMath>
        <m:r>
          <w:rPr>
            <w:rFonts w:ascii="Cambria Math" w:hAnsi="Cambria Math"/>
          </w:rPr>
          <m:t>OA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OʹAʹ</m:t>
        </m:r>
      </m:oMath>
      <w:r>
        <w:t>，</w:t>
      </w:r>
      <m:oMath>
        <m:r>
          <w:rPr>
            <w:rFonts w:ascii="Cambria Math" w:hAnsi="Cambria Math"/>
          </w:rPr>
          <m:t>OB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OʹBʹ</m:t>
        </m:r>
      </m:oMath>
      <w:r>
        <w:t>，</w:t>
      </w:r>
    </w:p>
    <w:p>
      <w:pPr>
        <w:pStyle w:val="177"/>
        <w:spacing w:line="240" w:lineRule="auto"/>
      </w:pPr>
      <w:r>
        <w:t>求证：</w:t>
      </w:r>
      <m:oMath>
        <m:r>
          <w:rPr>
            <w:rFonts w:ascii="Cambria Math" w:hAnsi="Cambria Math"/>
          </w:rPr>
          <m:t>∠O=∠Oʹ</m:t>
        </m:r>
      </m:oMath>
      <w:r>
        <w:t>．</w:t>
      </w:r>
    </w:p>
    <w:p>
      <w:pPr>
        <w:pStyle w:val="177"/>
        <w:spacing w:line="240" w:lineRule="auto"/>
      </w:pPr>
      <w:r>
        <w:rPr>
          <w:position w:val="-78"/>
        </w:rPr>
        <w:drawing>
          <wp:inline distT="0" distB="0" distL="114300" distR="114300">
            <wp:extent cx="1285875" cy="112395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>证明：</w:t>
      </w:r>
      <m:oMath>
        <m:r>
          <w:rPr>
            <w:rFonts w:ascii="Cambria Math" w:hAnsi="Cambria Math"/>
          </w:rPr>
          <m:t>∵OA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OʹAʹ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∴∠O=∠AʹCB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∵OB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OʹBʹ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∴∠AʹCB=∠Oʹ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∴∠O=∠Oʹ</m:t>
        </m:r>
      </m:oMath>
      <w:r>
        <w:t>．</w:t>
      </w:r>
    </w:p>
    <w:p>
      <w:pPr>
        <w:pStyle w:val="177"/>
        <w:spacing w:line="240" w:lineRule="auto"/>
      </w:pPr>
      <w:r>
        <w:t>已知：如图，</w:t>
      </w:r>
      <m:oMath>
        <m:r>
          <w:rPr>
            <w:rFonts w:ascii="Cambria Math" w:hAnsi="Cambria Math"/>
          </w:rPr>
          <m:t>OA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OʹAʹ</m:t>
        </m:r>
      </m:oMath>
      <w:r>
        <w:t>，</w:t>
      </w:r>
      <m:oMath>
        <m:r>
          <w:rPr>
            <w:rFonts w:ascii="Cambria Math" w:hAnsi="Cambria Math"/>
          </w:rPr>
          <m:t>OB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OʹBʹ</m:t>
        </m:r>
      </m:oMath>
      <w:r>
        <w:t>，</w:t>
      </w:r>
    </w:p>
    <w:p>
      <w:pPr>
        <w:pStyle w:val="177"/>
        <w:spacing w:line="240" w:lineRule="auto"/>
      </w:pPr>
      <w:r>
        <w:t>求证：</w:t>
      </w:r>
      <m:oMath>
        <m:r>
          <w:rPr>
            <w:rFonts w:ascii="Cambria Math" w:hAnsi="Cambria Math"/>
          </w:rPr>
          <m:t>∠AOB+∠AʹOʹBʹ=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rPr>
          <w:position w:val="-72"/>
        </w:rPr>
        <w:drawing>
          <wp:inline distT="0" distB="0" distL="114300" distR="114300">
            <wp:extent cx="1657350" cy="1047115"/>
            <wp:effectExtent l="0" t="0" r="0" b="63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4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>证明：</w:t>
      </w:r>
      <m:oMath>
        <m:r>
          <w:rPr>
            <w:rFonts w:ascii="Cambria Math" w:hAnsi="Cambria Math"/>
          </w:rPr>
          <m:t>∵OA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OʹAʹ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∴∠O=∠OʹCB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∵OB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OʹBʹ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∴∠OʹCB+∠Oʹ=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∴∠O+∠Oʹ=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28.  </w:t>
      </w:r>
      <m:oMath>
        <m:r>
          <w:rPr>
            <w:rFonts w:ascii="Cambria Math" w:hAnsi="Cambria Math"/>
          </w:rPr>
          <m:t>210÷3=70</m:t>
        </m:r>
      </m:oMath>
      <w:r>
        <w:t xml:space="preserve">，第一次砸碎 </w:t>
      </w:r>
      <m:oMath>
        <m:r>
          <w:rPr>
            <w:rFonts w:ascii="Cambria Math" w:hAnsi="Cambria Math"/>
          </w:rPr>
          <m:t>3</m:t>
        </m:r>
      </m:oMath>
      <w:r>
        <w:t xml:space="preserve"> 的倍数的金蛋个数为 </w:t>
      </w:r>
      <m:oMath>
        <m:r>
          <w:rPr>
            <w:rFonts w:ascii="Cambria Math" w:hAnsi="Cambria Math"/>
          </w:rPr>
          <m:t>70</m:t>
        </m:r>
      </m:oMath>
      <w:r>
        <w:t xml:space="preserve">；剩下 </w:t>
      </w:r>
      <m:oMath>
        <m:r>
          <w:rPr>
            <w:rFonts w:ascii="Cambria Math" w:hAnsi="Cambria Math"/>
          </w:rPr>
          <m:t>210−70=140</m:t>
        </m:r>
      </m:oMath>
      <w:r>
        <w:t xml:space="preserve"> 个金蛋，重新编号为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⋯</m:t>
        </m:r>
      </m:oMath>
      <w:r>
        <w:t>，</w:t>
      </w:r>
      <m:oMath>
        <m:r>
          <w:rPr>
            <w:rFonts w:ascii="Cambria Math" w:hAnsi="Cambria Math"/>
          </w:rPr>
          <m:t>140</m:t>
        </m:r>
      </m:oMath>
      <w:r>
        <w:t>，</w:t>
      </w:r>
      <m:oMath>
        <m:r>
          <w:rPr>
            <w:rFonts w:ascii="Cambria Math" w:hAnsi="Cambria Math"/>
          </w:rPr>
          <m:t>140÷3=46⋯⋯2</m:t>
        </m:r>
      </m:oMath>
      <w:r>
        <w:t xml:space="preserve">，第二次砸碎 </w:t>
      </w:r>
      <m:oMath>
        <m:r>
          <w:rPr>
            <w:rFonts w:ascii="Cambria Math" w:hAnsi="Cambria Math"/>
          </w:rPr>
          <m:t>3</m:t>
        </m:r>
      </m:oMath>
      <w:r>
        <w:t xml:space="preserve"> 的倍数的金蛋个数为 </w:t>
      </w:r>
      <m:oMath>
        <m:r>
          <w:rPr>
            <w:rFonts w:ascii="Cambria Math" w:hAnsi="Cambria Math"/>
          </w:rPr>
          <m:t>46</m:t>
        </m:r>
      </m:oMath>
      <w:r>
        <w:t xml:space="preserve">；剩下 </w:t>
      </w:r>
      <m:oMath>
        <m:r>
          <w:rPr>
            <w:rFonts w:ascii="Cambria Math" w:hAnsi="Cambria Math"/>
          </w:rPr>
          <m:t>140−46=94</m:t>
        </m:r>
      </m:oMath>
      <w:r>
        <w:t xml:space="preserve"> 个金蛋，重新编号为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⋯</m:t>
        </m:r>
      </m:oMath>
      <w:r>
        <w:t>，</w:t>
      </w:r>
      <m:oMath>
        <m:r>
          <w:rPr>
            <w:rFonts w:ascii="Cambria Math" w:hAnsi="Cambria Math"/>
          </w:rPr>
          <m:t>94</m:t>
        </m:r>
      </m:oMath>
      <w:r>
        <w:t>，</w:t>
      </w:r>
      <m:oMath>
        <m:r>
          <w:rPr>
            <w:rFonts w:ascii="Cambria Math" w:hAnsi="Cambria Math"/>
          </w:rPr>
          <m:t>94÷3=31⋯⋯1</m:t>
        </m:r>
      </m:oMath>
      <w:r>
        <w:t xml:space="preserve">，第三次砸碎 </w:t>
      </w:r>
      <m:oMath>
        <m:r>
          <w:rPr>
            <w:rFonts w:ascii="Cambria Math" w:hAnsi="Cambria Math"/>
          </w:rPr>
          <m:t>3</m:t>
        </m:r>
      </m:oMath>
      <w:r>
        <w:t xml:space="preserve"> 的倍数的金蛋个数为 </w:t>
      </w:r>
      <m:oMath>
        <m:r>
          <w:rPr>
            <w:rFonts w:ascii="Cambria Math" w:hAnsi="Cambria Math"/>
          </w:rPr>
          <m:t>31</m:t>
        </m:r>
      </m:oMath>
      <w:r>
        <w:t xml:space="preserve">；剩下 </w:t>
      </w:r>
      <m:oMath>
        <m:r>
          <w:rPr>
            <w:rFonts w:ascii="Cambria Math" w:hAnsi="Cambria Math"/>
          </w:rPr>
          <m:t>94−31=63</m:t>
        </m:r>
      </m:oMath>
      <w:r>
        <w:t xml:space="preserve"> 个金蛋，因为 </w:t>
      </w:r>
      <m:oMath>
        <m:r>
          <w:rPr>
            <w:rFonts w:ascii="Cambria Math" w:hAnsi="Cambria Math"/>
          </w:rPr>
          <m:t>63&lt;66</m:t>
        </m:r>
      </m:oMath>
      <w:r>
        <w:t xml:space="preserve">，所以砸三次后，就不再存在编号为 </w:t>
      </w:r>
      <m:oMath>
        <m:r>
          <w:rPr>
            <w:rFonts w:ascii="Cambria Math" w:hAnsi="Cambria Math"/>
          </w:rPr>
          <m:t>66</m:t>
        </m:r>
      </m:oMath>
      <w:r>
        <w:t xml:space="preserve"> 的金蛋，故操作过程中砸碎编号是“</w:t>
      </w:r>
      <m:oMath>
        <m:r>
          <w:rPr>
            <w:rFonts w:ascii="Cambria Math" w:hAnsi="Cambria Math"/>
          </w:rPr>
          <m:t>66</m:t>
        </m:r>
      </m:oMath>
      <w:r>
        <w:t xml:space="preserve">”的“金蛋”共 </w:t>
      </w:r>
      <m:oMath>
        <m:r>
          <w:rPr>
            <w:rFonts w:ascii="Cambria Math" w:hAnsi="Cambria Math"/>
          </w:rPr>
          <m:t>3</m:t>
        </m:r>
      </m:oMath>
      <w:r>
        <w:t xml:space="preserve"> 个．</w:t>
      </w:r>
    </w:p>
    <w:p>
      <w:pPr>
        <w:pStyle w:val="177"/>
        <w:spacing w:line="240" w:lineRule="auto"/>
      </w:pPr>
      <w:r>
        <w:t xml:space="preserve">29.  如图，过点 </w:t>
      </w:r>
      <m:oMath>
        <m:r>
          <w:rPr>
            <w:rFonts w:ascii="Cambria Math" w:hAnsi="Cambria Math"/>
          </w:rPr>
          <m:t>F</m:t>
        </m:r>
      </m:oMath>
      <w:r>
        <w:t xml:space="preserve"> 作 </w:t>
      </w:r>
      <m:oMath>
        <m:r>
          <w:rPr>
            <w:rFonts w:ascii="Cambria Math" w:hAnsi="Cambria Math"/>
          </w:rPr>
          <m:t>FH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AB</m:t>
        </m:r>
      </m:oMath>
      <w:r>
        <w:t>．</w:t>
      </w:r>
    </w:p>
    <w:p>
      <w:pPr>
        <w:pStyle w:val="177"/>
        <w:spacing w:line="240" w:lineRule="auto"/>
      </w:pPr>
      <w:r>
        <w:rPr>
          <w:position w:val="-95"/>
        </w:rPr>
        <w:drawing>
          <wp:inline distT="0" distB="0" distL="114300" distR="114300">
            <wp:extent cx="1863090" cy="1086485"/>
            <wp:effectExtent l="0" t="0" r="3810" b="1841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108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因为 </w:t>
      </w:r>
      <m:oMath>
        <m:r>
          <w:rPr>
            <w:rFonts w:ascii="Cambria Math" w:hAnsi="Cambria Math"/>
          </w:rPr>
          <m:t>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CD</m:t>
        </m:r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FH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CD</m:t>
        </m:r>
      </m:oMath>
      <w:r>
        <w:t>，</w:t>
      </w:r>
    </w:p>
    <w:p>
      <w:pPr>
        <w:pStyle w:val="177"/>
        <w:spacing w:line="240" w:lineRule="auto"/>
      </w:pPr>
      <w:r>
        <w:t xml:space="preserve">因为 </w:t>
      </w:r>
      <m:oMath>
        <m:r>
          <w:rPr>
            <w:rFonts w:ascii="Cambria Math" w:hAnsi="Cambria Math"/>
          </w:rPr>
          <m:t>∠DCE</m:t>
        </m:r>
      </m:oMath>
      <w:r>
        <w:t xml:space="preserve"> 的平分线 </w:t>
      </w:r>
      <m:oMath>
        <m:r>
          <w:rPr>
            <w:rFonts w:ascii="Cambria Math" w:hAnsi="Cambria Math"/>
          </w:rPr>
          <m:t>CG</m:t>
        </m:r>
      </m:oMath>
      <w:r>
        <w:t xml:space="preserve"> 的反向延长线和 </w:t>
      </w:r>
      <m:oMath>
        <m:r>
          <w:rPr>
            <w:rFonts w:ascii="Cambria Math" w:hAnsi="Cambria Math"/>
          </w:rPr>
          <m:t>∠ABE</m:t>
        </m:r>
      </m:oMath>
      <w:r>
        <w:t xml:space="preserve"> 的平分线 </w:t>
      </w:r>
      <m:oMath>
        <m:r>
          <w:rPr>
            <w:rFonts w:ascii="Cambria Math" w:hAnsi="Cambria Math"/>
          </w:rPr>
          <m:t>BF</m:t>
        </m:r>
      </m:oMath>
      <w:r>
        <w:t xml:space="preserve"> 交于点 </w:t>
      </w:r>
      <m:oMath>
        <m:r>
          <w:rPr>
            <w:rFonts w:ascii="Cambria Math" w:hAnsi="Cambria Math"/>
          </w:rPr>
          <m:t>F</m:t>
        </m:r>
      </m:oMath>
      <w:r>
        <w:t>，</w:t>
      </w:r>
    </w:p>
    <w:p>
      <w:pPr>
        <w:pStyle w:val="177"/>
        <w:spacing w:line="240" w:lineRule="auto"/>
      </w:pPr>
      <w:r>
        <w:t xml:space="preserve">所以设 </w:t>
      </w:r>
      <m:oMath>
        <m:r>
          <w:rPr>
            <w:rFonts w:ascii="Cambria Math" w:hAnsi="Cambria Math"/>
          </w:rPr>
          <m:t>∠ABF=∠EBF=α=∠BFH</m:t>
        </m:r>
      </m:oMath>
      <w:r>
        <w:t>，</w:t>
      </w:r>
      <m:oMath>
        <m:r>
          <w:rPr>
            <w:rFonts w:ascii="Cambria Math" w:hAnsi="Cambria Math"/>
          </w:rPr>
          <m:t>∠DCG=∠ECG=β=∠CFH</m:t>
        </m:r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∠ECF=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−β</m:t>
        </m:r>
      </m:oMath>
      <w:r>
        <w:t>，</w:t>
      </w:r>
      <m:oMath>
        <m:r>
          <w:rPr>
            <w:rFonts w:ascii="Cambria Math" w:hAnsi="Cambria Math"/>
          </w:rPr>
          <m:t>∠BFC=∠BFH−∠CFH=α−β</m:t>
        </m:r>
      </m:oMath>
      <w:r>
        <w:t>，</w:t>
      </w:r>
    </w:p>
    <w:p>
      <w:pPr>
        <w:pStyle w:val="177"/>
        <w:spacing w:line="240" w:lineRule="auto"/>
      </w:pPr>
      <w:r>
        <w:t xml:space="preserve">所以四边形 </w:t>
      </w:r>
      <m:oMath>
        <m:r>
          <w:rPr>
            <w:rFonts w:ascii="Cambria Math" w:hAnsi="Cambria Math"/>
          </w:rPr>
          <m:t>BFCE</m:t>
        </m:r>
      </m:oMath>
      <w:r>
        <w:t xml:space="preserve"> 中，</w:t>
      </w:r>
      <m:oMath>
        <m:r>
          <w:rPr>
            <w:rFonts w:ascii="Cambria Math" w:hAnsi="Cambria Math"/>
          </w:rPr>
          <m:t>∠E+∠BFC=</m:t>
        </m:r>
        <m:sSup>
          <m:sSupPr/>
          <m:e>
            <m:r>
              <w:rPr>
                <w:rFonts w:ascii="Cambria Math" w:hAnsi="Cambria Math"/>
              </w:rPr>
              <m:t>360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−α−</m:t>
        </m:r>
        <m:d>
          <m:dPr/>
          <m:e>
            <m:sSup>
              <m:sSupPr/>
              <m:e>
                <m:r>
                  <w:rPr>
                    <w:rFonts w:ascii="Cambria Math" w:hAnsi="Cambria Math"/>
                  </w:rPr>
                  <m:t>180</m:t>
                </m:r>
              </m:e>
              <m:sup>
                <m:r>
                  <w:rPr>
                    <w:rFonts w:ascii="Cambria Math" w:hAnsi="Cambria Math"/>
                  </w:rPr>
                  <m:t>∘</m:t>
                </m:r>
              </m:sup>
            </m:sSup>
            <m:r>
              <w:rPr>
                <w:rFonts w:ascii="Cambria Math" w:hAnsi="Cambria Math"/>
              </w:rPr>
              <m:t>−β</m:t>
            </m:r>
          </m:e>
        </m:d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d>
          <m:dPr/>
          <m:e>
            <m:r>
              <w:rPr>
                <w:rFonts w:ascii="Cambria Math" w:hAnsi="Cambria Math"/>
              </w:rPr>
              <m:t>α−β</m:t>
            </m:r>
          </m:e>
        </m:d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−∠BFC</m:t>
        </m:r>
      </m:oMath>
      <w:r>
        <w:t>，</w:t>
      </w:r>
    </w:p>
    <w:p>
      <w:pPr>
        <w:pStyle w:val="177"/>
        <w:spacing w:line="240" w:lineRule="auto"/>
      </w:pPr>
      <w:r>
        <w:t xml:space="preserve">即 </w:t>
      </w:r>
      <m:oMath>
        <m:r>
          <w:rPr>
            <w:rFonts w:ascii="Cambria Math" w:hAnsi="Cambria Math"/>
          </w:rPr>
          <m:t>∠E+2∠BFC=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又因为 </w:t>
      </w:r>
      <m:oMath>
        <m:r>
          <w:rPr>
            <w:rFonts w:ascii="Cambria Math" w:hAnsi="Cambria Math"/>
          </w:rPr>
          <m:t>∠E−∠BFC=</m:t>
        </m:r>
        <m:sSup>
          <m:sSupPr/>
          <m:e>
            <m:r>
              <w:rPr>
                <w:rFonts w:ascii="Cambria Math" w:hAnsi="Cambria Math"/>
              </w:rPr>
              <m:t>42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∠BFC=∠E−</m:t>
        </m:r>
        <m:sSup>
          <m:sSupPr/>
          <m:e>
            <m:r>
              <w:rPr>
                <w:rFonts w:ascii="Cambria Math" w:hAnsi="Cambria Math"/>
              </w:rPr>
              <m:t>42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∠E+2</m:t>
        </m:r>
        <m:d>
          <m:dPr/>
          <m:e>
            <m:r>
              <w:rPr>
                <w:rFonts w:ascii="Cambria Math" w:hAnsi="Cambria Math"/>
              </w:rPr>
              <m:t>∠E−</m:t>
            </m:r>
            <m:sSup>
              <m:sSupPr/>
              <m:e>
                <m:r>
                  <w:rPr>
                    <w:rFonts w:ascii="Cambria Math" w:hAnsi="Cambria Math"/>
                  </w:rPr>
                  <m:t>42</m:t>
                </m:r>
              </m:e>
              <m:sup>
                <m:r>
                  <w:rPr>
                    <w:rFonts w:ascii="Cambria Math" w:hAnsi="Cambria Math"/>
                  </w:rPr>
                  <m:t>∘</m:t>
                </m:r>
              </m:sup>
            </m:sSup>
          </m:e>
        </m:d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∠E=</m:t>
        </m:r>
        <m:sSup>
          <m:sSupPr/>
          <m:e>
            <m:r>
              <w:rPr>
                <w:rFonts w:ascii="Cambria Math" w:hAnsi="Cambria Math"/>
              </w:rPr>
              <m:t>88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>30. （1） 假命题．</w:t>
      </w:r>
    </w:p>
    <w:p>
      <w:pPr>
        <w:pStyle w:val="177"/>
        <w:spacing w:line="240" w:lineRule="auto"/>
      </w:pPr>
      <w:r>
        <w:t>如图所示，</w:t>
      </w:r>
    </w:p>
    <w:p>
      <w:pPr>
        <w:pStyle w:val="177"/>
        <w:spacing w:line="240" w:lineRule="auto"/>
      </w:pPr>
      <w:r>
        <w:rPr>
          <w:position w:val="-77"/>
        </w:rPr>
        <w:drawing>
          <wp:inline distT="0" distB="0" distL="114300" distR="114300">
            <wp:extent cx="1438275" cy="111442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在等腰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∠B=∠ACB</m:t>
        </m:r>
      </m:oMath>
      <w:r>
        <w:t>，</w:t>
      </w:r>
      <m:oMath>
        <m:r>
          <w:rPr>
            <w:rFonts w:ascii="Cambria Math" w:hAnsi="Cambria Math"/>
          </w:rPr>
          <m:t>∠ACD+∠ACB=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则 </w:t>
      </w:r>
      <m:oMath>
        <m:r>
          <w:rPr>
            <w:rFonts w:ascii="Cambria Math" w:hAnsi="Cambria Math"/>
          </w:rPr>
          <m:t>∠B+∠ACD=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，但 </w:t>
      </w:r>
      <m:oMath>
        <m:r>
          <w:rPr>
            <w:rFonts w:ascii="Cambria Math" w:hAnsi="Cambria Math"/>
          </w:rPr>
          <m:t>∠B</m:t>
        </m:r>
      </m:oMath>
      <w:r>
        <w:t xml:space="preserve"> 与 </w:t>
      </w:r>
      <m:oMath>
        <m:r>
          <w:rPr>
            <w:rFonts w:ascii="Cambria Math" w:hAnsi="Cambria Math"/>
          </w:rPr>
          <m:t>∠ACD</m:t>
        </m:r>
      </m:oMath>
      <w:r>
        <w:t xml:space="preserve"> 不是邻补角．</w:t>
      </w:r>
    </w:p>
    <w:p>
      <w:pPr>
        <w:pStyle w:val="177"/>
        <w:spacing w:line="240" w:lineRule="auto"/>
      </w:pPr>
      <w:r>
        <w:t>      （2） 假命题．</w:t>
      </w:r>
    </w:p>
    <w:p>
      <w:pPr>
        <w:pStyle w:val="177"/>
        <w:spacing w:line="240" w:lineRule="auto"/>
      </w:pPr>
      <w:r>
        <w:t xml:space="preserve">例如 </w:t>
      </w:r>
      <m:oMath>
        <m:r>
          <w:rPr>
            <w:rFonts w:ascii="Cambria Math" w:hAnsi="Cambria Math"/>
          </w:rPr>
          <m:t>a=9</m:t>
        </m:r>
      </m:oMath>
      <w:r>
        <w:t>，</w:t>
      </w:r>
      <m:oMath>
        <m:r>
          <w:rPr>
            <w:rFonts w:ascii="Cambria Math" w:hAnsi="Cambria Math"/>
          </w:rPr>
          <m:t>b=1</m:t>
        </m:r>
      </m:oMath>
      <w:r>
        <w:t>，</w:t>
      </w:r>
      <m:oMath>
        <m:r>
          <w:rPr>
            <w:rFonts w:ascii="Cambria Math" w:hAnsi="Cambria Math"/>
          </w:rPr>
          <m:t>c=8</m:t>
        </m:r>
      </m:oMath>
      <w:r>
        <w:t>，</w:t>
      </w:r>
      <m:oMath>
        <m:r>
          <w:rPr>
            <w:rFonts w:ascii="Cambria Math" w:hAnsi="Cambria Math"/>
          </w:rPr>
          <m:t>9+1&gt;8</m:t>
        </m:r>
      </m:oMath>
      <w:r>
        <w:t xml:space="preserve">，但 </w:t>
      </w:r>
      <m:oMath>
        <m:r>
          <w:rPr>
            <w:rFonts w:ascii="Cambria Math" w:hAnsi="Cambria Math"/>
          </w:rPr>
          <m:t>1+8=9</m:t>
        </m:r>
      </m:oMath>
      <w:r>
        <w:t>，构不成三角形．</w:t>
      </w:r>
    </w:p>
    <w:p>
      <w:pPr>
        <w:pStyle w:val="177"/>
        <w:spacing w:line="240" w:lineRule="auto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8666BF8"/>
    <w:rsid w:val="3A7E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qFormat="1"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4">
    <w:name w:val="Light Shading"/>
    <w:basedOn w:val="32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2">
    <w:name w:val="Colorful Shading Accent 1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2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3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5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6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List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qFormat/>
    <w:uiPriority w:val="99"/>
  </w:style>
  <w:style w:type="character" w:customStyle="1" w:styleId="143">
    <w:name w:val="正文文本 2 Char"/>
    <w:basedOn w:val="132"/>
    <w:link w:val="28"/>
    <w:qFormat/>
    <w:uiPriority w:val="99"/>
  </w:style>
  <w:style w:type="character" w:customStyle="1" w:styleId="144">
    <w:name w:val="正文文本 3 Char"/>
    <w:basedOn w:val="1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qFormat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uiPriority w:val="0"/>
  </w:style>
  <w:style w:type="character" w:customStyle="1" w:styleId="153">
    <w:name w:val="宏文本 Char"/>
    <w:basedOn w:val="132"/>
    <w:link w:val="2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132"/>
    <w:link w:val="154"/>
    <w:uiPriority w:val="29"/>
    <w:rPr>
      <w:i/>
      <w:iCs/>
      <w:color w:val="000000" w:themeColor="text1"/>
    </w:rPr>
  </w:style>
  <w:style w:type="character" w:customStyle="1" w:styleId="156">
    <w:name w:val="标题 4 Char"/>
    <w:basedOn w:val="132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132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1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1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uiPriority w:val="58"/>
  </w:style>
  <w:style w:type="table" w:customStyle="1" w:styleId="171">
    <w:name w:val="竖排选项"/>
    <w:basedOn w:val="32"/>
    <w:uiPriority w:val="58"/>
  </w:style>
  <w:style w:type="character" w:customStyle="1" w:styleId="172">
    <w:name w:val="页眉 Char"/>
    <w:basedOn w:val="132"/>
    <w:link w:val="25"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2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2022-12-15T05:26:26Z</dcterms:created>
  <dc:creator>Administrator</dc:creator>
  <cp:lastModifiedBy>Administrator</cp:lastModifiedBy>
  <dcterms:modified xsi:type="dcterms:W3CDTF">2022-12-15T05:51:55Z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