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56"/>
        <w:ind w:left="292" w:right="0" w:firstLine="0"/>
        <w:jc w:val="left"/>
        <w:rPr>
          <w:sz w:val="24"/>
        </w:rPr>
      </w:pPr>
      <w:r>
        <w:rPr>
          <w:spacing w:val="-2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12661900</wp:posOffset>
            </wp:positionV>
            <wp:extent cx="266700" cy="419100"/>
            <wp:effectExtent l="0" t="0" r="0" b="0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2"/>
          <w:sz w:val="24"/>
        </w:rPr>
        <w:t>绝密★启用前</w:t>
      </w:r>
    </w:p>
    <w:p>
      <w:pPr>
        <w:spacing w:before="1" w:line="240" w:lineRule="auto"/>
        <w:rPr>
          <w:sz w:val="35"/>
        </w:rPr>
      </w:pPr>
      <w:r>
        <w:br w:type="column"/>
      </w:r>
    </w:p>
    <w:p>
      <w:pPr>
        <w:spacing w:before="0"/>
        <w:ind w:left="292" w:right="0" w:firstLine="0"/>
        <w:jc w:val="left"/>
        <w:rPr>
          <w:sz w:val="36"/>
        </w:rPr>
      </w:pPr>
      <w:r>
        <w:rPr>
          <w:spacing w:val="-2"/>
          <w:sz w:val="36"/>
        </w:rPr>
        <w:t>九年级期末质量检测</w:t>
      </w:r>
    </w:p>
    <w:p>
      <w:pPr>
        <w:tabs>
          <w:tab w:val="left" w:pos="4562"/>
        </w:tabs>
        <w:spacing w:before="119"/>
        <w:ind w:left="703" w:right="0" w:firstLine="0"/>
        <w:jc w:val="left"/>
        <w:rPr>
          <w:sz w:val="24"/>
        </w:rPr>
      </w:pPr>
      <w:r>
        <w:rPr>
          <w:sz w:val="44"/>
        </w:rPr>
        <w:t>化</w:t>
      </w:r>
      <w:r>
        <w:rPr>
          <w:spacing w:val="-4"/>
          <w:sz w:val="44"/>
        </w:rPr>
        <w:t xml:space="preserve"> </w:t>
      </w:r>
      <w:r>
        <w:rPr>
          <w:sz w:val="44"/>
        </w:rPr>
        <w:t>学</w:t>
      </w:r>
      <w:r>
        <w:rPr>
          <w:spacing w:val="-3"/>
          <w:sz w:val="44"/>
        </w:rPr>
        <w:t xml:space="preserve"> </w:t>
      </w:r>
      <w:r>
        <w:rPr>
          <w:sz w:val="44"/>
        </w:rPr>
        <w:t>试</w:t>
      </w:r>
      <w:r>
        <w:rPr>
          <w:spacing w:val="-4"/>
          <w:sz w:val="44"/>
        </w:rPr>
        <w:t xml:space="preserve"> </w:t>
      </w:r>
      <w:r>
        <w:rPr>
          <w:spacing w:val="-10"/>
          <w:sz w:val="44"/>
        </w:rPr>
        <w:t>题</w:t>
      </w:r>
      <w:r>
        <w:rPr>
          <w:sz w:val="44"/>
        </w:rPr>
        <w:tab/>
      </w:r>
      <w:r>
        <w:rPr>
          <w:rFonts w:ascii="Times New Roman" w:eastAsia="Times New Roman"/>
          <w:sz w:val="24"/>
        </w:rPr>
        <w:t xml:space="preserve">2023 </w:t>
      </w:r>
      <w:r>
        <w:rPr>
          <w:sz w:val="24"/>
        </w:rPr>
        <w:t>年</w:t>
      </w:r>
      <w:r>
        <w:rPr>
          <w:spacing w:val="-60"/>
          <w:sz w:val="24"/>
        </w:rPr>
        <w:t xml:space="preserve"> </w:t>
      </w:r>
      <w:r>
        <w:rPr>
          <w:rFonts w:ascii="Times New Roman" w:eastAsia="Times New Roman"/>
          <w:sz w:val="24"/>
        </w:rPr>
        <w:t xml:space="preserve">1 </w:t>
      </w:r>
      <w:r>
        <w:rPr>
          <w:spacing w:val="-10"/>
          <w:sz w:val="24"/>
        </w:rPr>
        <w:t>月</w:t>
      </w:r>
    </w:p>
    <w:p>
      <w:pPr>
        <w:spacing w:after="0"/>
        <w:jc w:val="left"/>
        <w:rPr>
          <w:sz w:val="24"/>
        </w:rPr>
        <w:sectPr>
          <w:headerReference r:id="rId3" w:type="default"/>
          <w:footerReference r:id="rId4" w:type="default"/>
          <w:type w:val="continuous"/>
          <w:pgSz w:w="10320" w:h="14580"/>
          <w:pgMar w:top="1080" w:right="860" w:bottom="1200" w:left="840" w:header="454" w:footer="1018" w:gutter="0"/>
          <w:pgNumType w:start="1"/>
          <w:cols w:equalWidth="0" w:num="2">
            <w:col w:w="1773" w:space="713"/>
            <w:col w:w="6134"/>
          </w:cols>
        </w:sectPr>
      </w:pPr>
    </w:p>
    <w:p>
      <w:pPr>
        <w:pStyle w:val="2"/>
        <w:spacing w:before="72"/>
        <w:ind w:left="712"/>
        <w:rPr>
          <w:rFonts w:ascii="Times New Roman" w:eastAsia="Times New Roman"/>
        </w:rPr>
      </w:pPr>
      <w:r>
        <w:rPr>
          <w:spacing w:val="-3"/>
          <w:w w:val="95"/>
        </w:rPr>
        <w:t xml:space="preserve">本试题共 </w:t>
      </w:r>
      <w:r>
        <w:rPr>
          <w:rFonts w:ascii="Times New Roman" w:eastAsia="Times New Roman"/>
          <w:w w:val="95"/>
        </w:rPr>
        <w:t>8</w:t>
      </w:r>
      <w:r>
        <w:rPr>
          <w:rFonts w:ascii="Times New Roman" w:eastAsia="Times New Roman"/>
          <w:spacing w:val="33"/>
        </w:rPr>
        <w:t xml:space="preserve"> </w:t>
      </w:r>
      <w:r>
        <w:rPr>
          <w:spacing w:val="-3"/>
          <w:w w:val="95"/>
        </w:rPr>
        <w:t xml:space="preserve">页。选择题部分 </w:t>
      </w:r>
      <w:r>
        <w:rPr>
          <w:rFonts w:ascii="Times New Roman" w:eastAsia="Times New Roman"/>
          <w:w w:val="95"/>
        </w:rPr>
        <w:t>40</w:t>
      </w:r>
      <w:r>
        <w:rPr>
          <w:rFonts w:ascii="Times New Roman" w:eastAsia="Times New Roman"/>
          <w:spacing w:val="33"/>
        </w:rPr>
        <w:t xml:space="preserve"> </w:t>
      </w:r>
      <w:r>
        <w:rPr>
          <w:spacing w:val="-2"/>
          <w:w w:val="95"/>
        </w:rPr>
        <w:t xml:space="preserve">分，非选择题部分 </w:t>
      </w:r>
      <w:r>
        <w:rPr>
          <w:rFonts w:ascii="Times New Roman" w:eastAsia="Times New Roman"/>
          <w:w w:val="95"/>
        </w:rPr>
        <w:t>60</w:t>
      </w:r>
      <w:r>
        <w:rPr>
          <w:rFonts w:ascii="Times New Roman" w:eastAsia="Times New Roman"/>
          <w:spacing w:val="32"/>
        </w:rPr>
        <w:t xml:space="preserve"> </w:t>
      </w:r>
      <w:r>
        <w:rPr>
          <w:spacing w:val="-3"/>
          <w:w w:val="95"/>
        </w:rPr>
        <w:t xml:space="preserve">分，满分 </w:t>
      </w:r>
      <w:r>
        <w:rPr>
          <w:rFonts w:ascii="Times New Roman" w:eastAsia="Times New Roman"/>
          <w:w w:val="95"/>
        </w:rPr>
        <w:t>100</w:t>
      </w:r>
      <w:r>
        <w:rPr>
          <w:rFonts w:ascii="Times New Roman" w:eastAsia="Times New Roman"/>
          <w:spacing w:val="32"/>
        </w:rPr>
        <w:t xml:space="preserve"> </w:t>
      </w:r>
      <w:r>
        <w:rPr>
          <w:spacing w:val="-2"/>
          <w:w w:val="95"/>
        </w:rPr>
        <w:t xml:space="preserve">分。考试用时 </w:t>
      </w:r>
      <w:r>
        <w:rPr>
          <w:rFonts w:ascii="Times New Roman" w:eastAsia="Times New Roman"/>
          <w:spacing w:val="-5"/>
          <w:w w:val="95"/>
        </w:rPr>
        <w:t>60</w:t>
      </w:r>
    </w:p>
    <w:p>
      <w:pPr>
        <w:pStyle w:val="2"/>
        <w:spacing w:before="76"/>
      </w:pPr>
      <w:r>
        <w:rPr>
          <w:spacing w:val="-4"/>
          <w:w w:val="95"/>
        </w:rPr>
        <w:t>分钟。</w:t>
      </w:r>
    </w:p>
    <w:p>
      <w:pPr>
        <w:pStyle w:val="2"/>
        <w:spacing w:before="77" w:line="309" w:lineRule="auto"/>
        <w:ind w:left="712" w:right="168"/>
      </w:pPr>
      <w:r>
        <w:rPr>
          <w:spacing w:val="-5"/>
          <w:w w:val="99"/>
        </w:rPr>
        <w:t>答题前，请考生务必将自己的学校、姓名、准考证号、座号写在答题卡的规定位置。</w:t>
      </w:r>
      <w:r>
        <w:rPr>
          <w:spacing w:val="-8"/>
          <w:w w:val="99"/>
        </w:rPr>
        <w:t>答题时，选择题部分每小题选出答案后，用</w:t>
      </w:r>
      <w:r>
        <w:rPr>
          <w:spacing w:val="-50"/>
        </w:rPr>
        <w:t xml:space="preserve"> </w:t>
      </w:r>
      <w:r>
        <w:rPr>
          <w:rFonts w:ascii="Times New Roman" w:eastAsia="Times New Roman"/>
          <w:spacing w:val="1"/>
          <w:w w:val="99"/>
        </w:rPr>
        <w:t>2</w:t>
      </w:r>
      <w:r>
        <w:rPr>
          <w:rFonts w:ascii="Times New Roman" w:eastAsia="Times New Roman"/>
          <w:w w:val="99"/>
        </w:rPr>
        <w:t>B</w:t>
      </w:r>
      <w:r>
        <w:rPr>
          <w:rFonts w:ascii="Times New Roman" w:eastAsia="Times New Roman"/>
        </w:rPr>
        <w:t xml:space="preserve"> </w:t>
      </w:r>
      <w:r>
        <w:rPr>
          <w:spacing w:val="-1"/>
          <w:w w:val="99"/>
        </w:rPr>
        <w:t>铅笔把答题卡上对应题目的答案标号</w:t>
      </w:r>
    </w:p>
    <w:p>
      <w:pPr>
        <w:pStyle w:val="2"/>
        <w:spacing w:line="309" w:lineRule="auto"/>
        <w:ind w:right="272"/>
        <w:jc w:val="both"/>
      </w:pPr>
      <w:r>
        <w:rPr>
          <w:spacing w:val="-9"/>
          <w:w w:val="99"/>
        </w:rPr>
        <w:t>涂黑；如需改动，用橡皮擦干净后，再选涂其他答案标号。非选择题部分，用</w:t>
      </w:r>
      <w:r>
        <w:rPr>
          <w:spacing w:val="-53"/>
        </w:rPr>
        <w:t xml:space="preserve"> </w:t>
      </w:r>
      <w:r>
        <w:rPr>
          <w:rFonts w:ascii="Times New Roman" w:eastAsia="Times New Roman"/>
          <w:spacing w:val="1"/>
          <w:w w:val="99"/>
        </w:rPr>
        <w:t>0</w:t>
      </w:r>
      <w:r>
        <w:rPr>
          <w:rFonts w:ascii="Times New Roman" w:eastAsia="Times New Roman"/>
          <w:w w:val="99"/>
        </w:rPr>
        <w:t>.5</w:t>
      </w:r>
      <w:r>
        <w:rPr>
          <w:rFonts w:ascii="Times New Roman" w:eastAsia="Times New Roman"/>
          <w:spacing w:val="1"/>
        </w:rPr>
        <w:t xml:space="preserve"> </w:t>
      </w:r>
      <w:r>
        <w:rPr>
          <w:w w:val="99"/>
        </w:rPr>
        <w:t>毫米黑</w:t>
      </w:r>
      <w:r>
        <w:rPr>
          <w:spacing w:val="1"/>
          <w:w w:val="99"/>
        </w:rPr>
        <w:t>色签字笔在答题卡上题号所提示的答题区域作答。直接在试题上作答无效。本考试不允</w:t>
      </w:r>
      <w:r>
        <w:rPr>
          <w:spacing w:val="-1"/>
          <w:w w:val="99"/>
        </w:rPr>
        <w:t>许使用计算器。</w:t>
      </w:r>
    </w:p>
    <w:p>
      <w:pPr>
        <w:pStyle w:val="2"/>
        <w:spacing w:line="267" w:lineRule="exact"/>
        <w:ind w:left="712"/>
      </w:pPr>
      <w:r>
        <w:rPr>
          <w:spacing w:val="-1"/>
          <w:w w:val="95"/>
        </w:rPr>
        <w:t>考试结束后，将本试题和答题卡一并交回。</w:t>
      </w:r>
    </w:p>
    <w:p>
      <w:pPr>
        <w:pStyle w:val="2"/>
        <w:ind w:left="0"/>
        <w:rPr>
          <w:sz w:val="20"/>
        </w:rPr>
      </w:pPr>
    </w:p>
    <w:p>
      <w:pPr>
        <w:pStyle w:val="2"/>
        <w:tabs>
          <w:tab w:val="left" w:pos="3753"/>
          <w:tab w:val="left" w:pos="4365"/>
          <w:tab w:val="left" w:pos="4989"/>
          <w:tab w:val="left" w:pos="5613"/>
          <w:tab w:val="left" w:pos="6331"/>
          <w:tab w:val="left" w:pos="7094"/>
          <w:tab w:val="left" w:pos="7778"/>
        </w:tabs>
        <w:spacing w:before="167"/>
        <w:ind w:left="712"/>
        <w:rPr>
          <w:rFonts w:ascii="Times New Roman" w:eastAsia="Times New Roman"/>
        </w:rPr>
      </w:pPr>
      <w:r>
        <w:rPr>
          <w:w w:val="95"/>
        </w:rPr>
        <w:t>可能用到的相对原子质量：</w:t>
      </w:r>
      <w:r>
        <w:rPr>
          <w:rFonts w:ascii="Times New Roman" w:eastAsia="Times New Roman"/>
          <w:w w:val="95"/>
        </w:rPr>
        <w:t>H</w:t>
      </w:r>
      <w:r>
        <w:rPr>
          <w:rFonts w:ascii="Times New Roman" w:eastAsia="Times New Roman"/>
          <w:spacing w:val="30"/>
        </w:rPr>
        <w:t xml:space="preserve">  </w:t>
      </w:r>
      <w:r>
        <w:rPr>
          <w:rFonts w:ascii="Times New Roman" w:eastAsia="Times New Roman"/>
          <w:spacing w:val="-10"/>
          <w:w w:val="95"/>
        </w:rPr>
        <w:t>1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rPr>
          <w:rFonts w:ascii="Times New Roman" w:eastAsia="Times New Roman"/>
          <w:spacing w:val="-2"/>
        </w:rPr>
        <w:t xml:space="preserve"> </w:t>
      </w:r>
      <w:r>
        <w:rPr>
          <w:rFonts w:ascii="Times New Roman" w:eastAsia="Times New Roman"/>
          <w:spacing w:val="-5"/>
        </w:rPr>
        <w:t>12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N</w:t>
      </w:r>
      <w:r>
        <w:rPr>
          <w:rFonts w:ascii="Times New Roman" w:eastAsia="Times New Roman"/>
          <w:spacing w:val="-2"/>
        </w:rPr>
        <w:t xml:space="preserve"> </w:t>
      </w:r>
      <w:r>
        <w:rPr>
          <w:rFonts w:ascii="Times New Roman" w:eastAsia="Times New Roman"/>
          <w:spacing w:val="-5"/>
        </w:rPr>
        <w:t>14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O</w:t>
      </w:r>
      <w:r>
        <w:rPr>
          <w:rFonts w:ascii="Times New Roman" w:eastAsia="Times New Roman"/>
          <w:spacing w:val="-2"/>
        </w:rPr>
        <w:t xml:space="preserve"> </w:t>
      </w:r>
      <w:r>
        <w:rPr>
          <w:rFonts w:ascii="Times New Roman" w:eastAsia="Times New Roman"/>
          <w:spacing w:val="-5"/>
        </w:rPr>
        <w:t>16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Na</w:t>
      </w:r>
      <w:r>
        <w:rPr>
          <w:rFonts w:ascii="Times New Roman" w:eastAsia="Times New Roman"/>
          <w:spacing w:val="-2"/>
        </w:rPr>
        <w:t xml:space="preserve"> </w:t>
      </w:r>
      <w:r>
        <w:rPr>
          <w:rFonts w:ascii="Times New Roman" w:eastAsia="Times New Roman"/>
          <w:spacing w:val="-5"/>
        </w:rPr>
        <w:t>23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Mg</w:t>
      </w:r>
      <w:r>
        <w:rPr>
          <w:rFonts w:ascii="Times New Roman" w:eastAsia="Times New Roman"/>
          <w:spacing w:val="-4"/>
        </w:rPr>
        <w:t xml:space="preserve"> </w:t>
      </w:r>
      <w:r>
        <w:rPr>
          <w:rFonts w:ascii="Times New Roman" w:eastAsia="Times New Roman"/>
          <w:spacing w:val="-5"/>
        </w:rPr>
        <w:t>24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Al</w:t>
      </w:r>
      <w:r>
        <w:rPr>
          <w:rFonts w:ascii="Times New Roman" w:eastAsia="Times New Roman"/>
          <w:spacing w:val="-1"/>
        </w:rPr>
        <w:t xml:space="preserve"> </w:t>
      </w:r>
      <w:r>
        <w:rPr>
          <w:rFonts w:ascii="Times New Roman" w:eastAsia="Times New Roman"/>
          <w:spacing w:val="-5"/>
        </w:rPr>
        <w:t>27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S</w:t>
      </w:r>
      <w:r>
        <w:rPr>
          <w:rFonts w:ascii="Times New Roman" w:eastAsia="Times New Roman"/>
          <w:spacing w:val="-3"/>
        </w:rPr>
        <w:t xml:space="preserve"> </w:t>
      </w:r>
      <w:r>
        <w:rPr>
          <w:rFonts w:ascii="Times New Roman" w:eastAsia="Times New Roman"/>
          <w:spacing w:val="-5"/>
        </w:rPr>
        <w:t>32</w:t>
      </w:r>
    </w:p>
    <w:p>
      <w:pPr>
        <w:pStyle w:val="2"/>
        <w:spacing w:before="91"/>
        <w:jc w:val="both"/>
        <w:rPr>
          <w:rFonts w:ascii="Times New Roman"/>
        </w:rPr>
      </w:pPr>
      <w:r>
        <w:rPr>
          <w:rFonts w:ascii="Times New Roman"/>
        </w:rPr>
        <w:t>Cl</w:t>
      </w:r>
      <w:r>
        <w:rPr>
          <w:rFonts w:ascii="Times New Roman"/>
          <w:spacing w:val="1"/>
        </w:rPr>
        <w:t xml:space="preserve"> </w:t>
      </w:r>
      <w:r>
        <w:rPr>
          <w:rFonts w:ascii="Times New Roman"/>
        </w:rPr>
        <w:t>35.5</w:t>
      </w:r>
      <w:r>
        <w:rPr>
          <w:rFonts w:ascii="Times New Roman"/>
          <w:spacing w:val="49"/>
        </w:rPr>
        <w:t xml:space="preserve">  </w:t>
      </w:r>
      <w:r>
        <w:rPr>
          <w:rFonts w:ascii="Times New Roman"/>
        </w:rPr>
        <w:t>K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39</w:t>
      </w:r>
      <w:r>
        <w:rPr>
          <w:rFonts w:ascii="Times New Roman"/>
          <w:spacing w:val="50"/>
        </w:rPr>
        <w:t xml:space="preserve">  </w:t>
      </w:r>
      <w:r>
        <w:rPr>
          <w:rFonts w:ascii="Times New Roman"/>
        </w:rPr>
        <w:t>Ca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40</w:t>
      </w:r>
      <w:r>
        <w:rPr>
          <w:rFonts w:ascii="Times New Roman"/>
          <w:spacing w:val="75"/>
          <w:w w:val="150"/>
        </w:rPr>
        <w:t xml:space="preserve">  </w:t>
      </w:r>
      <w:r>
        <w:rPr>
          <w:rFonts w:ascii="Times New Roman"/>
        </w:rPr>
        <w:t>Fe</w:t>
      </w:r>
      <w:r>
        <w:rPr>
          <w:rFonts w:ascii="Times New Roman"/>
          <w:spacing w:val="2"/>
        </w:rPr>
        <w:t xml:space="preserve"> </w:t>
      </w:r>
      <w:r>
        <w:rPr>
          <w:rFonts w:ascii="Times New Roman"/>
        </w:rPr>
        <w:t>56</w:t>
      </w:r>
      <w:r>
        <w:rPr>
          <w:rFonts w:ascii="Times New Roman"/>
          <w:spacing w:val="50"/>
        </w:rPr>
        <w:t xml:space="preserve">  </w:t>
      </w:r>
      <w:r>
        <w:rPr>
          <w:rFonts w:ascii="Times New Roman"/>
        </w:rPr>
        <w:t>Cu 64</w:t>
      </w:r>
      <w:r>
        <w:rPr>
          <w:rFonts w:ascii="Times New Roman"/>
          <w:spacing w:val="50"/>
        </w:rPr>
        <w:t xml:space="preserve">  </w:t>
      </w:r>
      <w:r>
        <w:rPr>
          <w:rFonts w:ascii="Times New Roman"/>
        </w:rPr>
        <w:t>Zn 65</w:t>
      </w:r>
      <w:r>
        <w:rPr>
          <w:rFonts w:ascii="Times New Roman"/>
          <w:spacing w:val="50"/>
        </w:rPr>
        <w:t xml:space="preserve">  </w:t>
      </w:r>
      <w:r>
        <w:rPr>
          <w:rFonts w:ascii="Times New Roman"/>
        </w:rPr>
        <w:t>Ag 108</w:t>
      </w:r>
      <w:r>
        <w:rPr>
          <w:rFonts w:ascii="Times New Roman"/>
          <w:spacing w:val="49"/>
        </w:rPr>
        <w:t xml:space="preserve">  </w:t>
      </w:r>
      <w:r>
        <w:rPr>
          <w:rFonts w:ascii="Times New Roman"/>
        </w:rPr>
        <w:t>Ba</w:t>
      </w:r>
      <w:r>
        <w:rPr>
          <w:rFonts w:ascii="Times New Roman"/>
          <w:spacing w:val="3"/>
        </w:rPr>
        <w:t xml:space="preserve"> </w:t>
      </w:r>
      <w:r>
        <w:rPr>
          <w:rFonts w:ascii="Times New Roman"/>
          <w:spacing w:val="-5"/>
        </w:rPr>
        <w:t>137</w:t>
      </w:r>
    </w:p>
    <w:p>
      <w:pPr>
        <w:tabs>
          <w:tab w:val="left" w:pos="1842"/>
        </w:tabs>
        <w:spacing w:before="191"/>
        <w:ind w:left="18" w:right="0" w:firstLine="0"/>
        <w:jc w:val="center"/>
        <w:rPr>
          <w:sz w:val="28"/>
        </w:rPr>
      </w:pPr>
      <w:r>
        <w:rPr>
          <w:spacing w:val="-2"/>
          <w:sz w:val="28"/>
        </w:rPr>
        <w:t>选择题部</w:t>
      </w:r>
      <w:r>
        <w:rPr>
          <w:spacing w:val="-10"/>
          <w:sz w:val="28"/>
        </w:rPr>
        <w:t>分</w:t>
      </w:r>
      <w:r>
        <w:rPr>
          <w:sz w:val="28"/>
        </w:rPr>
        <w:tab/>
      </w:r>
      <w:r>
        <w:rPr>
          <w:sz w:val="28"/>
        </w:rPr>
        <w:t>共</w:t>
      </w:r>
      <w:r>
        <w:rPr>
          <w:spacing w:val="-73"/>
          <w:sz w:val="28"/>
        </w:rPr>
        <w:t xml:space="preserve"> </w:t>
      </w:r>
      <w:r>
        <w:rPr>
          <w:rFonts w:ascii="Times New Roman" w:eastAsia="Times New Roman"/>
          <w:b/>
          <w:sz w:val="28"/>
        </w:rPr>
        <w:t>40</w:t>
      </w:r>
      <w:r>
        <w:rPr>
          <w:rFonts w:ascii="Times New Roman" w:eastAsia="Times New Roman"/>
          <w:b/>
          <w:spacing w:val="-1"/>
          <w:sz w:val="28"/>
        </w:rPr>
        <w:t xml:space="preserve"> </w:t>
      </w:r>
      <w:r>
        <w:rPr>
          <w:spacing w:val="-10"/>
          <w:sz w:val="28"/>
        </w:rPr>
        <w:t>分</w:t>
      </w:r>
    </w:p>
    <w:p>
      <w:pPr>
        <w:spacing w:before="137" w:line="247" w:lineRule="auto"/>
        <w:ind w:left="292" w:right="272" w:firstLine="0"/>
        <w:jc w:val="left"/>
        <w:rPr>
          <w:sz w:val="24"/>
        </w:rPr>
      </w:pPr>
      <w:r>
        <w:rPr>
          <w:sz w:val="24"/>
        </w:rPr>
        <w:t>一、单项选择题（</w:t>
      </w:r>
      <w:r>
        <w:rPr>
          <w:spacing w:val="-9"/>
          <w:sz w:val="24"/>
        </w:rPr>
        <w:t xml:space="preserve">本大题共 </w:t>
      </w:r>
      <w:r>
        <w:rPr>
          <w:rFonts w:ascii="Times New Roman" w:eastAsia="Times New Roman"/>
          <w:b/>
          <w:sz w:val="24"/>
        </w:rPr>
        <w:t xml:space="preserve">10 </w:t>
      </w:r>
      <w:r>
        <w:rPr>
          <w:spacing w:val="-7"/>
          <w:sz w:val="24"/>
        </w:rPr>
        <w:t xml:space="preserve">小题，每小题 </w:t>
      </w:r>
      <w:r>
        <w:rPr>
          <w:rFonts w:ascii="Times New Roman" w:eastAsia="Times New Roman"/>
          <w:b/>
          <w:sz w:val="24"/>
        </w:rPr>
        <w:t xml:space="preserve">2 </w:t>
      </w:r>
      <w:r>
        <w:rPr>
          <w:spacing w:val="-12"/>
          <w:sz w:val="24"/>
        </w:rPr>
        <w:t xml:space="preserve">分，共 </w:t>
      </w:r>
      <w:r>
        <w:rPr>
          <w:rFonts w:ascii="Times New Roman" w:eastAsia="Times New Roman"/>
          <w:b/>
          <w:sz w:val="24"/>
        </w:rPr>
        <w:t xml:space="preserve">20 </w:t>
      </w:r>
      <w:r>
        <w:rPr>
          <w:sz w:val="24"/>
        </w:rPr>
        <w:t>分。每小题给出的</w:t>
      </w:r>
      <w:r>
        <w:rPr>
          <w:spacing w:val="-2"/>
          <w:sz w:val="24"/>
        </w:rPr>
        <w:t>四个选项中，只有一个选项最符合题目的要求）</w:t>
      </w:r>
    </w:p>
    <w:p>
      <w:pPr>
        <w:pStyle w:val="8"/>
        <w:numPr>
          <w:ilvl w:val="0"/>
          <w:numId w:val="1"/>
        </w:numPr>
        <w:tabs>
          <w:tab w:val="left" w:pos="610"/>
        </w:tabs>
        <w:spacing w:before="13" w:after="0" w:line="240" w:lineRule="auto"/>
        <w:ind w:left="609" w:right="0" w:hanging="318"/>
        <w:jc w:val="left"/>
        <w:rPr>
          <w:sz w:val="21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991870</wp:posOffset>
            </wp:positionH>
            <wp:positionV relativeFrom="paragraph">
              <wp:posOffset>260985</wp:posOffset>
            </wp:positionV>
            <wp:extent cx="946785" cy="105727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46950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2209800</wp:posOffset>
            </wp:positionH>
            <wp:positionV relativeFrom="paragraph">
              <wp:posOffset>274955</wp:posOffset>
            </wp:positionV>
            <wp:extent cx="906145" cy="1033780"/>
            <wp:effectExtent l="0" t="0" r="0" b="0"/>
            <wp:wrapTopAndBottom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945" cy="1033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3433445</wp:posOffset>
            </wp:positionH>
            <wp:positionV relativeFrom="paragraph">
              <wp:posOffset>259715</wp:posOffset>
            </wp:positionV>
            <wp:extent cx="900430" cy="1033780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0414" cy="10340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4632325</wp:posOffset>
            </wp:positionH>
            <wp:positionV relativeFrom="paragraph">
              <wp:posOffset>264160</wp:posOffset>
            </wp:positionV>
            <wp:extent cx="926465" cy="1046480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429" cy="10466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1"/>
        </w:rPr>
        <w:t>物质世界充满了变化。下列过程中，</w:t>
      </w:r>
      <w:r>
        <w:rPr>
          <w:spacing w:val="-147"/>
          <w:w w:val="95"/>
          <w:sz w:val="21"/>
        </w:rPr>
        <w:t>没</w:t>
      </w:r>
      <w:r>
        <w:rPr>
          <w:spacing w:val="-63"/>
          <w:w w:val="95"/>
          <w:position w:val="-7"/>
          <w:sz w:val="21"/>
        </w:rPr>
        <w:t>．</w:t>
      </w:r>
      <w:r>
        <w:rPr>
          <w:spacing w:val="-146"/>
          <w:w w:val="95"/>
          <w:sz w:val="21"/>
        </w:rPr>
        <w:t>有</w:t>
      </w:r>
      <w:r>
        <w:rPr>
          <w:spacing w:val="-62"/>
          <w:w w:val="95"/>
          <w:position w:val="-7"/>
          <w:sz w:val="21"/>
        </w:rPr>
        <w:t>．</w:t>
      </w:r>
      <w:r>
        <w:rPr>
          <w:spacing w:val="-2"/>
          <w:w w:val="95"/>
          <w:sz w:val="21"/>
        </w:rPr>
        <w:t>发生化学变化的是</w:t>
      </w:r>
    </w:p>
    <w:p>
      <w:pPr>
        <w:pStyle w:val="8"/>
        <w:numPr>
          <w:ilvl w:val="1"/>
          <w:numId w:val="1"/>
        </w:numPr>
        <w:tabs>
          <w:tab w:val="left" w:pos="866"/>
          <w:tab w:val="left" w:pos="2543"/>
          <w:tab w:val="left" w:pos="4468"/>
          <w:tab w:val="left" w:pos="6395"/>
        </w:tabs>
        <w:spacing w:before="46" w:after="0" w:line="240" w:lineRule="auto"/>
        <w:ind w:left="865" w:right="0" w:hanging="363"/>
        <w:jc w:val="left"/>
        <w:rPr>
          <w:sz w:val="21"/>
        </w:rPr>
      </w:pPr>
      <w:r>
        <w:rPr>
          <w:w w:val="95"/>
          <w:sz w:val="21"/>
        </w:rPr>
        <w:t>蜡烛燃</w:t>
      </w:r>
      <w:r>
        <w:rPr>
          <w:spacing w:val="-10"/>
          <w:w w:val="95"/>
          <w:sz w:val="21"/>
        </w:rPr>
        <w:t>烧</w:t>
      </w:r>
      <w:r>
        <w:rPr>
          <w:sz w:val="21"/>
        </w:rPr>
        <w:tab/>
      </w:r>
      <w:r>
        <w:rPr>
          <w:rFonts w:ascii="Times New Roman" w:eastAsia="Times New Roman"/>
          <w:w w:val="95"/>
          <w:sz w:val="21"/>
        </w:rPr>
        <w:t>B</w:t>
      </w:r>
      <w:r>
        <w:rPr>
          <w:w w:val="95"/>
          <w:sz w:val="21"/>
        </w:rPr>
        <w:t>．冰雪融</w:t>
      </w:r>
      <w:r>
        <w:rPr>
          <w:spacing w:val="-10"/>
          <w:w w:val="95"/>
          <w:sz w:val="21"/>
        </w:rPr>
        <w:t>化</w:t>
      </w:r>
      <w:r>
        <w:rPr>
          <w:sz w:val="21"/>
        </w:rPr>
        <w:tab/>
      </w:r>
      <w:r>
        <w:rPr>
          <w:rFonts w:ascii="Times New Roman" w:eastAsia="Times New Roman"/>
          <w:w w:val="95"/>
          <w:sz w:val="21"/>
        </w:rPr>
        <w:t>C</w:t>
      </w:r>
      <w:r>
        <w:rPr>
          <w:w w:val="95"/>
          <w:sz w:val="21"/>
        </w:rPr>
        <w:t>．葡萄酿</w:t>
      </w:r>
      <w:r>
        <w:rPr>
          <w:spacing w:val="-10"/>
          <w:w w:val="95"/>
          <w:sz w:val="21"/>
        </w:rPr>
        <w:t>酒</w:t>
      </w:r>
      <w:r>
        <w:rPr>
          <w:sz w:val="21"/>
        </w:rPr>
        <w:tab/>
      </w:r>
      <w:r>
        <w:rPr>
          <w:rFonts w:ascii="Times New Roman" w:eastAsia="Times New Roman"/>
          <w:w w:val="95"/>
          <w:sz w:val="21"/>
        </w:rPr>
        <w:t>D</w:t>
      </w:r>
      <w:r>
        <w:rPr>
          <w:w w:val="95"/>
          <w:sz w:val="21"/>
        </w:rPr>
        <w:t>．钢铁生</w:t>
      </w:r>
      <w:r>
        <w:rPr>
          <w:spacing w:val="-10"/>
          <w:w w:val="95"/>
          <w:sz w:val="21"/>
        </w:rPr>
        <w:t>锈</w:t>
      </w:r>
    </w:p>
    <w:p>
      <w:pPr>
        <w:pStyle w:val="8"/>
        <w:numPr>
          <w:ilvl w:val="0"/>
          <w:numId w:val="1"/>
        </w:numPr>
        <w:tabs>
          <w:tab w:val="left" w:pos="609"/>
        </w:tabs>
        <w:spacing w:before="76" w:after="0" w:line="295" w:lineRule="auto"/>
        <w:ind w:left="292" w:right="274" w:firstLine="0"/>
        <w:jc w:val="left"/>
        <w:rPr>
          <w:sz w:val="21"/>
        </w:rPr>
      </w:pPr>
      <w:r>
        <w:rPr>
          <w:spacing w:val="-5"/>
          <w:w w:val="99"/>
          <w:sz w:val="21"/>
        </w:rPr>
        <w:t>珍惜环境，保护资源是每一位泉城公民应尽的义务。下列做法中，</w:t>
      </w:r>
      <w:r>
        <w:rPr>
          <w:spacing w:val="-149"/>
          <w:w w:val="99"/>
          <w:sz w:val="21"/>
        </w:rPr>
        <w:t>不</w:t>
      </w:r>
      <w:r>
        <w:rPr>
          <w:spacing w:val="-61"/>
          <w:w w:val="99"/>
          <w:position w:val="-7"/>
          <w:sz w:val="21"/>
        </w:rPr>
        <w:t>．</w:t>
      </w:r>
      <w:r>
        <w:rPr>
          <w:spacing w:val="-148"/>
          <w:w w:val="99"/>
          <w:sz w:val="21"/>
        </w:rPr>
        <w:t>符</w:t>
      </w:r>
      <w:r>
        <w:rPr>
          <w:spacing w:val="-59"/>
          <w:w w:val="99"/>
          <w:position w:val="-7"/>
          <w:sz w:val="21"/>
        </w:rPr>
        <w:t>．</w:t>
      </w:r>
      <w:r>
        <w:rPr>
          <w:spacing w:val="-149"/>
          <w:w w:val="99"/>
          <w:sz w:val="21"/>
        </w:rPr>
        <w:t>合</w:t>
      </w:r>
      <w:r>
        <w:rPr>
          <w:spacing w:val="-65"/>
          <w:w w:val="99"/>
          <w:position w:val="-7"/>
          <w:sz w:val="21"/>
        </w:rPr>
        <w:t>．</w:t>
      </w:r>
      <w:r>
        <w:rPr>
          <w:spacing w:val="-1"/>
          <w:w w:val="99"/>
          <w:sz w:val="21"/>
        </w:rPr>
        <w:t>“建设美丽泉城，保护生态环境”这一理念的是</w:t>
      </w:r>
    </w:p>
    <w:p>
      <w:pPr>
        <w:pStyle w:val="8"/>
        <w:numPr>
          <w:ilvl w:val="1"/>
          <w:numId w:val="1"/>
        </w:numPr>
        <w:tabs>
          <w:tab w:val="left" w:pos="866"/>
        </w:tabs>
        <w:spacing w:before="48" w:after="0" w:line="336" w:lineRule="auto"/>
        <w:ind w:left="503" w:right="5024" w:firstLine="0"/>
        <w:jc w:val="both"/>
        <w:rPr>
          <w:sz w:val="21"/>
        </w:rPr>
      </w:pPr>
      <w:r>
        <w:rPr>
          <w:spacing w:val="-2"/>
          <w:w w:val="95"/>
          <w:sz w:val="21"/>
        </w:rPr>
        <w:t xml:space="preserve">增加绿化面积，建设花园城市 </w:t>
      </w:r>
      <w:r>
        <w:rPr>
          <w:rFonts w:ascii="Times New Roman" w:eastAsia="Times New Roman"/>
          <w:spacing w:val="-2"/>
          <w:sz w:val="21"/>
        </w:rPr>
        <w:t>B</w:t>
      </w:r>
      <w:r>
        <w:rPr>
          <w:spacing w:val="-2"/>
          <w:sz w:val="21"/>
        </w:rPr>
        <w:t xml:space="preserve">．焚烧废旧塑料，解决白色污染 </w:t>
      </w:r>
      <w:r>
        <w:rPr>
          <w:rFonts w:ascii="Times New Roman" w:eastAsia="Times New Roman"/>
          <w:spacing w:val="-2"/>
          <w:sz w:val="21"/>
        </w:rPr>
        <w:t>C</w:t>
      </w:r>
      <w:r>
        <w:rPr>
          <w:spacing w:val="-2"/>
          <w:sz w:val="21"/>
        </w:rPr>
        <w:t xml:space="preserve">．骑行共享单车，倡导绿色出行 </w:t>
      </w:r>
      <w:r>
        <w:rPr>
          <w:rFonts w:ascii="Times New Roman" w:eastAsia="Times New Roman"/>
          <w:spacing w:val="-2"/>
          <w:w w:val="95"/>
          <w:sz w:val="21"/>
        </w:rPr>
        <w:t>D</w:t>
      </w:r>
      <w:r>
        <w:rPr>
          <w:spacing w:val="-2"/>
          <w:w w:val="95"/>
          <w:sz w:val="21"/>
        </w:rPr>
        <w:t>．生活垃圾分类，提高资源利用</w:t>
      </w:r>
    </w:p>
    <w:p>
      <w:pPr>
        <w:spacing w:after="0" w:line="336" w:lineRule="auto"/>
        <w:jc w:val="both"/>
        <w:rPr>
          <w:sz w:val="21"/>
        </w:rPr>
        <w:sectPr>
          <w:type w:val="continuous"/>
          <w:pgSz w:w="10320" w:h="14580"/>
          <w:pgMar w:top="1080" w:right="860" w:bottom="1200" w:left="840" w:header="454" w:footer="1018" w:gutter="0"/>
          <w:cols w:space="720" w:num="1"/>
        </w:sectPr>
      </w:pPr>
    </w:p>
    <w:p>
      <w:pPr>
        <w:pStyle w:val="8"/>
        <w:numPr>
          <w:ilvl w:val="0"/>
          <w:numId w:val="1"/>
        </w:numPr>
        <w:tabs>
          <w:tab w:val="left" w:pos="610"/>
        </w:tabs>
        <w:spacing w:before="105" w:after="0" w:line="338" w:lineRule="auto"/>
        <w:ind w:left="503" w:right="1709" w:hanging="212"/>
        <w:jc w:val="left"/>
        <w:rPr>
          <w:sz w:val="21"/>
        </w:rPr>
      </w:pPr>
      <w:r>
        <w:rPr>
          <w:spacing w:val="-2"/>
          <w:sz w:val="21"/>
        </w:rPr>
        <w:t xml:space="preserve">正确的实验操作是完成实验任务的保证。下列有关说法中，合理的是 </w:t>
      </w:r>
      <w:r>
        <w:rPr>
          <w:rFonts w:ascii="Times New Roman" w:eastAsia="Times New Roman"/>
          <w:spacing w:val="-2"/>
          <w:sz w:val="21"/>
        </w:rPr>
        <w:t>A</w:t>
      </w:r>
      <w:r>
        <w:rPr>
          <w:spacing w:val="-2"/>
          <w:sz w:val="21"/>
        </w:rPr>
        <w:t>．稀释浓硫酸时，将水倒入盛有浓硫酸的烧杯中</w:t>
      </w:r>
    </w:p>
    <w:p>
      <w:pPr>
        <w:pStyle w:val="2"/>
        <w:spacing w:line="336" w:lineRule="auto"/>
        <w:ind w:left="503" w:right="3250"/>
        <w:jc w:val="both"/>
      </w:pPr>
      <w:r>
        <w:rPr>
          <w:rFonts w:ascii="Times New Roman" w:eastAsia="Times New Roman"/>
          <w:spacing w:val="-2"/>
        </w:rPr>
        <w:t>B</w:t>
      </w:r>
      <w:r>
        <w:rPr>
          <w:spacing w:val="-2"/>
        </w:rPr>
        <w:t xml:space="preserve">．向试管内滴加液体时，胶头滴管要靠在试管内壁 </w:t>
      </w:r>
      <w:r>
        <w:rPr>
          <w:rFonts w:ascii="Times New Roman" w:eastAsia="Times New Roman"/>
          <w:spacing w:val="-2"/>
        </w:rPr>
        <w:t>C</w:t>
      </w:r>
      <w:r>
        <w:rPr>
          <w:spacing w:val="-2"/>
        </w:rPr>
        <w:t xml:space="preserve">．酒精洒在实验桌上燃烧起来，立即用湿抹布盖灭 </w:t>
      </w:r>
      <w:r>
        <w:rPr>
          <w:rFonts w:ascii="Times New Roman" w:eastAsia="Times New Roman"/>
        </w:rPr>
        <w:t>D</w:t>
      </w:r>
      <w:r>
        <w:rPr>
          <w:spacing w:val="-8"/>
        </w:rPr>
        <w:t xml:space="preserve">．测定溶液的 </w:t>
      </w:r>
      <w:r>
        <w:rPr>
          <w:rFonts w:ascii="Times New Roman" w:eastAsia="Times New Roman"/>
        </w:rPr>
        <w:t>pH</w:t>
      </w:r>
      <w:r>
        <w:rPr>
          <w:rFonts w:ascii="Times New Roman" w:eastAsia="Times New Roman"/>
          <w:spacing w:val="-14"/>
        </w:rPr>
        <w:t xml:space="preserve"> </w:t>
      </w:r>
      <w:r>
        <w:rPr>
          <w:spacing w:val="-14"/>
        </w:rPr>
        <w:t xml:space="preserve">时，将 </w:t>
      </w:r>
      <w:r>
        <w:rPr>
          <w:rFonts w:ascii="Times New Roman" w:eastAsia="Times New Roman"/>
        </w:rPr>
        <w:t>pH</w:t>
      </w:r>
      <w:r>
        <w:rPr>
          <w:rFonts w:ascii="Times New Roman" w:eastAsia="Times New Roman"/>
          <w:spacing w:val="-13"/>
        </w:rPr>
        <w:t xml:space="preserve"> </w:t>
      </w:r>
      <w:r>
        <w:t>试纸直接放入待测液中</w:t>
      </w:r>
    </w:p>
    <w:p>
      <w:pPr>
        <w:pStyle w:val="8"/>
        <w:numPr>
          <w:ilvl w:val="0"/>
          <w:numId w:val="1"/>
        </w:numPr>
        <w:tabs>
          <w:tab w:val="left" w:pos="609"/>
        </w:tabs>
        <w:spacing w:before="3" w:after="0" w:line="336" w:lineRule="auto"/>
        <w:ind w:left="503" w:right="449" w:hanging="212"/>
        <w:jc w:val="both"/>
        <w:rPr>
          <w:sz w:val="21"/>
        </w:rPr>
      </w:pPr>
      <w:r>
        <w:rPr>
          <w:spacing w:val="-2"/>
          <w:sz w:val="21"/>
        </w:rPr>
        <w:t xml:space="preserve">运用物质的分类可以推测物质的性质及其变化规律。下列物质中，属于纯净物的是 </w:t>
      </w:r>
      <w:r>
        <w:rPr>
          <w:rFonts w:ascii="Times New Roman" w:eastAsia="Times New Roman"/>
          <w:sz w:val="21"/>
        </w:rPr>
        <w:t>A</w:t>
      </w:r>
      <w:r>
        <w:rPr>
          <w:spacing w:val="45"/>
          <w:sz w:val="21"/>
        </w:rPr>
        <w:t xml:space="preserve">．空气    </w:t>
      </w:r>
      <w:r>
        <w:rPr>
          <w:rFonts w:ascii="Times New Roman" w:eastAsia="Times New Roman"/>
          <w:sz w:val="21"/>
        </w:rPr>
        <w:t>B</w:t>
      </w:r>
      <w:r>
        <w:rPr>
          <w:sz w:val="21"/>
        </w:rPr>
        <w:t>．生铁</w:t>
      </w:r>
      <w:r>
        <w:rPr>
          <w:spacing w:val="80"/>
          <w:w w:val="150"/>
          <w:sz w:val="21"/>
        </w:rPr>
        <w:t xml:space="preserve">    </w:t>
      </w:r>
      <w:r>
        <w:rPr>
          <w:rFonts w:ascii="Times New Roman" w:eastAsia="Times New Roman"/>
          <w:sz w:val="21"/>
        </w:rPr>
        <w:t>C</w:t>
      </w:r>
      <w:r>
        <w:rPr>
          <w:sz w:val="21"/>
        </w:rPr>
        <w:t>．生理盐水</w:t>
      </w:r>
      <w:r>
        <w:rPr>
          <w:spacing w:val="80"/>
          <w:w w:val="150"/>
          <w:sz w:val="21"/>
        </w:rPr>
        <w:t xml:space="preserve">    </w:t>
      </w:r>
      <w:r>
        <w:rPr>
          <w:rFonts w:ascii="Times New Roman" w:eastAsia="Times New Roman"/>
          <w:sz w:val="21"/>
        </w:rPr>
        <w:t>D</w:t>
      </w:r>
      <w:r>
        <w:rPr>
          <w:sz w:val="21"/>
        </w:rPr>
        <w:t>．冰水共存物</w:t>
      </w:r>
    </w:p>
    <w:p>
      <w:pPr>
        <w:pStyle w:val="8"/>
        <w:numPr>
          <w:ilvl w:val="0"/>
          <w:numId w:val="1"/>
        </w:numPr>
        <w:tabs>
          <w:tab w:val="left" w:pos="610"/>
        </w:tabs>
        <w:spacing w:before="0" w:after="0" w:line="201" w:lineRule="auto"/>
        <w:ind w:left="609" w:right="0" w:hanging="318"/>
        <w:jc w:val="left"/>
        <w:rPr>
          <w:sz w:val="21"/>
        </w:rPr>
      </w:pPr>
      <w: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4302125</wp:posOffset>
            </wp:positionH>
            <wp:positionV relativeFrom="paragraph">
              <wp:posOffset>218440</wp:posOffset>
            </wp:positionV>
            <wp:extent cx="761365" cy="913765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1623" cy="914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95"/>
          <w:sz w:val="21"/>
        </w:rPr>
        <w:t>右图是某粒子的结构示意图，下列关于该粒子的叙述中，</w:t>
      </w:r>
      <w:r>
        <w:rPr>
          <w:spacing w:val="-147"/>
          <w:w w:val="95"/>
          <w:sz w:val="21"/>
        </w:rPr>
        <w:t>不</w:t>
      </w:r>
      <w:r>
        <w:rPr>
          <w:spacing w:val="-63"/>
          <w:w w:val="95"/>
          <w:position w:val="-7"/>
          <w:sz w:val="21"/>
        </w:rPr>
        <w:t>．</w:t>
      </w:r>
      <w:r>
        <w:rPr>
          <w:spacing w:val="-146"/>
          <w:w w:val="95"/>
          <w:sz w:val="21"/>
        </w:rPr>
        <w:t>合</w:t>
      </w:r>
      <w:r>
        <w:rPr>
          <w:spacing w:val="-62"/>
          <w:w w:val="95"/>
          <w:position w:val="-7"/>
          <w:sz w:val="21"/>
        </w:rPr>
        <w:t>．</w:t>
      </w:r>
      <w:r>
        <w:rPr>
          <w:spacing w:val="-147"/>
          <w:w w:val="95"/>
          <w:sz w:val="21"/>
        </w:rPr>
        <w:t>理</w:t>
      </w:r>
      <w:r>
        <w:rPr>
          <w:spacing w:val="-61"/>
          <w:w w:val="95"/>
          <w:position w:val="-7"/>
          <w:sz w:val="21"/>
        </w:rPr>
        <w:t>．</w:t>
      </w:r>
      <w:r>
        <w:rPr>
          <w:spacing w:val="-5"/>
          <w:w w:val="95"/>
          <w:sz w:val="21"/>
        </w:rPr>
        <w:t>的是</w:t>
      </w:r>
    </w:p>
    <w:p>
      <w:pPr>
        <w:pStyle w:val="8"/>
        <w:numPr>
          <w:ilvl w:val="1"/>
          <w:numId w:val="1"/>
        </w:numPr>
        <w:tabs>
          <w:tab w:val="left" w:pos="866"/>
        </w:tabs>
        <w:spacing w:before="73" w:after="0" w:line="240" w:lineRule="auto"/>
        <w:ind w:left="865" w:right="0" w:hanging="363"/>
        <w:jc w:val="left"/>
        <w:rPr>
          <w:sz w:val="21"/>
        </w:rPr>
      </w:pPr>
      <w:r>
        <w:rPr>
          <w:spacing w:val="-1"/>
          <w:w w:val="95"/>
          <w:sz w:val="21"/>
        </w:rPr>
        <w:t>该粒子属于非金属元素</w:t>
      </w:r>
    </w:p>
    <w:p>
      <w:pPr>
        <w:pStyle w:val="8"/>
        <w:numPr>
          <w:ilvl w:val="1"/>
          <w:numId w:val="1"/>
        </w:numPr>
        <w:tabs>
          <w:tab w:val="left" w:pos="855"/>
        </w:tabs>
        <w:spacing w:before="110" w:after="0" w:line="240" w:lineRule="auto"/>
        <w:ind w:left="854" w:right="0" w:hanging="352"/>
        <w:jc w:val="left"/>
        <w:rPr>
          <w:sz w:val="21"/>
        </w:rPr>
      </w:pPr>
      <w:r>
        <w:rPr>
          <w:w w:val="95"/>
          <w:sz w:val="21"/>
        </w:rPr>
        <w:t>该粒子的一个原子核外有</w:t>
      </w:r>
      <w:r>
        <w:rPr>
          <w:spacing w:val="8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17</w:t>
      </w:r>
      <w:r>
        <w:rPr>
          <w:rFonts w:ascii="Times New Roman" w:eastAsia="Times New Roman"/>
          <w:spacing w:val="64"/>
          <w:sz w:val="21"/>
        </w:rPr>
        <w:t xml:space="preserve"> </w:t>
      </w:r>
      <w:r>
        <w:rPr>
          <w:spacing w:val="-4"/>
          <w:w w:val="95"/>
          <w:sz w:val="21"/>
        </w:rPr>
        <w:t>个电子</w:t>
      </w:r>
    </w:p>
    <w:p>
      <w:pPr>
        <w:pStyle w:val="8"/>
        <w:numPr>
          <w:ilvl w:val="1"/>
          <w:numId w:val="1"/>
        </w:numPr>
        <w:tabs>
          <w:tab w:val="left" w:pos="855"/>
        </w:tabs>
        <w:spacing w:before="108" w:after="0" w:line="240" w:lineRule="auto"/>
        <w:ind w:left="854" w:right="0" w:hanging="352"/>
        <w:jc w:val="left"/>
        <w:rPr>
          <w:sz w:val="21"/>
        </w:rPr>
      </w:pPr>
      <w:r>
        <w:rPr>
          <w:w w:val="95"/>
          <w:sz w:val="21"/>
        </w:rPr>
        <w:t>该粒子的一个阴离子含有</w:t>
      </w:r>
      <w:r>
        <w:rPr>
          <w:spacing w:val="8"/>
          <w:sz w:val="21"/>
        </w:rPr>
        <w:t xml:space="preserve"> </w:t>
      </w:r>
      <w:r>
        <w:rPr>
          <w:rFonts w:ascii="Times New Roman" w:eastAsia="Times New Roman"/>
          <w:w w:val="95"/>
          <w:sz w:val="21"/>
        </w:rPr>
        <w:t>18</w:t>
      </w:r>
      <w:r>
        <w:rPr>
          <w:rFonts w:ascii="Times New Roman" w:eastAsia="Times New Roman"/>
          <w:spacing w:val="64"/>
          <w:sz w:val="21"/>
        </w:rPr>
        <w:t xml:space="preserve"> </w:t>
      </w:r>
      <w:r>
        <w:rPr>
          <w:spacing w:val="-4"/>
          <w:w w:val="95"/>
          <w:sz w:val="21"/>
        </w:rPr>
        <w:t>个质子</w:t>
      </w:r>
    </w:p>
    <w:p>
      <w:pPr>
        <w:pStyle w:val="8"/>
        <w:numPr>
          <w:ilvl w:val="1"/>
          <w:numId w:val="1"/>
        </w:numPr>
        <w:tabs>
          <w:tab w:val="left" w:pos="866"/>
        </w:tabs>
        <w:spacing w:before="110" w:after="0" w:line="336" w:lineRule="auto"/>
        <w:ind w:left="292" w:right="4020" w:firstLine="211"/>
        <w:jc w:val="left"/>
        <w:rPr>
          <w:sz w:val="21"/>
        </w:rPr>
      </w:pPr>
      <w:r>
        <w:rPr>
          <w:spacing w:val="-1"/>
          <w:w w:val="99"/>
          <w:sz w:val="21"/>
        </w:rPr>
        <w:t xml:space="preserve">该粒子在发生化学变化时易得到电子 </w:t>
      </w:r>
      <w:r>
        <w:rPr>
          <w:rFonts w:ascii="Times New Roman" w:eastAsia="Times New Roman"/>
          <w:spacing w:val="1"/>
          <w:w w:val="99"/>
          <w:sz w:val="21"/>
        </w:rPr>
        <w:t>6</w:t>
      </w:r>
      <w:r>
        <w:rPr>
          <w:spacing w:val="-1"/>
          <w:w w:val="99"/>
          <w:sz w:val="21"/>
        </w:rPr>
        <w:t>．每种植物都有适宜自己生长的酸碱性环境。下表为四种作物适宜生长的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pacing w:val="1"/>
          <w:w w:val="99"/>
          <w:sz w:val="21"/>
        </w:rPr>
        <w:t>p</w:t>
      </w:r>
      <w:r>
        <w:rPr>
          <w:rFonts w:ascii="Times New Roman" w:eastAsia="Times New Roman"/>
          <w:w w:val="99"/>
          <w:sz w:val="21"/>
        </w:rPr>
        <w:t>H</w:t>
      </w:r>
      <w:r>
        <w:rPr>
          <w:rFonts w:ascii="Times New Roman" w:eastAsia="Times New Roman"/>
          <w:sz w:val="21"/>
        </w:rPr>
        <w:t xml:space="preserve"> </w:t>
      </w:r>
      <w:r>
        <w:rPr>
          <w:w w:val="99"/>
          <w:sz w:val="21"/>
        </w:rPr>
        <w:t>范围：</w:t>
      </w:r>
    </w:p>
    <w:p>
      <w:pPr>
        <w:pStyle w:val="2"/>
        <w:spacing w:before="11"/>
        <w:ind w:left="0"/>
        <w:rPr>
          <w:sz w:val="5"/>
        </w:rPr>
      </w:pPr>
    </w:p>
    <w:tbl>
      <w:tblPr>
        <w:tblStyle w:val="6"/>
        <w:tblW w:w="6591" w:type="dxa"/>
        <w:tblInd w:w="100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8"/>
        <w:gridCol w:w="1318"/>
        <w:gridCol w:w="1318"/>
        <w:gridCol w:w="1318"/>
        <w:gridCol w:w="131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318" w:type="dxa"/>
          </w:tcPr>
          <w:p>
            <w:pPr>
              <w:pStyle w:val="9"/>
              <w:ind w:right="274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w w:val="95"/>
                <w:sz w:val="21"/>
              </w:rPr>
              <w:t>作</w:t>
            </w:r>
            <w:r>
              <w:rPr>
                <w:rFonts w:ascii="宋体" w:eastAsia="宋体"/>
                <w:spacing w:val="-10"/>
                <w:sz w:val="21"/>
              </w:rPr>
              <w:t>物</w:t>
            </w:r>
          </w:p>
        </w:tc>
        <w:tc>
          <w:tcPr>
            <w:tcW w:w="1318" w:type="dxa"/>
          </w:tcPr>
          <w:p>
            <w:pPr>
              <w:pStyle w:val="9"/>
              <w:ind w:left="343" w:right="0"/>
              <w:jc w:val="left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spacing w:val="-4"/>
                <w:w w:val="95"/>
                <w:sz w:val="21"/>
              </w:rPr>
              <w:t>马铃薯</w:t>
            </w:r>
          </w:p>
        </w:tc>
        <w:tc>
          <w:tcPr>
            <w:tcW w:w="1318" w:type="dxa"/>
          </w:tcPr>
          <w:p>
            <w:pPr>
              <w:pStyle w:val="9"/>
              <w:ind w:left="276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w w:val="95"/>
                <w:sz w:val="21"/>
              </w:rPr>
              <w:t>茶</w:t>
            </w:r>
            <w:r>
              <w:rPr>
                <w:rFonts w:ascii="宋体" w:eastAsia="宋体"/>
                <w:spacing w:val="-10"/>
                <w:sz w:val="21"/>
              </w:rPr>
              <w:t>树</w:t>
            </w:r>
          </w:p>
        </w:tc>
        <w:tc>
          <w:tcPr>
            <w:tcW w:w="1318" w:type="dxa"/>
          </w:tcPr>
          <w:p>
            <w:pPr>
              <w:pStyle w:val="9"/>
              <w:ind w:left="275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w w:val="95"/>
                <w:sz w:val="21"/>
              </w:rPr>
              <w:t>玉</w:t>
            </w:r>
            <w:r>
              <w:rPr>
                <w:rFonts w:ascii="宋体" w:eastAsia="宋体"/>
                <w:spacing w:val="-10"/>
                <w:sz w:val="21"/>
              </w:rPr>
              <w:t>米</w:t>
            </w:r>
          </w:p>
        </w:tc>
        <w:tc>
          <w:tcPr>
            <w:tcW w:w="1319" w:type="dxa"/>
          </w:tcPr>
          <w:p>
            <w:pPr>
              <w:pStyle w:val="9"/>
              <w:ind w:left="274" w:right="274"/>
              <w:rPr>
                <w:rFonts w:ascii="宋体" w:eastAsia="宋体"/>
                <w:sz w:val="21"/>
              </w:rPr>
            </w:pPr>
            <w:r>
              <w:rPr>
                <w:rFonts w:ascii="宋体" w:eastAsia="宋体"/>
                <w:w w:val="95"/>
                <w:sz w:val="21"/>
              </w:rPr>
              <w:t>棉</w:t>
            </w:r>
            <w:r>
              <w:rPr>
                <w:rFonts w:ascii="宋体" w:eastAsia="宋体"/>
                <w:spacing w:val="-10"/>
                <w:sz w:val="21"/>
              </w:rPr>
              <w:t>花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7" w:hRule="atLeast"/>
        </w:trPr>
        <w:tc>
          <w:tcPr>
            <w:tcW w:w="1318" w:type="dxa"/>
          </w:tcPr>
          <w:p>
            <w:pPr>
              <w:pStyle w:val="9"/>
              <w:spacing w:before="98"/>
              <w:ind w:right="272"/>
              <w:rPr>
                <w:sz w:val="21"/>
              </w:rPr>
            </w:pPr>
            <w:r>
              <w:rPr>
                <w:spacing w:val="-5"/>
                <w:sz w:val="21"/>
              </w:rPr>
              <w:t>pH</w:t>
            </w:r>
          </w:p>
        </w:tc>
        <w:tc>
          <w:tcPr>
            <w:tcW w:w="1318" w:type="dxa"/>
          </w:tcPr>
          <w:p>
            <w:pPr>
              <w:pStyle w:val="9"/>
              <w:spacing w:before="84"/>
              <w:ind w:left="290" w:right="0"/>
              <w:jc w:val="left"/>
              <w:rPr>
                <w:sz w:val="21"/>
              </w:rPr>
            </w:pPr>
            <w:r>
              <w:rPr>
                <w:spacing w:val="-2"/>
                <w:sz w:val="21"/>
              </w:rPr>
              <w:t>4.8</w:t>
            </w:r>
            <w:r>
              <w:rPr>
                <w:rFonts w:ascii="宋体" w:eastAsia="宋体"/>
                <w:spacing w:val="-2"/>
                <w:sz w:val="21"/>
              </w:rPr>
              <w:t>～</w:t>
            </w:r>
            <w:r>
              <w:rPr>
                <w:spacing w:val="-2"/>
                <w:sz w:val="21"/>
              </w:rPr>
              <w:t>5.5</w:t>
            </w:r>
          </w:p>
        </w:tc>
        <w:tc>
          <w:tcPr>
            <w:tcW w:w="1318" w:type="dxa"/>
          </w:tcPr>
          <w:p>
            <w:pPr>
              <w:pStyle w:val="9"/>
              <w:spacing w:before="84"/>
              <w:rPr>
                <w:sz w:val="21"/>
              </w:rPr>
            </w:pPr>
            <w:r>
              <w:rPr>
                <w:spacing w:val="-2"/>
                <w:sz w:val="21"/>
              </w:rPr>
              <w:t>5.0</w:t>
            </w:r>
            <w:r>
              <w:rPr>
                <w:rFonts w:ascii="宋体" w:eastAsia="宋体"/>
                <w:spacing w:val="-2"/>
                <w:sz w:val="21"/>
              </w:rPr>
              <w:t>～</w:t>
            </w:r>
            <w:r>
              <w:rPr>
                <w:spacing w:val="-2"/>
                <w:sz w:val="21"/>
              </w:rPr>
              <w:t>5.5</w:t>
            </w:r>
          </w:p>
        </w:tc>
        <w:tc>
          <w:tcPr>
            <w:tcW w:w="1318" w:type="dxa"/>
          </w:tcPr>
          <w:p>
            <w:pPr>
              <w:pStyle w:val="9"/>
              <w:spacing w:before="84"/>
              <w:rPr>
                <w:sz w:val="21"/>
              </w:rPr>
            </w:pPr>
            <w:r>
              <w:rPr>
                <w:spacing w:val="-2"/>
                <w:sz w:val="21"/>
              </w:rPr>
              <w:t>6.0</w:t>
            </w:r>
            <w:r>
              <w:rPr>
                <w:rFonts w:ascii="宋体" w:eastAsia="宋体"/>
                <w:spacing w:val="-2"/>
                <w:sz w:val="21"/>
              </w:rPr>
              <w:t>～</w:t>
            </w:r>
            <w:r>
              <w:rPr>
                <w:spacing w:val="-2"/>
                <w:sz w:val="21"/>
              </w:rPr>
              <w:t>7.0</w:t>
            </w:r>
          </w:p>
        </w:tc>
        <w:tc>
          <w:tcPr>
            <w:tcW w:w="1319" w:type="dxa"/>
          </w:tcPr>
          <w:p>
            <w:pPr>
              <w:pStyle w:val="9"/>
              <w:spacing w:before="84"/>
              <w:ind w:left="279" w:right="274"/>
              <w:rPr>
                <w:sz w:val="21"/>
              </w:rPr>
            </w:pPr>
            <w:r>
              <w:rPr>
                <w:spacing w:val="-2"/>
                <w:sz w:val="21"/>
              </w:rPr>
              <w:t>7.0</w:t>
            </w:r>
            <w:r>
              <w:rPr>
                <w:rFonts w:ascii="宋体" w:eastAsia="宋体"/>
                <w:spacing w:val="-2"/>
                <w:sz w:val="21"/>
              </w:rPr>
              <w:t>～</w:t>
            </w:r>
            <w:r>
              <w:rPr>
                <w:spacing w:val="-2"/>
                <w:sz w:val="21"/>
              </w:rPr>
              <w:t>8.0</w:t>
            </w:r>
          </w:p>
        </w:tc>
      </w:tr>
    </w:tbl>
    <w:p>
      <w:pPr>
        <w:pStyle w:val="2"/>
        <w:spacing w:before="174"/>
      </w:pPr>
      <w:r>
        <w:rPr>
          <w:w w:val="95"/>
        </w:rPr>
        <w:t>某地土壤显弱碱性</w:t>
      </w:r>
      <w:r>
        <w:rPr>
          <w:spacing w:val="-1"/>
          <w:w w:val="95"/>
        </w:rPr>
        <w:t>，以上四种作物中，该土壤最适宜种植的是</w:t>
      </w:r>
    </w:p>
    <w:p>
      <w:pPr>
        <w:pStyle w:val="2"/>
        <w:tabs>
          <w:tab w:val="left" w:pos="2594"/>
          <w:tab w:val="left" w:pos="4694"/>
          <w:tab w:val="left" w:pos="6693"/>
        </w:tabs>
        <w:spacing w:before="108"/>
        <w:ind w:left="503"/>
      </w:pPr>
      <w:r>
        <w:rPr>
          <w:rFonts w:ascii="Times New Roman" w:eastAsia="Times New Roman"/>
          <w:w w:val="95"/>
        </w:rPr>
        <w:t>A</w:t>
      </w:r>
      <w:r>
        <w:rPr>
          <w:w w:val="95"/>
        </w:rPr>
        <w:t>．马铃</w:t>
      </w:r>
      <w:r>
        <w:rPr>
          <w:spacing w:val="-10"/>
          <w:w w:val="95"/>
        </w:rPr>
        <w:t>薯</w:t>
      </w:r>
      <w:r>
        <w:tab/>
      </w:r>
      <w:r>
        <w:rPr>
          <w:rFonts w:ascii="Times New Roman" w:eastAsia="Times New Roman"/>
          <w:w w:val="95"/>
        </w:rPr>
        <w:t>B</w:t>
      </w:r>
      <w:r>
        <w:rPr>
          <w:w w:val="95"/>
        </w:rPr>
        <w:t>．茶</w:t>
      </w:r>
      <w:r>
        <w:rPr>
          <w:spacing w:val="-10"/>
          <w:w w:val="95"/>
        </w:rPr>
        <w:t>树</w:t>
      </w:r>
      <w:r>
        <w:tab/>
      </w:r>
      <w:r>
        <w:rPr>
          <w:rFonts w:ascii="Times New Roman" w:eastAsia="Times New Roman"/>
          <w:w w:val="95"/>
        </w:rPr>
        <w:t>C</w:t>
      </w:r>
      <w:r>
        <w:rPr>
          <w:w w:val="95"/>
        </w:rPr>
        <w:t>．玉</w:t>
      </w:r>
      <w:r>
        <w:rPr>
          <w:spacing w:val="-10"/>
          <w:w w:val="95"/>
        </w:rPr>
        <w:t>米</w:t>
      </w:r>
      <w:r>
        <w:tab/>
      </w:r>
      <w:r>
        <w:rPr>
          <w:rFonts w:ascii="Times New Roman" w:eastAsia="Times New Roman"/>
          <w:w w:val="95"/>
        </w:rPr>
        <w:t>D</w:t>
      </w:r>
      <w:r>
        <w:rPr>
          <w:w w:val="95"/>
        </w:rPr>
        <w:t>．棉</w:t>
      </w:r>
      <w:r>
        <w:rPr>
          <w:spacing w:val="-10"/>
          <w:w w:val="95"/>
        </w:rPr>
        <w:t>花</w:t>
      </w:r>
    </w:p>
    <w:p>
      <w:pPr>
        <w:pStyle w:val="8"/>
        <w:numPr>
          <w:ilvl w:val="0"/>
          <w:numId w:val="2"/>
        </w:numPr>
        <w:tabs>
          <w:tab w:val="left" w:pos="609"/>
        </w:tabs>
        <w:spacing w:before="110" w:after="0" w:line="336" w:lineRule="auto"/>
        <w:ind w:left="292" w:right="168" w:firstLine="0"/>
        <w:jc w:val="left"/>
        <w:rPr>
          <w:sz w:val="21"/>
        </w:rPr>
      </w:pPr>
      <w:r>
        <w:rPr>
          <w:spacing w:val="-2"/>
          <w:sz w:val="21"/>
        </w:rPr>
        <w:t>现代社会中，我们的许多生活和生产活动都离不开火。下列有关燃烧和灭火的说法中，合理的是</w:t>
      </w:r>
    </w:p>
    <w:p>
      <w:pPr>
        <w:pStyle w:val="8"/>
        <w:numPr>
          <w:ilvl w:val="1"/>
          <w:numId w:val="2"/>
        </w:numPr>
        <w:tabs>
          <w:tab w:val="left" w:pos="866"/>
        </w:tabs>
        <w:spacing w:before="2" w:after="0" w:line="336" w:lineRule="auto"/>
        <w:ind w:left="503" w:right="4392" w:firstLine="0"/>
        <w:jc w:val="both"/>
        <w:rPr>
          <w:sz w:val="21"/>
        </w:rPr>
      </w:pPr>
      <w:r>
        <w:rPr>
          <w:spacing w:val="-2"/>
          <w:w w:val="95"/>
          <w:sz w:val="21"/>
        </w:rPr>
        <w:t xml:space="preserve">增大氧气的浓度，能促进可燃物燃烧 </w:t>
      </w:r>
      <w:r>
        <w:rPr>
          <w:rFonts w:ascii="Times New Roman" w:eastAsia="Times New Roman"/>
          <w:spacing w:val="-2"/>
          <w:sz w:val="21"/>
        </w:rPr>
        <w:t>B</w:t>
      </w:r>
      <w:r>
        <w:rPr>
          <w:spacing w:val="-2"/>
          <w:sz w:val="21"/>
        </w:rPr>
        <w:t xml:space="preserve">．温度达到着火点，可燃物一定能燃烧 </w:t>
      </w:r>
      <w:r>
        <w:rPr>
          <w:rFonts w:ascii="Times New Roman" w:eastAsia="Times New Roman"/>
          <w:spacing w:val="-2"/>
          <w:sz w:val="21"/>
        </w:rPr>
        <w:t>C</w:t>
      </w:r>
      <w:r>
        <w:rPr>
          <w:spacing w:val="-2"/>
          <w:sz w:val="21"/>
        </w:rPr>
        <w:t xml:space="preserve">．高楼发生火灾时，立即乘坐电梯逃生 </w:t>
      </w:r>
      <w:r>
        <w:rPr>
          <w:rFonts w:ascii="Times New Roman" w:eastAsia="Times New Roman"/>
          <w:w w:val="95"/>
          <w:sz w:val="21"/>
        </w:rPr>
        <w:t>D</w:t>
      </w:r>
      <w:r>
        <w:rPr>
          <w:spacing w:val="-1"/>
          <w:w w:val="95"/>
          <w:sz w:val="21"/>
        </w:rPr>
        <w:t>．家用电器着火时，可以直接用水浇灭</w:t>
      </w:r>
    </w:p>
    <w:p>
      <w:pPr>
        <w:pStyle w:val="8"/>
        <w:numPr>
          <w:ilvl w:val="0"/>
          <w:numId w:val="2"/>
        </w:numPr>
        <w:tabs>
          <w:tab w:val="left" w:pos="610"/>
        </w:tabs>
        <w:spacing w:before="6" w:after="0" w:line="240" w:lineRule="auto"/>
        <w:ind w:left="609" w:right="0" w:hanging="318"/>
        <w:jc w:val="left"/>
        <w:rPr>
          <w:sz w:val="21"/>
        </w:rPr>
      </w:pPr>
      <w:r>
        <w:rPr>
          <w:spacing w:val="-1"/>
          <w:w w:val="95"/>
          <w:sz w:val="21"/>
        </w:rPr>
        <w:t>下列对宏观性质或现象的微观解释中，合理的是</w:t>
      </w:r>
    </w:p>
    <w:p>
      <w:pPr>
        <w:pStyle w:val="8"/>
        <w:numPr>
          <w:ilvl w:val="1"/>
          <w:numId w:val="2"/>
        </w:numPr>
        <w:tabs>
          <w:tab w:val="left" w:pos="866"/>
        </w:tabs>
        <w:spacing w:before="107" w:after="0" w:line="338" w:lineRule="auto"/>
        <w:ind w:left="503" w:right="1673" w:firstLine="0"/>
        <w:jc w:val="left"/>
        <w:rPr>
          <w:sz w:val="21"/>
        </w:rPr>
      </w:pPr>
      <w:r>
        <w:rPr>
          <w:spacing w:val="-2"/>
          <w:sz w:val="21"/>
        </w:rPr>
        <w:t xml:space="preserve">钠元素和镁元素存在本质区别，因为钠原子和镁原子的质量不同 </w:t>
      </w:r>
      <w:r>
        <w:rPr>
          <w:rFonts w:ascii="Times New Roman" w:eastAsia="Times New Roman"/>
          <w:spacing w:val="-2"/>
          <w:w w:val="95"/>
          <w:sz w:val="21"/>
        </w:rPr>
        <w:t>B</w:t>
      </w:r>
      <w:r>
        <w:rPr>
          <w:spacing w:val="-2"/>
          <w:w w:val="95"/>
          <w:sz w:val="21"/>
        </w:rPr>
        <w:t>．盐酸和硫酸的化学性质相似，因为它们的溶液中都含有氢氧根离子</w:t>
      </w:r>
    </w:p>
    <w:p>
      <w:pPr>
        <w:pStyle w:val="2"/>
        <w:spacing w:line="336" w:lineRule="auto"/>
        <w:ind w:left="503" w:right="1191"/>
      </w:pPr>
      <w:r>
        <w:rPr>
          <w:rFonts w:ascii="Times New Roman" w:eastAsia="Times New Roman"/>
          <w:spacing w:val="-2"/>
        </w:rPr>
        <w:t>C</w:t>
      </w:r>
      <w:r>
        <w:rPr>
          <w:spacing w:val="-2"/>
        </w:rPr>
        <w:t xml:space="preserve">．品红在热水中比在冷水中扩散更快，因为温度升高，分子运动速率加快 </w:t>
      </w:r>
      <w:r>
        <w:rPr>
          <w:rFonts w:ascii="Times New Roman" w:eastAsia="Times New Roman"/>
          <w:position w:val="2"/>
        </w:rPr>
        <w:t>D</w:t>
      </w:r>
      <w:r>
        <w:rPr>
          <w:position w:val="2"/>
        </w:rPr>
        <w:t>．实验室用过氧化氢溶液制氧气：</w:t>
      </w:r>
      <w:r>
        <w:rPr>
          <w:rFonts w:ascii="Times New Roman" w:eastAsia="Times New Roman"/>
          <w:position w:val="2"/>
        </w:rPr>
        <w:t>H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position w:val="2"/>
        </w:rPr>
        <w:t>O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pacing w:val="-9"/>
          <w:sz w:val="13"/>
        </w:rPr>
        <w:t xml:space="preserve"> </w:t>
      </w:r>
      <w:r>
        <w:rPr>
          <w:position w:val="2"/>
        </w:rPr>
        <w:t>分子分解，生成了氢分子和氧分子</w:t>
      </w:r>
    </w:p>
    <w:p>
      <w:pPr>
        <w:spacing w:after="0" w:line="336" w:lineRule="auto"/>
        <w:sectPr>
          <w:pgSz w:w="10320" w:h="14580"/>
          <w:pgMar w:top="1080" w:right="860" w:bottom="1200" w:left="840" w:header="454" w:footer="1018" w:gutter="0"/>
          <w:cols w:space="720" w:num="1"/>
        </w:sectPr>
      </w:pPr>
    </w:p>
    <w:p>
      <w:pPr>
        <w:pStyle w:val="8"/>
        <w:numPr>
          <w:ilvl w:val="0"/>
          <w:numId w:val="2"/>
        </w:numPr>
        <w:tabs>
          <w:tab w:val="left" w:pos="610"/>
        </w:tabs>
        <w:spacing w:before="105" w:after="0" w:line="336" w:lineRule="auto"/>
        <w:ind w:left="503" w:right="3389" w:hanging="212"/>
        <w:jc w:val="left"/>
        <w:rPr>
          <w:rFonts w:ascii="Times New Roman" w:hAnsi="Times New Roman" w:eastAsia="Times New Roman"/>
          <w:sz w:val="13"/>
        </w:rPr>
      </w:pPr>
      <w:r>
        <w:rPr>
          <w:spacing w:val="-2"/>
          <w:sz w:val="21"/>
        </w:rPr>
        <w:t xml:space="preserve">用化学方程式对下列事实作出的解释中，正确的是 </w:t>
      </w:r>
      <w:r>
        <w:rPr>
          <w:rFonts w:ascii="Times New Roman" w:hAnsi="Times New Roman" w:eastAsia="Times New Roman"/>
          <w:position w:val="2"/>
          <w:sz w:val="21"/>
        </w:rPr>
        <w:t>A</w:t>
      </w:r>
      <w:r>
        <w:rPr>
          <w:position w:val="2"/>
          <w:sz w:val="21"/>
        </w:rPr>
        <w:t>．铝制品有良好的耐腐蚀性：</w:t>
      </w:r>
      <w:r>
        <w:rPr>
          <w:rFonts w:ascii="Times New Roman" w:hAnsi="Times New Roman" w:eastAsia="Times New Roman"/>
          <w:position w:val="2"/>
          <w:sz w:val="21"/>
        </w:rPr>
        <w:t>4Al + 3O</w:t>
      </w:r>
      <w:r>
        <w:rPr>
          <w:rFonts w:ascii="Times New Roman" w:hAnsi="Times New Roman" w:eastAsia="Times New Roman"/>
          <w:sz w:val="13"/>
        </w:rPr>
        <w:t xml:space="preserve">2 </w:t>
      </w:r>
      <w:r>
        <w:rPr>
          <w:rFonts w:ascii="Times New Roman" w:hAnsi="Times New Roman" w:eastAsia="Times New Roman"/>
          <w:position w:val="2"/>
          <w:sz w:val="21"/>
        </w:rPr>
        <w:t>═ 2Al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  <w:sz w:val="21"/>
        </w:rPr>
        <w:t>O</w:t>
      </w:r>
      <w:r>
        <w:rPr>
          <w:rFonts w:ascii="Times New Roman" w:hAnsi="Times New Roman" w:eastAsia="Times New Roman"/>
          <w:sz w:val="13"/>
        </w:rPr>
        <w:t>3</w:t>
      </w:r>
      <w:r>
        <w:rPr>
          <w:rFonts w:ascii="Times New Roman" w:hAnsi="Times New Roman" w:eastAsia="Times New Roman"/>
          <w:spacing w:val="40"/>
          <w:sz w:val="13"/>
        </w:rPr>
        <w:t xml:space="preserve"> </w:t>
      </w:r>
      <w:r>
        <w:rPr>
          <w:rFonts w:ascii="Times New Roman" w:hAnsi="Times New Roman" w:eastAsia="Times New Roman"/>
          <w:position w:val="2"/>
          <w:sz w:val="21"/>
        </w:rPr>
        <w:t>B</w:t>
      </w:r>
      <w:r>
        <w:rPr>
          <w:position w:val="2"/>
          <w:sz w:val="21"/>
        </w:rPr>
        <w:t xml:space="preserve">．铁制品在潮湿环境中锈蚀： </w:t>
      </w:r>
      <w:r>
        <w:rPr>
          <w:rFonts w:ascii="Times New Roman" w:hAnsi="Times New Roman" w:eastAsia="Times New Roman"/>
          <w:position w:val="2"/>
          <w:sz w:val="21"/>
        </w:rPr>
        <w:t>3Fe+ 2O</w:t>
      </w:r>
      <w:r>
        <w:rPr>
          <w:rFonts w:ascii="Times New Roman" w:hAnsi="Times New Roman" w:eastAsia="Times New Roman"/>
          <w:sz w:val="13"/>
        </w:rPr>
        <w:t xml:space="preserve">2 </w:t>
      </w:r>
      <w:r>
        <w:rPr>
          <w:rFonts w:ascii="Times New Roman" w:hAnsi="Times New Roman" w:eastAsia="Times New Roman"/>
          <w:position w:val="2"/>
          <w:sz w:val="21"/>
        </w:rPr>
        <w:t>═ Fe</w:t>
      </w:r>
      <w:r>
        <w:rPr>
          <w:rFonts w:ascii="Times New Roman" w:hAnsi="Times New Roman" w:eastAsia="Times New Roman"/>
          <w:sz w:val="13"/>
        </w:rPr>
        <w:t>3</w:t>
      </w:r>
      <w:r>
        <w:rPr>
          <w:rFonts w:ascii="Times New Roman" w:hAnsi="Times New Roman" w:eastAsia="Times New Roman"/>
          <w:position w:val="2"/>
          <w:sz w:val="21"/>
        </w:rPr>
        <w:t>O</w:t>
      </w:r>
      <w:r>
        <w:rPr>
          <w:rFonts w:ascii="Times New Roman" w:hAnsi="Times New Roman" w:eastAsia="Times New Roman"/>
          <w:sz w:val="13"/>
        </w:rPr>
        <w:t>4</w:t>
      </w:r>
    </w:p>
    <w:p>
      <w:pPr>
        <w:pStyle w:val="2"/>
        <w:spacing w:before="2" w:line="336" w:lineRule="auto"/>
        <w:ind w:left="503" w:right="1875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  <w:position w:val="2"/>
        </w:rPr>
        <w:t>C</w:t>
      </w:r>
      <w:r>
        <w:rPr>
          <w:position w:val="2"/>
        </w:rPr>
        <w:t>．氢氧化钠溶液敞口放置变质：</w:t>
      </w:r>
      <w:r>
        <w:rPr>
          <w:rFonts w:ascii="Times New Roman" w:hAnsi="Times New Roman" w:eastAsia="Times New Roman"/>
          <w:position w:val="2"/>
        </w:rPr>
        <w:t>2NaOH</w:t>
      </w:r>
      <w:r>
        <w:rPr>
          <w:rFonts w:ascii="Times New Roman" w:hAnsi="Times New Roman" w:eastAsia="Times New Roman"/>
          <w:spacing w:val="-4"/>
          <w:position w:val="2"/>
        </w:rPr>
        <w:t xml:space="preserve"> + </w:t>
      </w:r>
      <w:r>
        <w:rPr>
          <w:rFonts w:ascii="Times New Roman" w:hAnsi="Times New Roman" w:eastAsia="Times New Roman"/>
          <w:position w:val="2"/>
        </w:rPr>
        <w:t>2CO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spacing w:val="-5"/>
          <w:sz w:val="13"/>
        </w:rPr>
        <w:t xml:space="preserve"> </w:t>
      </w:r>
      <w:r>
        <w:rPr>
          <w:rFonts w:ascii="Times New Roman" w:hAnsi="Times New Roman" w:eastAsia="Times New Roman"/>
          <w:spacing w:val="-3"/>
          <w:position w:val="2"/>
        </w:rPr>
        <w:t xml:space="preserve">═ </w:t>
      </w:r>
      <w:r>
        <w:rPr>
          <w:rFonts w:ascii="Times New Roman" w:hAnsi="Times New Roman" w:eastAsia="Times New Roman"/>
          <w:position w:val="2"/>
        </w:rPr>
        <w:t>2NaCO</w:t>
      </w:r>
      <w:r>
        <w:rPr>
          <w:rFonts w:ascii="Times New Roman" w:hAnsi="Times New Roman" w:eastAsia="Times New Roman"/>
          <w:sz w:val="13"/>
        </w:rPr>
        <w:t>3</w:t>
      </w:r>
      <w:r>
        <w:rPr>
          <w:rFonts w:ascii="Times New Roman" w:hAnsi="Times New Roman" w:eastAsia="Times New Roman"/>
          <w:spacing w:val="-2"/>
          <w:sz w:val="13"/>
        </w:rPr>
        <w:t xml:space="preserve"> </w:t>
      </w:r>
      <w:r>
        <w:rPr>
          <w:rFonts w:ascii="Times New Roman" w:hAnsi="Times New Roman" w:eastAsia="Times New Roman"/>
          <w:spacing w:val="-3"/>
          <w:position w:val="2"/>
        </w:rPr>
        <w:t xml:space="preserve">+ </w:t>
      </w:r>
      <w:r>
        <w:rPr>
          <w:rFonts w:ascii="Times New Roman" w:hAnsi="Times New Roman" w:eastAsia="Times New Roman"/>
          <w:position w:val="2"/>
        </w:rPr>
        <w:t>H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O D</w:t>
      </w:r>
      <w:r>
        <w:rPr>
          <w:position w:val="2"/>
        </w:rPr>
        <w:t>．用铁回收硫酸铜溶液中的铜：</w:t>
      </w:r>
      <w:r>
        <w:rPr>
          <w:rFonts w:ascii="Times New Roman" w:hAnsi="Times New Roman" w:eastAsia="Times New Roman"/>
          <w:position w:val="2"/>
        </w:rPr>
        <w:t>2Fe</w:t>
      </w:r>
      <w:r>
        <w:rPr>
          <w:rFonts w:ascii="Times New Roman" w:hAnsi="Times New Roman" w:eastAsia="Times New Roman"/>
          <w:spacing w:val="-4"/>
          <w:position w:val="2"/>
        </w:rPr>
        <w:t xml:space="preserve"> + </w:t>
      </w:r>
      <w:r>
        <w:rPr>
          <w:rFonts w:ascii="Times New Roman" w:hAnsi="Times New Roman" w:eastAsia="Times New Roman"/>
          <w:position w:val="2"/>
        </w:rPr>
        <w:t>3CuSO</w:t>
      </w:r>
      <w:r>
        <w:rPr>
          <w:rFonts w:ascii="Times New Roman" w:hAnsi="Times New Roman" w:eastAsia="Times New Roman"/>
          <w:sz w:val="13"/>
        </w:rPr>
        <w:t>4</w:t>
      </w:r>
      <w:r>
        <w:rPr>
          <w:rFonts w:ascii="Times New Roman" w:hAnsi="Times New Roman" w:eastAsia="Times New Roman"/>
          <w:spacing w:val="-5"/>
          <w:sz w:val="13"/>
        </w:rPr>
        <w:t xml:space="preserve"> </w:t>
      </w:r>
      <w:r>
        <w:rPr>
          <w:rFonts w:ascii="Times New Roman" w:hAnsi="Times New Roman" w:eastAsia="Times New Roman"/>
          <w:spacing w:val="-2"/>
          <w:position w:val="2"/>
        </w:rPr>
        <w:t xml:space="preserve">═ </w:t>
      </w:r>
      <w:r>
        <w:rPr>
          <w:rFonts w:ascii="Times New Roman" w:hAnsi="Times New Roman" w:eastAsia="Times New Roman"/>
          <w:position w:val="2"/>
        </w:rPr>
        <w:t>Fe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(SO</w:t>
      </w:r>
      <w:r>
        <w:rPr>
          <w:rFonts w:ascii="Times New Roman" w:hAnsi="Times New Roman" w:eastAsia="Times New Roman"/>
          <w:sz w:val="13"/>
        </w:rPr>
        <w:t>4</w:t>
      </w:r>
      <w:r>
        <w:rPr>
          <w:rFonts w:ascii="Times New Roman" w:hAnsi="Times New Roman" w:eastAsia="Times New Roman"/>
          <w:position w:val="2"/>
        </w:rPr>
        <w:t>)</w:t>
      </w:r>
      <w:r>
        <w:rPr>
          <w:rFonts w:ascii="Times New Roman" w:hAnsi="Times New Roman" w:eastAsia="Times New Roman"/>
          <w:sz w:val="13"/>
        </w:rPr>
        <w:t>3</w:t>
      </w:r>
      <w:r>
        <w:rPr>
          <w:rFonts w:ascii="Times New Roman" w:hAnsi="Times New Roman" w:eastAsia="Times New Roman"/>
          <w:spacing w:val="-5"/>
          <w:sz w:val="13"/>
        </w:rPr>
        <w:t xml:space="preserve"> </w:t>
      </w:r>
      <w:r>
        <w:rPr>
          <w:rFonts w:ascii="Times New Roman" w:hAnsi="Times New Roman" w:eastAsia="Times New Roman"/>
          <w:spacing w:val="-2"/>
          <w:position w:val="2"/>
        </w:rPr>
        <w:t xml:space="preserve">+ </w:t>
      </w:r>
      <w:r>
        <w:rPr>
          <w:rFonts w:ascii="Times New Roman" w:hAnsi="Times New Roman" w:eastAsia="Times New Roman"/>
          <w:spacing w:val="-5"/>
          <w:position w:val="2"/>
        </w:rPr>
        <w:t>3Cu</w:t>
      </w:r>
    </w:p>
    <w:p>
      <w:pPr>
        <w:pStyle w:val="8"/>
        <w:numPr>
          <w:ilvl w:val="0"/>
          <w:numId w:val="2"/>
        </w:numPr>
        <w:tabs>
          <w:tab w:val="left" w:pos="714"/>
        </w:tabs>
        <w:spacing w:before="6" w:after="0" w:line="336" w:lineRule="auto"/>
        <w:ind w:left="503" w:right="5444" w:hanging="212"/>
        <w:jc w:val="left"/>
        <w:rPr>
          <w:sz w:val="21"/>
        </w:rPr>
      </w:pPr>
      <w:r>
        <w:rPr>
          <w:sz w:val="21"/>
        </w:rPr>
        <w:t xml:space="preserve">下列叙述中，合理的是 </w:t>
      </w:r>
      <w:r>
        <w:rPr>
          <w:rFonts w:ascii="Times New Roman" w:eastAsia="Times New Roman"/>
          <w:sz w:val="21"/>
        </w:rPr>
        <w:t>A</w:t>
      </w:r>
      <w:r>
        <w:rPr>
          <w:sz w:val="21"/>
        </w:rPr>
        <w:t>．</w:t>
      </w:r>
      <w:r>
        <w:rPr>
          <w:spacing w:val="-2"/>
          <w:sz w:val="21"/>
        </w:rPr>
        <w:t>氧化反应一定是化合反应</w:t>
      </w:r>
    </w:p>
    <w:p>
      <w:pPr>
        <w:pStyle w:val="2"/>
        <w:spacing w:before="3" w:line="336" w:lineRule="auto"/>
        <w:ind w:left="503" w:right="4812"/>
      </w:pPr>
      <w:r>
        <w:rPr>
          <w:rFonts w:ascii="Times New Roman" w:eastAsia="Times New Roman"/>
          <w:spacing w:val="-2"/>
        </w:rPr>
        <w:t>B</w:t>
      </w:r>
      <w:r>
        <w:rPr>
          <w:spacing w:val="-2"/>
        </w:rPr>
        <w:t>．只含一种元素的物质是单质</w:t>
      </w:r>
      <w:r>
        <w:rPr>
          <w:spacing w:val="103"/>
        </w:rPr>
        <w:t xml:space="preserve"> </w:t>
      </w:r>
      <w:r>
        <w:rPr>
          <w:rFonts w:ascii="Times New Roman" w:eastAsia="Times New Roman"/>
          <w:spacing w:val="-2"/>
        </w:rPr>
        <w:t>C</w:t>
      </w:r>
      <w:r>
        <w:rPr>
          <w:spacing w:val="-2"/>
        </w:rPr>
        <w:t xml:space="preserve">．任何溶液中都只含有一种溶质 </w:t>
      </w:r>
      <w:r>
        <w:rPr>
          <w:rFonts w:ascii="Times New Roman" w:eastAsia="Times New Roman"/>
          <w:spacing w:val="-2"/>
          <w:w w:val="95"/>
        </w:rPr>
        <w:t>D</w:t>
      </w:r>
      <w:r>
        <w:rPr>
          <w:spacing w:val="-2"/>
          <w:w w:val="95"/>
        </w:rPr>
        <w:t>．物质溶解时往往伴随着能量变化</w:t>
      </w:r>
    </w:p>
    <w:p>
      <w:pPr>
        <w:pStyle w:val="2"/>
        <w:spacing w:before="11"/>
        <w:ind w:left="0"/>
        <w:rPr>
          <w:sz w:val="20"/>
        </w:rPr>
      </w:pPr>
    </w:p>
    <w:p>
      <w:pPr>
        <w:spacing w:before="0"/>
        <w:ind w:left="292" w:right="0" w:firstLine="0"/>
        <w:jc w:val="left"/>
        <w:rPr>
          <w:sz w:val="24"/>
        </w:rPr>
      </w:pPr>
      <w:r>
        <w:rPr>
          <w:sz w:val="24"/>
        </w:rPr>
        <w:t>二、多项选择题（</w:t>
      </w:r>
      <w:r>
        <w:rPr>
          <w:spacing w:val="-12"/>
          <w:sz w:val="24"/>
        </w:rPr>
        <w:t xml:space="preserve">本大题共 </w:t>
      </w:r>
      <w:r>
        <w:rPr>
          <w:rFonts w:ascii="Times New Roman" w:eastAsia="Times New Roman"/>
          <w:b/>
          <w:sz w:val="24"/>
        </w:rPr>
        <w:t>5</w:t>
      </w:r>
      <w:r>
        <w:rPr>
          <w:rFonts w:ascii="Times New Roman" w:eastAsia="Times New Roman"/>
          <w:b/>
          <w:spacing w:val="1"/>
          <w:sz w:val="24"/>
        </w:rPr>
        <w:t xml:space="preserve"> </w:t>
      </w:r>
      <w:r>
        <w:rPr>
          <w:spacing w:val="-9"/>
          <w:sz w:val="24"/>
        </w:rPr>
        <w:t xml:space="preserve">小题，每小题 </w:t>
      </w:r>
      <w:r>
        <w:rPr>
          <w:rFonts w:ascii="Times New Roman" w:eastAsia="Times New Roman"/>
          <w:b/>
          <w:sz w:val="24"/>
        </w:rPr>
        <w:t>4</w:t>
      </w:r>
      <w:r>
        <w:rPr>
          <w:rFonts w:ascii="Times New Roman" w:eastAsia="Times New Roman"/>
          <w:b/>
          <w:spacing w:val="1"/>
          <w:sz w:val="24"/>
        </w:rPr>
        <w:t xml:space="preserve"> </w:t>
      </w:r>
      <w:r>
        <w:rPr>
          <w:spacing w:val="-15"/>
          <w:sz w:val="24"/>
        </w:rPr>
        <w:t xml:space="preserve">分，共 </w:t>
      </w:r>
      <w:r>
        <w:rPr>
          <w:rFonts w:ascii="Times New Roman" w:eastAsia="Times New Roman"/>
          <w:b/>
          <w:sz w:val="24"/>
        </w:rPr>
        <w:t>20</w:t>
      </w:r>
      <w:r>
        <w:rPr>
          <w:rFonts w:ascii="Times New Roman" w:eastAsia="Times New Roman"/>
          <w:b/>
          <w:spacing w:val="1"/>
          <w:sz w:val="24"/>
        </w:rPr>
        <w:t xml:space="preserve"> </w:t>
      </w:r>
      <w:r>
        <w:rPr>
          <w:spacing w:val="-2"/>
          <w:sz w:val="24"/>
        </w:rPr>
        <w:t>分。每小题给出的四</w:t>
      </w:r>
    </w:p>
    <w:p>
      <w:pPr>
        <w:spacing w:before="7"/>
        <w:ind w:left="292" w:right="0" w:firstLine="0"/>
        <w:jc w:val="left"/>
        <w:rPr>
          <w:sz w:val="24"/>
        </w:rPr>
      </w:pPr>
      <w:r>
        <w:rPr>
          <w:spacing w:val="-1"/>
          <w:sz w:val="24"/>
        </w:rPr>
        <w:t xml:space="preserve">个选项中，至少有两个选项符合题目的要求，全部选对得 </w:t>
      </w:r>
      <w:r>
        <w:rPr>
          <w:rFonts w:ascii="Times New Roman" w:eastAsia="Times New Roman"/>
          <w:b/>
          <w:sz w:val="24"/>
        </w:rPr>
        <w:t>4</w:t>
      </w:r>
      <w:r>
        <w:rPr>
          <w:rFonts w:ascii="Times New Roman" w:eastAsia="Times New Roman"/>
          <w:b/>
          <w:spacing w:val="53"/>
          <w:sz w:val="24"/>
        </w:rPr>
        <w:t xml:space="preserve"> </w:t>
      </w:r>
      <w:r>
        <w:rPr>
          <w:spacing w:val="-2"/>
          <w:sz w:val="24"/>
        </w:rPr>
        <w:t>分，选对两个及</w:t>
      </w:r>
    </w:p>
    <w:p>
      <w:pPr>
        <w:spacing w:before="7"/>
        <w:ind w:left="292" w:right="0" w:firstLine="0"/>
        <w:jc w:val="left"/>
        <w:rPr>
          <w:sz w:val="24"/>
        </w:rPr>
      </w:pPr>
      <w:r>
        <w:rPr>
          <w:spacing w:val="-8"/>
          <w:sz w:val="24"/>
        </w:rPr>
        <w:t xml:space="preserve">以上但不全的得 </w:t>
      </w:r>
      <w:r>
        <w:rPr>
          <w:rFonts w:ascii="Times New Roman" w:eastAsia="Times New Roman"/>
          <w:b/>
          <w:sz w:val="24"/>
        </w:rPr>
        <w:t>3</w:t>
      </w:r>
      <w:r>
        <w:rPr>
          <w:rFonts w:ascii="Times New Roman" w:eastAsia="Times New Roman"/>
          <w:b/>
          <w:spacing w:val="2"/>
          <w:sz w:val="24"/>
        </w:rPr>
        <w:t xml:space="preserve"> </w:t>
      </w:r>
      <w:r>
        <w:rPr>
          <w:spacing w:val="-7"/>
          <w:sz w:val="24"/>
        </w:rPr>
        <w:t xml:space="preserve">分，选对一个得 </w:t>
      </w:r>
      <w:r>
        <w:rPr>
          <w:rFonts w:ascii="Times New Roman" w:eastAsia="Times New Roman"/>
          <w:b/>
          <w:sz w:val="24"/>
        </w:rPr>
        <w:t>2</w:t>
      </w:r>
      <w:r>
        <w:rPr>
          <w:rFonts w:ascii="Times New Roman" w:eastAsia="Times New Roman"/>
          <w:b/>
          <w:spacing w:val="2"/>
          <w:sz w:val="24"/>
        </w:rPr>
        <w:t xml:space="preserve"> </w:t>
      </w:r>
      <w:r>
        <w:rPr>
          <w:spacing w:val="-8"/>
          <w:sz w:val="24"/>
        </w:rPr>
        <w:t xml:space="preserve">分，有错选的得 </w:t>
      </w:r>
      <w:r>
        <w:rPr>
          <w:rFonts w:ascii="Times New Roman" w:eastAsia="Times New Roman"/>
          <w:b/>
          <w:sz w:val="24"/>
        </w:rPr>
        <w:t>0</w:t>
      </w:r>
      <w:r>
        <w:rPr>
          <w:rFonts w:ascii="Times New Roman" w:eastAsia="Times New Roman"/>
          <w:b/>
          <w:spacing w:val="2"/>
          <w:sz w:val="24"/>
        </w:rPr>
        <w:t xml:space="preserve"> </w:t>
      </w:r>
      <w:r>
        <w:rPr>
          <w:sz w:val="24"/>
        </w:rPr>
        <w:t>分</w:t>
      </w:r>
      <w:r>
        <w:rPr>
          <w:spacing w:val="-10"/>
          <w:sz w:val="24"/>
        </w:rPr>
        <w:t>）</w:t>
      </w:r>
    </w:p>
    <w:p>
      <w:pPr>
        <w:pStyle w:val="8"/>
        <w:numPr>
          <w:ilvl w:val="0"/>
          <w:numId w:val="2"/>
        </w:numPr>
        <w:tabs>
          <w:tab w:val="left" w:pos="711"/>
        </w:tabs>
        <w:spacing w:before="59" w:after="0" w:line="321" w:lineRule="auto"/>
        <w:ind w:left="292" w:right="274" w:firstLine="0"/>
        <w:jc w:val="left"/>
        <w:rPr>
          <w:sz w:val="21"/>
        </w:rPr>
      </w:pPr>
      <w:r>
        <w:rPr>
          <w:spacing w:val="1"/>
          <w:w w:val="99"/>
          <w:sz w:val="21"/>
        </w:rPr>
        <w:t>氯气经常用于自来水消毒，也可用于制造盐酸、漂白粉和漂粉精等。实验室通常用</w:t>
      </w:r>
      <w:r>
        <w:rPr>
          <w:spacing w:val="-1"/>
          <w:w w:val="99"/>
          <w:sz w:val="21"/>
        </w:rPr>
        <w:t xml:space="preserve">二氧化锰固体和浓盐酸在加热的条件下制取氯气。反应的化学方程式为： </w:t>
      </w:r>
      <w:r>
        <w:rPr>
          <w:rFonts w:ascii="Times New Roman" w:hAnsi="Times New Roman" w:eastAsia="Times New Roman"/>
          <w:spacing w:val="-2"/>
          <w:w w:val="99"/>
          <w:position w:val="2"/>
          <w:sz w:val="21"/>
        </w:rPr>
        <w:t>M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</w:rPr>
        <w:t>n</w:t>
      </w:r>
      <w:r>
        <w:rPr>
          <w:rFonts w:ascii="Times New Roman" w:hAnsi="Times New Roman" w:eastAsia="Times New Roman"/>
          <w:spacing w:val="2"/>
          <w:w w:val="99"/>
          <w:position w:val="2"/>
          <w:sz w:val="21"/>
        </w:rPr>
        <w:t>O</w:t>
      </w:r>
      <w:r>
        <w:rPr>
          <w:rFonts w:ascii="Times New Roman" w:hAnsi="Times New Roman" w:eastAsia="Times New Roman"/>
          <w:spacing w:val="-2"/>
          <w:w w:val="105"/>
          <w:sz w:val="13"/>
        </w:rPr>
        <w:t>2</w:t>
      </w:r>
      <w:r>
        <w:rPr>
          <w:rFonts w:ascii="Times New Roman" w:hAnsi="Times New Roman" w:eastAsia="Times New Roman"/>
          <w:spacing w:val="-1"/>
          <w:w w:val="99"/>
          <w:position w:val="2"/>
          <w:sz w:val="21"/>
        </w:rPr>
        <w:t>+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</w:rPr>
        <w:t>4</w:t>
      </w:r>
      <w:r>
        <w:rPr>
          <w:rFonts w:ascii="Times New Roman" w:hAnsi="Times New Roman" w:eastAsia="Times New Roman"/>
          <w:w w:val="99"/>
          <w:position w:val="2"/>
          <w:sz w:val="21"/>
        </w:rPr>
        <w:t>H</w:t>
      </w:r>
      <w:r>
        <w:rPr>
          <w:rFonts w:ascii="Times New Roman" w:hAnsi="Times New Roman" w:eastAsia="Times New Roman"/>
          <w:spacing w:val="-1"/>
          <w:w w:val="99"/>
          <w:position w:val="2"/>
          <w:sz w:val="21"/>
        </w:rPr>
        <w:t>C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</w:rPr>
        <w:t>l</w:t>
      </w:r>
      <w:r>
        <w:rPr>
          <w:spacing w:val="-1"/>
          <w:w w:val="99"/>
          <w:position w:val="2"/>
          <w:sz w:val="21"/>
        </w:rPr>
        <w:t>（</w:t>
      </w:r>
      <w:r>
        <w:rPr>
          <w:spacing w:val="2"/>
          <w:w w:val="99"/>
          <w:position w:val="2"/>
          <w:sz w:val="21"/>
        </w:rPr>
        <w:t>浓）</w:t>
      </w:r>
      <w:r>
        <w:rPr>
          <w:w w:val="106"/>
          <w:position w:val="12"/>
          <w:sz w:val="10"/>
          <w:u w:val="single"/>
        </w:rPr>
        <w:t>△</w:t>
      </w:r>
      <w:r>
        <w:rPr>
          <w:spacing w:val="1"/>
          <w:position w:val="12"/>
          <w:sz w:val="10"/>
        </w:rPr>
        <w:t xml:space="preserve">  </w:t>
      </w:r>
      <w:r>
        <w:rPr>
          <w:rFonts w:ascii="Times New Roman" w:hAnsi="Times New Roman" w:eastAsia="Times New Roman"/>
          <w:spacing w:val="-2"/>
          <w:w w:val="99"/>
          <w:position w:val="2"/>
          <w:sz w:val="21"/>
        </w:rPr>
        <w:t>M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</w:rPr>
        <w:t>n</w:t>
      </w:r>
      <w:r>
        <w:rPr>
          <w:rFonts w:ascii="Times New Roman" w:hAnsi="Times New Roman" w:eastAsia="Times New Roman"/>
          <w:spacing w:val="-1"/>
          <w:w w:val="99"/>
          <w:position w:val="2"/>
          <w:sz w:val="21"/>
        </w:rPr>
        <w:t>C</w:t>
      </w:r>
      <w:r>
        <w:rPr>
          <w:rFonts w:ascii="Times New Roman" w:hAnsi="Times New Roman" w:eastAsia="Times New Roman"/>
          <w:spacing w:val="4"/>
          <w:w w:val="99"/>
          <w:position w:val="2"/>
          <w:sz w:val="21"/>
        </w:rPr>
        <w:t>l</w:t>
      </w:r>
      <w:r>
        <w:rPr>
          <w:rFonts w:ascii="Times New Roman" w:hAnsi="Times New Roman" w:eastAsia="Times New Roman"/>
          <w:spacing w:val="-2"/>
          <w:w w:val="105"/>
          <w:sz w:val="13"/>
        </w:rPr>
        <w:t>2</w:t>
      </w:r>
      <w:r>
        <w:rPr>
          <w:rFonts w:ascii="Times New Roman" w:hAnsi="Times New Roman" w:eastAsia="Times New Roman"/>
          <w:spacing w:val="-1"/>
          <w:w w:val="99"/>
          <w:position w:val="2"/>
          <w:sz w:val="21"/>
        </w:rPr>
        <w:t>+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</w:rPr>
        <w:t>2</w:t>
      </w:r>
      <w:r>
        <w:rPr>
          <w:rFonts w:ascii="Times New Roman" w:hAnsi="Times New Roman" w:eastAsia="Times New Roman"/>
          <w:w w:val="99"/>
          <w:position w:val="2"/>
          <w:sz w:val="21"/>
        </w:rPr>
        <w:t>H</w:t>
      </w:r>
      <w:r>
        <w:rPr>
          <w:rFonts w:ascii="Times New Roman" w:hAnsi="Times New Roman" w:eastAsia="Times New Roman"/>
          <w:spacing w:val="1"/>
          <w:w w:val="105"/>
          <w:sz w:val="13"/>
        </w:rPr>
        <w:t>2</w:t>
      </w:r>
      <w:r>
        <w:rPr>
          <w:rFonts w:ascii="Times New Roman" w:hAnsi="Times New Roman" w:eastAsia="Times New Roman"/>
          <w:w w:val="99"/>
          <w:position w:val="2"/>
          <w:sz w:val="21"/>
        </w:rPr>
        <w:t>O</w:t>
      </w:r>
      <w:r>
        <w:rPr>
          <w:rFonts w:ascii="Times New Roman" w:hAnsi="Times New Roman" w:eastAsia="Times New Roman"/>
          <w:spacing w:val="-1"/>
          <w:w w:val="99"/>
          <w:position w:val="2"/>
          <w:sz w:val="21"/>
        </w:rPr>
        <w:t>+C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</w:rPr>
        <w:t>l</w:t>
      </w:r>
      <w:r>
        <w:rPr>
          <w:rFonts w:ascii="Times New Roman" w:hAnsi="Times New Roman" w:eastAsia="Times New Roman"/>
          <w:spacing w:val="-2"/>
          <w:w w:val="105"/>
          <w:sz w:val="13"/>
        </w:rPr>
        <w:t>2</w:t>
      </w:r>
      <w:r>
        <w:rPr>
          <w:spacing w:val="-1"/>
          <w:w w:val="99"/>
          <w:position w:val="2"/>
          <w:sz w:val="21"/>
        </w:rPr>
        <w:t>↑。下列有关此反应的说法中，</w:t>
      </w:r>
      <w:r>
        <w:rPr>
          <w:spacing w:val="-147"/>
          <w:w w:val="99"/>
          <w:position w:val="2"/>
          <w:sz w:val="21"/>
        </w:rPr>
        <w:t>不</w:t>
      </w:r>
      <w:r>
        <w:rPr>
          <w:spacing w:val="-63"/>
          <w:w w:val="99"/>
          <w:position w:val="-5"/>
          <w:sz w:val="21"/>
        </w:rPr>
        <w:t>．</w:t>
      </w:r>
      <w:r>
        <w:rPr>
          <w:spacing w:val="-147"/>
          <w:w w:val="99"/>
          <w:position w:val="2"/>
          <w:sz w:val="21"/>
        </w:rPr>
        <w:t>正</w:t>
      </w:r>
      <w:r>
        <w:rPr>
          <w:spacing w:val="-63"/>
          <w:w w:val="99"/>
          <w:position w:val="-5"/>
          <w:sz w:val="21"/>
        </w:rPr>
        <w:t>．</w:t>
      </w:r>
      <w:r>
        <w:rPr>
          <w:spacing w:val="-146"/>
          <w:w w:val="99"/>
          <w:position w:val="2"/>
          <w:sz w:val="21"/>
        </w:rPr>
        <w:t>确</w:t>
      </w:r>
      <w:r>
        <w:rPr>
          <w:spacing w:val="-62"/>
          <w:w w:val="99"/>
          <w:position w:val="-5"/>
          <w:sz w:val="21"/>
        </w:rPr>
        <w:t>．</w:t>
      </w:r>
      <w:r>
        <w:rPr>
          <w:spacing w:val="-1"/>
          <w:w w:val="99"/>
          <w:position w:val="2"/>
          <w:sz w:val="21"/>
        </w:rPr>
        <w:t>的是</w:t>
      </w:r>
    </w:p>
    <w:p>
      <w:pPr>
        <w:pStyle w:val="8"/>
        <w:numPr>
          <w:ilvl w:val="1"/>
          <w:numId w:val="2"/>
        </w:numPr>
        <w:tabs>
          <w:tab w:val="left" w:pos="896"/>
        </w:tabs>
        <w:spacing w:before="0" w:after="0" w:line="243" w:lineRule="exact"/>
        <w:ind w:left="895" w:right="0" w:hanging="364"/>
        <w:jc w:val="left"/>
        <w:rPr>
          <w:sz w:val="21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4501515</wp:posOffset>
            </wp:positionH>
            <wp:positionV relativeFrom="paragraph">
              <wp:posOffset>76200</wp:posOffset>
            </wp:positionV>
            <wp:extent cx="1143635" cy="217170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371" cy="21716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95"/>
          <w:sz w:val="21"/>
        </w:rPr>
        <w:t>该反应涉及的氧化物有两种</w:t>
      </w:r>
    </w:p>
    <w:p>
      <w:pPr>
        <w:pStyle w:val="8"/>
        <w:numPr>
          <w:ilvl w:val="1"/>
          <w:numId w:val="2"/>
        </w:numPr>
        <w:tabs>
          <w:tab w:val="left" w:pos="855"/>
        </w:tabs>
        <w:spacing w:before="107" w:after="0" w:line="336" w:lineRule="auto"/>
        <w:ind w:left="503" w:right="5279" w:firstLine="0"/>
        <w:jc w:val="both"/>
        <w:rPr>
          <w:sz w:val="21"/>
        </w:rPr>
      </w:pPr>
      <w:r>
        <w:rPr>
          <w:spacing w:val="-2"/>
          <w:w w:val="95"/>
          <w:sz w:val="21"/>
        </w:rPr>
        <w:t>氯气中氯元素的化合价为</w:t>
      </w:r>
      <w:r>
        <w:rPr>
          <w:rFonts w:ascii="Times New Roman" w:eastAsia="Times New Roman"/>
          <w:spacing w:val="-2"/>
          <w:w w:val="95"/>
          <w:sz w:val="21"/>
        </w:rPr>
        <w:t xml:space="preserve">-1 </w:t>
      </w:r>
      <w:r>
        <w:rPr>
          <w:rFonts w:ascii="Times New Roman" w:eastAsia="Times New Roman"/>
          <w:position w:val="2"/>
          <w:sz w:val="21"/>
        </w:rPr>
        <w:t>C</w:t>
      </w:r>
      <w:r>
        <w:rPr>
          <w:position w:val="2"/>
          <w:sz w:val="21"/>
        </w:rPr>
        <w:t>．</w:t>
      </w:r>
      <w:r>
        <w:rPr>
          <w:rFonts w:ascii="Times New Roman" w:eastAsia="Times New Roman"/>
          <w:position w:val="2"/>
          <w:sz w:val="21"/>
        </w:rPr>
        <w:t>MnO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pacing w:val="-4"/>
          <w:sz w:val="13"/>
        </w:rPr>
        <w:t xml:space="preserve"> </w:t>
      </w:r>
      <w:r>
        <w:rPr>
          <w:position w:val="2"/>
          <w:sz w:val="21"/>
        </w:rPr>
        <w:t xml:space="preserve">是这个反应的催化剂 </w:t>
      </w:r>
      <w:r>
        <w:rPr>
          <w:rFonts w:ascii="Times New Roman" w:eastAsia="Times New Roman"/>
          <w:spacing w:val="-2"/>
          <w:sz w:val="21"/>
        </w:rPr>
        <w:t>D</w:t>
      </w:r>
      <w:r>
        <w:rPr>
          <w:spacing w:val="-2"/>
          <w:sz w:val="21"/>
        </w:rPr>
        <w:t>．这个反应是复分解反应</w:t>
      </w:r>
    </w:p>
    <w:p>
      <w:pPr>
        <w:pStyle w:val="8"/>
        <w:numPr>
          <w:ilvl w:val="0"/>
          <w:numId w:val="2"/>
        </w:numPr>
        <w:tabs>
          <w:tab w:val="left" w:pos="714"/>
        </w:tabs>
        <w:spacing w:before="5" w:after="0" w:line="336" w:lineRule="auto"/>
        <w:ind w:left="292" w:right="2549" w:firstLine="0"/>
        <w:jc w:val="left"/>
        <w:rPr>
          <w:sz w:val="21"/>
        </w:rPr>
      </w:pPr>
      <w:r>
        <w:rPr>
          <w:spacing w:val="-2"/>
          <w:sz w:val="21"/>
        </w:rPr>
        <w:t>用右图所示装置电解水，一段时间后的现象如图所示。下列有关该电解水实验的说法中，合理的是</w:t>
      </w:r>
    </w:p>
    <w:p>
      <w:pPr>
        <w:pStyle w:val="8"/>
        <w:numPr>
          <w:ilvl w:val="1"/>
          <w:numId w:val="2"/>
        </w:numPr>
        <w:tabs>
          <w:tab w:val="left" w:pos="866"/>
        </w:tabs>
        <w:spacing w:before="3" w:after="0" w:line="240" w:lineRule="auto"/>
        <w:ind w:left="865" w:right="0" w:hanging="363"/>
        <w:jc w:val="left"/>
        <w:rPr>
          <w:sz w:val="21"/>
        </w:rPr>
      </w:pPr>
      <w:r>
        <w:rPr>
          <w:spacing w:val="-1"/>
          <w:w w:val="95"/>
          <w:sz w:val="21"/>
        </w:rPr>
        <w:t>在水中加入少量氢氧化钠可增强导电性</w:t>
      </w:r>
    </w:p>
    <w:p>
      <w:pPr>
        <w:pStyle w:val="2"/>
        <w:spacing w:before="108"/>
        <w:ind w:left="503"/>
      </w:pPr>
      <w:r>
        <w:rPr>
          <w:rFonts w:ascii="Times New Roman" w:eastAsia="Times New Roman"/>
          <w:w w:val="95"/>
        </w:rPr>
        <w:t>B</w:t>
      </w:r>
      <w:r>
        <w:rPr>
          <w:w w:val="95"/>
        </w:rPr>
        <w:t>．</w:t>
      </w:r>
      <w:r>
        <w:rPr>
          <w:rFonts w:ascii="Times New Roman" w:eastAsia="Times New Roman"/>
          <w:w w:val="95"/>
        </w:rPr>
        <w:t>b</w:t>
      </w:r>
      <w:r>
        <w:rPr>
          <w:rFonts w:ascii="Times New Roman" w:eastAsia="Times New Roman"/>
          <w:spacing w:val="48"/>
        </w:rPr>
        <w:t xml:space="preserve">  </w:t>
      </w:r>
      <w:r>
        <w:rPr>
          <w:spacing w:val="-1"/>
          <w:w w:val="95"/>
        </w:rPr>
        <w:t>玻璃管中收集到的是一种可燃性气体</w:t>
      </w:r>
    </w:p>
    <w:p>
      <w:pPr>
        <w:pStyle w:val="2"/>
        <w:spacing w:before="110" w:line="336" w:lineRule="auto"/>
        <w:ind w:left="503" w:right="3681"/>
      </w:pPr>
      <w:r>
        <w:rPr>
          <w:rFonts w:ascii="Times New Roman" w:hAnsi="Times New Roman" w:eastAsia="Times New Roman"/>
        </w:rPr>
        <w:t>C</w:t>
      </w:r>
      <w:r>
        <w:t>．</w:t>
      </w:r>
      <w:r>
        <w:rPr>
          <w:rFonts w:ascii="Times New Roman" w:hAnsi="Times New Roman" w:eastAsia="Times New Roman"/>
        </w:rPr>
        <w:t>a</w:t>
      </w:r>
      <w:r>
        <w:t>、</w:t>
      </w:r>
      <w:r>
        <w:rPr>
          <w:rFonts w:ascii="Times New Roman" w:hAnsi="Times New Roman" w:eastAsia="Times New Roman"/>
        </w:rPr>
        <w:t>b</w:t>
      </w:r>
      <w:r>
        <w:rPr>
          <w:rFonts w:ascii="Times New Roman" w:hAnsi="Times New Roman" w:eastAsia="Times New Roman"/>
          <w:spacing w:val="-14"/>
        </w:rPr>
        <w:t xml:space="preserve"> </w:t>
      </w:r>
      <w:r>
        <w:rPr>
          <w:spacing w:val="-4"/>
        </w:rPr>
        <w:t xml:space="preserve">玻璃管中收集到的气体的质量比为 </w:t>
      </w:r>
      <w:r>
        <w:rPr>
          <w:rFonts w:ascii="Times New Roman" w:hAnsi="Times New Roman" w:eastAsia="Times New Roman"/>
        </w:rPr>
        <w:t>1</w:t>
      </w:r>
      <w:r>
        <w:t>∶</w:t>
      </w:r>
      <w:r>
        <w:rPr>
          <w:rFonts w:ascii="Times New Roman" w:hAnsi="Times New Roman" w:eastAsia="Times New Roman"/>
        </w:rPr>
        <w:t xml:space="preserve">2 </w:t>
      </w:r>
      <w:r>
        <w:rPr>
          <w:rFonts w:ascii="Times New Roman" w:hAnsi="Times New Roman" w:eastAsia="Times New Roman"/>
          <w:spacing w:val="-2"/>
        </w:rPr>
        <w:t>D</w:t>
      </w:r>
      <w:r>
        <w:rPr>
          <w:spacing w:val="-2"/>
        </w:rPr>
        <w:t>．该实验证明水是由氢气和氧气组成的</w:t>
      </w:r>
    </w:p>
    <w:p>
      <w:pPr>
        <w:pStyle w:val="8"/>
        <w:numPr>
          <w:ilvl w:val="0"/>
          <w:numId w:val="2"/>
        </w:numPr>
        <w:tabs>
          <w:tab w:val="left" w:pos="714"/>
        </w:tabs>
        <w:spacing w:before="3" w:after="0" w:line="336" w:lineRule="auto"/>
        <w:ind w:left="503" w:right="2446" w:hanging="212"/>
        <w:jc w:val="left"/>
        <w:rPr>
          <w:sz w:val="21"/>
        </w:rPr>
      </w:pPr>
      <w:r>
        <w:rPr>
          <w:spacing w:val="-2"/>
          <w:sz w:val="21"/>
        </w:rPr>
        <w:t xml:space="preserve">下列各组物质反应后的溶液中，一定能使酚酞试液变红的是 </w:t>
      </w:r>
      <w:r>
        <w:rPr>
          <w:rFonts w:ascii="Times New Roman" w:eastAsia="Times New Roman"/>
          <w:spacing w:val="-2"/>
          <w:sz w:val="21"/>
        </w:rPr>
        <w:t>A</w:t>
      </w:r>
      <w:r>
        <w:rPr>
          <w:spacing w:val="-2"/>
          <w:sz w:val="21"/>
        </w:rPr>
        <w:t>．在澄清石灰水中通入适量的二氧化碳使之恰好沉淀</w:t>
      </w:r>
    </w:p>
    <w:p>
      <w:pPr>
        <w:pStyle w:val="2"/>
        <w:spacing w:before="2"/>
        <w:ind w:left="503"/>
      </w:pPr>
      <w:r>
        <w:rPr>
          <w:rFonts w:ascii="Times New Roman" w:eastAsia="Times New Roman"/>
          <w:w w:val="95"/>
        </w:rPr>
        <w:t>B</w:t>
      </w:r>
      <w:r>
        <w:rPr>
          <w:spacing w:val="-1"/>
          <w:w w:val="95"/>
        </w:rPr>
        <w:t>．将二氧化碳通入到氢氧化钠溶液中，使之完全反应</w:t>
      </w:r>
    </w:p>
    <w:p>
      <w:pPr>
        <w:pStyle w:val="2"/>
        <w:spacing w:before="108" w:line="338" w:lineRule="auto"/>
        <w:ind w:left="503" w:right="2295"/>
      </w:pPr>
      <w:r>
        <w:rPr>
          <w:rFonts w:ascii="Times New Roman" w:eastAsia="Times New Roman"/>
          <w:spacing w:val="-2"/>
        </w:rPr>
        <w:t>C</w:t>
      </w:r>
      <w:r>
        <w:rPr>
          <w:spacing w:val="-2"/>
        </w:rPr>
        <w:t xml:space="preserve">．将硫酸钠溶液不断滴入到氢氧化钡溶液中，使之完全反应 </w:t>
      </w:r>
      <w:r>
        <w:rPr>
          <w:rFonts w:ascii="Times New Roman" w:eastAsia="Times New Roman"/>
          <w:spacing w:val="-2"/>
          <w:w w:val="95"/>
        </w:rPr>
        <w:t>D</w:t>
      </w:r>
      <w:r>
        <w:rPr>
          <w:spacing w:val="-2"/>
          <w:w w:val="95"/>
        </w:rPr>
        <w:t>．相同溶质质量分数、相同质量的氢氧化钠溶液与稀盐酸混合</w:t>
      </w:r>
    </w:p>
    <w:p>
      <w:pPr>
        <w:spacing w:after="0" w:line="338" w:lineRule="auto"/>
        <w:sectPr>
          <w:pgSz w:w="10320" w:h="14580"/>
          <w:pgMar w:top="1080" w:right="860" w:bottom="1200" w:left="840" w:header="454" w:footer="1018" w:gutter="0"/>
          <w:cols w:space="720" w:num="1"/>
        </w:sectPr>
      </w:pPr>
    </w:p>
    <w:p>
      <w:pPr>
        <w:pStyle w:val="8"/>
        <w:numPr>
          <w:ilvl w:val="0"/>
          <w:numId w:val="2"/>
        </w:numPr>
        <w:tabs>
          <w:tab w:val="left" w:pos="714"/>
        </w:tabs>
        <w:spacing w:before="105" w:after="0" w:line="307" w:lineRule="auto"/>
        <w:ind w:left="292" w:right="272" w:firstLine="0"/>
        <w:jc w:val="left"/>
        <w:rPr>
          <w:sz w:val="21"/>
        </w:rPr>
      </w:pPr>
      <w:r>
        <w:rPr>
          <w:spacing w:val="-3"/>
          <w:sz w:val="21"/>
        </w:rPr>
        <w:t xml:space="preserve">某化学小组的同学将 </w:t>
      </w:r>
      <w:r>
        <w:rPr>
          <w:rFonts w:ascii="Times New Roman" w:eastAsia="Times New Roman"/>
          <w:i/>
          <w:sz w:val="21"/>
        </w:rPr>
        <w:t xml:space="preserve">a </w:t>
      </w:r>
      <w:r>
        <w:rPr>
          <w:rFonts w:ascii="Times New Roman" w:eastAsia="Times New Roman"/>
          <w:sz w:val="21"/>
        </w:rPr>
        <w:t xml:space="preserve">g </w:t>
      </w:r>
      <w:r>
        <w:rPr>
          <w:sz w:val="21"/>
        </w:rPr>
        <w:t>锌粉加入到一定质量的硝酸铜溶液中，充分反应后过滤，</w:t>
      </w:r>
      <w:r>
        <w:rPr>
          <w:spacing w:val="-2"/>
          <w:sz w:val="21"/>
        </w:rPr>
        <w:t>得到一定温度下的蓝色滤液（不饱和）和滤渣。下列有关说法中，</w:t>
      </w:r>
      <w:r>
        <w:rPr>
          <w:spacing w:val="-147"/>
          <w:sz w:val="21"/>
        </w:rPr>
        <w:t>不</w:t>
      </w:r>
      <w:r>
        <w:rPr>
          <w:spacing w:val="-63"/>
          <w:position w:val="-7"/>
          <w:sz w:val="21"/>
        </w:rPr>
        <w:t>．</w:t>
      </w:r>
      <w:r>
        <w:rPr>
          <w:spacing w:val="-146"/>
          <w:sz w:val="21"/>
        </w:rPr>
        <w:t>合</w:t>
      </w:r>
      <w:r>
        <w:rPr>
          <w:spacing w:val="-62"/>
          <w:position w:val="-7"/>
          <w:sz w:val="21"/>
        </w:rPr>
        <w:t>．</w:t>
      </w:r>
      <w:r>
        <w:rPr>
          <w:spacing w:val="-147"/>
          <w:sz w:val="21"/>
        </w:rPr>
        <w:t>理</w:t>
      </w:r>
      <w:r>
        <w:rPr>
          <w:spacing w:val="-61"/>
          <w:position w:val="-7"/>
          <w:sz w:val="21"/>
        </w:rPr>
        <w:t>．</w:t>
      </w:r>
      <w:r>
        <w:rPr>
          <w:spacing w:val="-2"/>
          <w:sz w:val="21"/>
        </w:rPr>
        <w:t>的是</w:t>
      </w:r>
    </w:p>
    <w:p>
      <w:pPr>
        <w:pStyle w:val="8"/>
        <w:numPr>
          <w:ilvl w:val="1"/>
          <w:numId w:val="2"/>
        </w:numPr>
        <w:tabs>
          <w:tab w:val="left" w:pos="866"/>
        </w:tabs>
        <w:spacing w:before="0" w:after="0" w:line="336" w:lineRule="auto"/>
        <w:ind w:left="503" w:right="3564" w:firstLine="0"/>
        <w:jc w:val="left"/>
        <w:rPr>
          <w:sz w:val="21"/>
        </w:rPr>
      </w:pPr>
      <w:r>
        <w:rPr>
          <w:spacing w:val="-5"/>
          <w:sz w:val="21"/>
        </w:rPr>
        <w:t xml:space="preserve">滤液中一定含有 </w:t>
      </w:r>
      <w:r>
        <w:rPr>
          <w:rFonts w:ascii="Times New Roman" w:eastAsia="Times New Roman"/>
          <w:sz w:val="21"/>
        </w:rPr>
        <w:t>Zn</w:t>
      </w:r>
      <w:r>
        <w:rPr>
          <w:rFonts w:ascii="Times New Roman" w:eastAsia="Times New Roman"/>
          <w:sz w:val="21"/>
          <w:vertAlign w:val="superscript"/>
        </w:rPr>
        <w:t>2</w:t>
      </w:r>
      <w:r>
        <w:rPr>
          <w:rFonts w:ascii="Times New Roman" w:eastAsia="Times New Roman"/>
          <w:sz w:val="21"/>
          <w:vertAlign w:val="baseline"/>
        </w:rPr>
        <w:t>+</w:t>
      </w:r>
      <w:r>
        <w:rPr>
          <w:sz w:val="21"/>
          <w:vertAlign w:val="baseline"/>
        </w:rPr>
        <w:t>、</w:t>
      </w:r>
      <w:r>
        <w:rPr>
          <w:rFonts w:ascii="Times New Roman" w:eastAsia="Times New Roman"/>
          <w:sz w:val="21"/>
          <w:vertAlign w:val="baseline"/>
        </w:rPr>
        <w:t>Cu</w:t>
      </w:r>
      <w:r>
        <w:rPr>
          <w:rFonts w:ascii="Times New Roman" w:eastAsia="Times New Roman"/>
          <w:sz w:val="21"/>
          <w:vertAlign w:val="superscript"/>
        </w:rPr>
        <w:t>2</w:t>
      </w:r>
      <w:r>
        <w:rPr>
          <w:rFonts w:ascii="Times New Roman" w:eastAsia="Times New Roman"/>
          <w:sz w:val="21"/>
          <w:vertAlign w:val="baseline"/>
        </w:rPr>
        <w:t>+</w:t>
      </w:r>
      <w:r>
        <w:rPr>
          <w:sz w:val="21"/>
          <w:vertAlign w:val="baseline"/>
        </w:rPr>
        <w:t xml:space="preserve">两种金属阳离子 </w:t>
      </w:r>
      <w:r>
        <w:rPr>
          <w:rFonts w:ascii="Times New Roman" w:eastAsia="Times New Roman"/>
          <w:spacing w:val="-2"/>
          <w:w w:val="95"/>
          <w:sz w:val="21"/>
          <w:vertAlign w:val="baseline"/>
        </w:rPr>
        <w:t>B</w:t>
      </w:r>
      <w:r>
        <w:rPr>
          <w:spacing w:val="-2"/>
          <w:w w:val="95"/>
          <w:sz w:val="21"/>
          <w:vertAlign w:val="baseline"/>
        </w:rPr>
        <w:t>．向滤液中加入氢氧化钠溶液，会产生蓝色沉淀</w:t>
      </w:r>
      <w:r>
        <w:rPr>
          <w:spacing w:val="-2"/>
          <w:sz w:val="21"/>
          <w:vertAlign w:val="baseline"/>
        </w:rPr>
        <w:t xml:space="preserve"> </w:t>
      </w:r>
      <w:r>
        <w:rPr>
          <w:rFonts w:ascii="Times New Roman" w:eastAsia="Times New Roman"/>
          <w:spacing w:val="-2"/>
          <w:sz w:val="21"/>
          <w:vertAlign w:val="baseline"/>
        </w:rPr>
        <w:t>C</w:t>
      </w:r>
      <w:r>
        <w:rPr>
          <w:spacing w:val="-2"/>
          <w:sz w:val="21"/>
          <w:vertAlign w:val="baseline"/>
        </w:rPr>
        <w:t>．向滤渣中加入稀盐酸，一定有气泡产生</w:t>
      </w:r>
    </w:p>
    <w:p>
      <w:pPr>
        <w:pStyle w:val="2"/>
        <w:ind w:left="503"/>
        <w:rPr>
          <w:rFonts w:ascii="Times New Roman" w:eastAsia="Times New Roman"/>
        </w:rPr>
      </w:pPr>
      <w:r>
        <w:rPr>
          <w:rFonts w:ascii="Times New Roman" w:eastAsia="Times New Roman"/>
          <w:w w:val="95"/>
        </w:rPr>
        <w:t>D</w:t>
      </w:r>
      <w:r>
        <w:rPr>
          <w:w w:val="95"/>
        </w:rPr>
        <w:t>．滤渣的质量一定大于</w:t>
      </w:r>
      <w:r>
        <w:t xml:space="preserve"> </w:t>
      </w:r>
      <w:r>
        <w:rPr>
          <w:rFonts w:ascii="Times New Roman" w:eastAsia="Times New Roman"/>
          <w:i/>
          <w:w w:val="95"/>
        </w:rPr>
        <w:t>a</w:t>
      </w:r>
      <w:r>
        <w:rPr>
          <w:rFonts w:ascii="Times New Roman" w:eastAsia="Times New Roman"/>
          <w:i/>
          <w:spacing w:val="46"/>
        </w:rPr>
        <w:t xml:space="preserve"> </w:t>
      </w:r>
      <w:r>
        <w:rPr>
          <w:rFonts w:ascii="Times New Roman" w:eastAsia="Times New Roman"/>
          <w:spacing w:val="-10"/>
          <w:w w:val="95"/>
        </w:rPr>
        <w:t>g</w:t>
      </w:r>
    </w:p>
    <w:p>
      <w:pPr>
        <w:pStyle w:val="8"/>
        <w:numPr>
          <w:ilvl w:val="0"/>
          <w:numId w:val="2"/>
        </w:numPr>
        <w:tabs>
          <w:tab w:val="left" w:pos="714"/>
        </w:tabs>
        <w:spacing w:before="97" w:after="0" w:line="338" w:lineRule="auto"/>
        <w:ind w:left="292" w:right="272" w:firstLine="0"/>
        <w:jc w:val="both"/>
        <w:rPr>
          <w:sz w:val="21"/>
        </w:rPr>
      </w:pPr>
      <w:r>
        <w:rPr>
          <w:spacing w:val="-4"/>
          <w:w w:val="99"/>
          <w:position w:val="2"/>
          <w:sz w:val="21"/>
        </w:rPr>
        <w:t>金属钠</w:t>
      </w:r>
      <w:r>
        <w:rPr>
          <w:spacing w:val="-1"/>
          <w:w w:val="99"/>
          <w:position w:val="2"/>
          <w:sz w:val="21"/>
        </w:rPr>
        <w:t>（</w:t>
      </w:r>
      <w:r>
        <w:rPr>
          <w:rFonts w:ascii="Times New Roman" w:hAnsi="Times New Roman" w:eastAsia="Times New Roman"/>
          <w:w w:val="99"/>
          <w:position w:val="2"/>
          <w:sz w:val="21"/>
        </w:rPr>
        <w:t>Na</w:t>
      </w:r>
      <w:r>
        <w:rPr>
          <w:spacing w:val="-13"/>
          <w:w w:val="99"/>
          <w:position w:val="2"/>
          <w:sz w:val="21"/>
        </w:rPr>
        <w:t>）</w:t>
      </w:r>
      <w:r>
        <w:rPr>
          <w:spacing w:val="-3"/>
          <w:w w:val="99"/>
          <w:position w:val="2"/>
          <w:sz w:val="21"/>
        </w:rPr>
        <w:t>能与水发生如下反应：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</w:rPr>
        <w:t>2</w:t>
      </w:r>
      <w:r>
        <w:rPr>
          <w:rFonts w:ascii="Times New Roman" w:hAnsi="Times New Roman" w:eastAsia="Times New Roman"/>
          <w:w w:val="99"/>
          <w:position w:val="2"/>
          <w:sz w:val="21"/>
        </w:rPr>
        <w:t>Na</w:t>
      </w:r>
      <w:r>
        <w:rPr>
          <w:rFonts w:ascii="Times New Roman" w:hAnsi="Times New Roman" w:eastAsia="Times New Roman"/>
          <w:spacing w:val="-1"/>
          <w:w w:val="99"/>
          <w:position w:val="2"/>
          <w:sz w:val="21"/>
        </w:rPr>
        <w:t>+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</w:rPr>
        <w:t>2</w:t>
      </w:r>
      <w:r>
        <w:rPr>
          <w:rFonts w:ascii="Times New Roman" w:hAnsi="Times New Roman" w:eastAsia="Times New Roman"/>
          <w:w w:val="99"/>
          <w:position w:val="2"/>
          <w:sz w:val="21"/>
        </w:rPr>
        <w:t>H</w:t>
      </w:r>
      <w:r>
        <w:rPr>
          <w:rFonts w:ascii="Times New Roman" w:hAnsi="Times New Roman" w:eastAsia="Times New Roman"/>
          <w:spacing w:val="1"/>
          <w:w w:val="105"/>
          <w:sz w:val="13"/>
        </w:rPr>
        <w:t>2</w:t>
      </w:r>
      <w:r>
        <w:rPr>
          <w:rFonts w:ascii="Times New Roman" w:hAnsi="Times New Roman" w:eastAsia="Times New Roman"/>
          <w:w w:val="99"/>
          <w:position w:val="2"/>
          <w:sz w:val="21"/>
        </w:rPr>
        <w:t>O</w:t>
      </w:r>
      <w:r>
        <w:rPr>
          <w:spacing w:val="-1"/>
          <w:w w:val="99"/>
          <w:position w:val="2"/>
          <w:sz w:val="21"/>
        </w:rPr>
        <w:t>＝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</w:rPr>
        <w:t>2</w:t>
      </w:r>
      <w:r>
        <w:rPr>
          <w:rFonts w:ascii="Times New Roman" w:hAnsi="Times New Roman" w:eastAsia="Times New Roman"/>
          <w:w w:val="99"/>
          <w:position w:val="2"/>
          <w:sz w:val="21"/>
        </w:rPr>
        <w:t>NaOH</w:t>
      </w:r>
      <w:r>
        <w:rPr>
          <w:rFonts w:ascii="Times New Roman" w:hAnsi="Times New Roman" w:eastAsia="Times New Roman"/>
          <w:spacing w:val="-1"/>
          <w:w w:val="99"/>
          <w:position w:val="2"/>
          <w:sz w:val="21"/>
        </w:rPr>
        <w:t>+</w:t>
      </w:r>
      <w:r>
        <w:rPr>
          <w:rFonts w:ascii="Times New Roman" w:hAnsi="Times New Roman" w:eastAsia="Times New Roman"/>
          <w:spacing w:val="2"/>
          <w:w w:val="99"/>
          <w:position w:val="2"/>
          <w:sz w:val="21"/>
        </w:rPr>
        <w:t>H</w:t>
      </w:r>
      <w:r>
        <w:rPr>
          <w:rFonts w:ascii="Times New Roman" w:hAnsi="Times New Roman" w:eastAsia="Times New Roman"/>
          <w:spacing w:val="-2"/>
          <w:w w:val="105"/>
          <w:sz w:val="13"/>
        </w:rPr>
        <w:t>2</w:t>
      </w:r>
      <w:r>
        <w:rPr>
          <w:spacing w:val="-4"/>
          <w:w w:val="99"/>
          <w:position w:val="2"/>
          <w:sz w:val="21"/>
        </w:rPr>
        <w:t>↑。现将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position w:val="2"/>
          <w:sz w:val="21"/>
        </w:rPr>
        <w:t>2</w:t>
      </w:r>
      <w:r>
        <w:rPr>
          <w:rFonts w:ascii="Times New Roman" w:hAnsi="Times New Roman" w:eastAsia="Times New Roman"/>
          <w:w w:val="99"/>
          <w:position w:val="2"/>
          <w:sz w:val="21"/>
        </w:rPr>
        <w:t>.</w:t>
      </w:r>
      <w:r>
        <w:rPr>
          <w:rFonts w:ascii="Times New Roman" w:hAnsi="Times New Roman" w:eastAsia="Times New Roman"/>
          <w:spacing w:val="-2"/>
          <w:w w:val="99"/>
          <w:position w:val="2"/>
          <w:sz w:val="21"/>
        </w:rPr>
        <w:t>3</w:t>
      </w:r>
      <w:r>
        <w:rPr>
          <w:rFonts w:ascii="Times New Roman" w:hAnsi="Times New Roman" w:eastAsia="Times New Roman"/>
          <w:w w:val="99"/>
          <w:position w:val="2"/>
          <w:sz w:val="21"/>
        </w:rPr>
        <w:t>g</w:t>
      </w:r>
      <w:r>
        <w:rPr>
          <w:rFonts w:ascii="Times New Roman" w:hAnsi="Times New Roman" w:eastAsia="Times New Roman"/>
          <w:spacing w:val="1"/>
          <w:position w:val="2"/>
          <w:sz w:val="21"/>
        </w:rPr>
        <w:t xml:space="preserve"> </w:t>
      </w:r>
      <w:r>
        <w:rPr>
          <w:w w:val="99"/>
          <w:position w:val="2"/>
          <w:sz w:val="21"/>
        </w:rPr>
        <w:t>钠放入足</w:t>
      </w:r>
      <w:r>
        <w:rPr>
          <w:spacing w:val="1"/>
          <w:w w:val="99"/>
          <w:sz w:val="21"/>
        </w:rPr>
        <w:t>量水中充分反应，再向溶液中逐滴加入溶质质量分数为</w:t>
      </w:r>
      <w:r>
        <w:rPr>
          <w:spacing w:val="-50"/>
          <w:sz w:val="21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sz w:val="21"/>
        </w:rPr>
        <w:t>10%</w:t>
      </w:r>
      <w:r>
        <w:rPr>
          <w:spacing w:val="1"/>
          <w:w w:val="99"/>
          <w:sz w:val="21"/>
        </w:rPr>
        <w:t>的硫酸镁溶液，至恰好不产</w:t>
      </w:r>
      <w:r>
        <w:rPr>
          <w:spacing w:val="-1"/>
          <w:w w:val="99"/>
          <w:sz w:val="21"/>
        </w:rPr>
        <w:t>生沉淀为止。下列有关说法中，正确的是</w:t>
      </w:r>
    </w:p>
    <w:p>
      <w:pPr>
        <w:pStyle w:val="8"/>
        <w:numPr>
          <w:ilvl w:val="1"/>
          <w:numId w:val="2"/>
        </w:numPr>
        <w:tabs>
          <w:tab w:val="left" w:pos="866"/>
        </w:tabs>
        <w:spacing w:before="0" w:after="0" w:line="266" w:lineRule="exact"/>
        <w:ind w:left="865" w:right="0" w:hanging="363"/>
        <w:jc w:val="left"/>
        <w:rPr>
          <w:rFonts w:ascii="Times New Roman" w:eastAsia="Times New Roman"/>
          <w:sz w:val="21"/>
        </w:rPr>
      </w:pPr>
      <w:r>
        <w:rPr>
          <w:spacing w:val="-8"/>
          <w:w w:val="95"/>
          <w:position w:val="2"/>
          <w:sz w:val="21"/>
        </w:rPr>
        <w:t xml:space="preserve">产生 </w:t>
      </w:r>
      <w:r>
        <w:rPr>
          <w:rFonts w:ascii="Times New Roman" w:eastAsia="Times New Roman"/>
          <w:w w:val="95"/>
          <w:position w:val="2"/>
          <w:sz w:val="21"/>
        </w:rPr>
        <w:t>H</w:t>
      </w:r>
      <w:r>
        <w:rPr>
          <w:rFonts w:ascii="Times New Roman" w:eastAsia="Times New Roman"/>
          <w:w w:val="95"/>
          <w:sz w:val="13"/>
        </w:rPr>
        <w:t>2</w:t>
      </w:r>
      <w:r>
        <w:rPr>
          <w:rFonts w:ascii="Times New Roman" w:eastAsia="Times New Roman"/>
          <w:spacing w:val="17"/>
          <w:sz w:val="13"/>
        </w:rPr>
        <w:t xml:space="preserve"> </w:t>
      </w:r>
      <w:r>
        <w:rPr>
          <w:spacing w:val="-5"/>
          <w:w w:val="95"/>
          <w:position w:val="2"/>
          <w:sz w:val="21"/>
        </w:rPr>
        <w:t xml:space="preserve">的质量为 </w:t>
      </w:r>
      <w:r>
        <w:rPr>
          <w:rFonts w:ascii="Times New Roman" w:eastAsia="Times New Roman"/>
          <w:spacing w:val="-4"/>
          <w:w w:val="95"/>
          <w:position w:val="2"/>
          <w:sz w:val="21"/>
        </w:rPr>
        <w:t>0.1g</w:t>
      </w:r>
    </w:p>
    <w:p>
      <w:pPr>
        <w:pStyle w:val="8"/>
        <w:numPr>
          <w:ilvl w:val="1"/>
          <w:numId w:val="2"/>
        </w:numPr>
        <w:tabs>
          <w:tab w:val="left" w:pos="855"/>
        </w:tabs>
        <w:spacing w:before="111" w:after="0" w:line="240" w:lineRule="auto"/>
        <w:ind w:left="854" w:right="0" w:hanging="352"/>
        <w:jc w:val="left"/>
        <w:rPr>
          <w:rFonts w:ascii="Times New Roman" w:eastAsia="Times New Roman"/>
          <w:sz w:val="21"/>
        </w:rPr>
      </w:pPr>
      <w:r>
        <w:rPr>
          <w:w w:val="95"/>
          <w:sz w:val="21"/>
        </w:rPr>
        <w:t>产生沉淀的质量为</w:t>
      </w:r>
      <w:r>
        <w:rPr>
          <w:spacing w:val="16"/>
          <w:sz w:val="21"/>
        </w:rPr>
        <w:t xml:space="preserve"> </w:t>
      </w:r>
      <w:r>
        <w:rPr>
          <w:rFonts w:ascii="Times New Roman" w:eastAsia="Times New Roman"/>
          <w:spacing w:val="-4"/>
          <w:w w:val="95"/>
          <w:sz w:val="21"/>
        </w:rPr>
        <w:t>5.8g</w:t>
      </w:r>
    </w:p>
    <w:p>
      <w:pPr>
        <w:pStyle w:val="8"/>
        <w:numPr>
          <w:ilvl w:val="1"/>
          <w:numId w:val="2"/>
        </w:numPr>
        <w:tabs>
          <w:tab w:val="left" w:pos="855"/>
        </w:tabs>
        <w:spacing w:before="110" w:after="0" w:line="336" w:lineRule="auto"/>
        <w:ind w:left="503" w:right="5087" w:firstLine="0"/>
        <w:jc w:val="left"/>
        <w:rPr>
          <w:sz w:val="21"/>
        </w:rPr>
      </w:pPr>
      <w:r>
        <w:rPr>
          <w:spacing w:val="-4"/>
          <w:w w:val="95"/>
          <w:sz w:val="21"/>
        </w:rPr>
        <w:t xml:space="preserve">加入硫酸镁溶液的质量为 </w:t>
      </w:r>
      <w:r>
        <w:rPr>
          <w:rFonts w:ascii="Times New Roman" w:eastAsia="Times New Roman"/>
          <w:w w:val="95"/>
          <w:sz w:val="21"/>
        </w:rPr>
        <w:t xml:space="preserve">60g </w:t>
      </w:r>
      <w:r>
        <w:rPr>
          <w:rFonts w:ascii="Times New Roman" w:eastAsia="Times New Roman"/>
          <w:spacing w:val="-2"/>
          <w:sz w:val="21"/>
        </w:rPr>
        <w:t>D</w:t>
      </w:r>
      <w:r>
        <w:rPr>
          <w:spacing w:val="-2"/>
          <w:sz w:val="21"/>
        </w:rPr>
        <w:t>．发生了置换和复分解反应</w:t>
      </w:r>
    </w:p>
    <w:p>
      <w:pPr>
        <w:pStyle w:val="2"/>
        <w:spacing w:before="1"/>
        <w:ind w:left="0"/>
        <w:rPr>
          <w:sz w:val="31"/>
        </w:rPr>
      </w:pPr>
    </w:p>
    <w:p>
      <w:pPr>
        <w:tabs>
          <w:tab w:val="left" w:pos="2125"/>
        </w:tabs>
        <w:spacing w:before="0"/>
        <w:ind w:left="18" w:right="0" w:firstLine="0"/>
        <w:jc w:val="center"/>
        <w:rPr>
          <w:sz w:val="28"/>
        </w:rPr>
      </w:pPr>
      <w:r>
        <w:rPr>
          <w:spacing w:val="-2"/>
          <w:sz w:val="28"/>
        </w:rPr>
        <w:t>非选择题部</w:t>
      </w:r>
      <w:r>
        <w:rPr>
          <w:spacing w:val="-10"/>
          <w:sz w:val="28"/>
        </w:rPr>
        <w:t>分</w:t>
      </w:r>
      <w:r>
        <w:rPr>
          <w:sz w:val="28"/>
        </w:rPr>
        <w:tab/>
      </w:r>
      <w:r>
        <w:rPr>
          <w:sz w:val="28"/>
        </w:rPr>
        <w:t>共</w:t>
      </w:r>
      <w:r>
        <w:rPr>
          <w:spacing w:val="-71"/>
          <w:sz w:val="28"/>
        </w:rPr>
        <w:t xml:space="preserve"> </w:t>
      </w:r>
      <w:r>
        <w:rPr>
          <w:rFonts w:ascii="Times New Roman" w:eastAsia="Times New Roman"/>
          <w:b/>
          <w:sz w:val="28"/>
        </w:rPr>
        <w:t>60</w:t>
      </w:r>
      <w:r>
        <w:rPr>
          <w:rFonts w:ascii="Times New Roman" w:eastAsia="Times New Roman"/>
          <w:b/>
          <w:spacing w:val="-1"/>
          <w:sz w:val="28"/>
        </w:rPr>
        <w:t xml:space="preserve"> </w:t>
      </w:r>
      <w:r>
        <w:rPr>
          <w:spacing w:val="-10"/>
          <w:sz w:val="28"/>
        </w:rPr>
        <w:t>分</w:t>
      </w:r>
    </w:p>
    <w:p>
      <w:pPr>
        <w:spacing w:before="140"/>
        <w:ind w:left="292" w:right="0" w:firstLine="0"/>
        <w:jc w:val="left"/>
        <w:rPr>
          <w:sz w:val="24"/>
        </w:rPr>
      </w:pPr>
      <w:r>
        <w:rPr>
          <w:sz w:val="24"/>
        </w:rPr>
        <w:t>三、非选择题（</w:t>
      </w:r>
      <w:r>
        <w:rPr>
          <w:spacing w:val="-12"/>
          <w:sz w:val="24"/>
        </w:rPr>
        <w:t xml:space="preserve">本大题共 </w:t>
      </w:r>
      <w:r>
        <w:rPr>
          <w:rFonts w:ascii="Times New Roman" w:eastAsia="Times New Roman"/>
          <w:b/>
          <w:sz w:val="24"/>
        </w:rPr>
        <w:t>5</w:t>
      </w:r>
      <w:r>
        <w:rPr>
          <w:rFonts w:ascii="Times New Roman" w:eastAsia="Times New Roman"/>
          <w:b/>
          <w:spacing w:val="3"/>
          <w:sz w:val="24"/>
        </w:rPr>
        <w:t xml:space="preserve"> </w:t>
      </w:r>
      <w:r>
        <w:rPr>
          <w:spacing w:val="-12"/>
          <w:sz w:val="24"/>
        </w:rPr>
        <w:t xml:space="preserve">小题，共 </w:t>
      </w:r>
      <w:r>
        <w:rPr>
          <w:rFonts w:ascii="Times New Roman" w:eastAsia="Times New Roman"/>
          <w:b/>
          <w:sz w:val="24"/>
        </w:rPr>
        <w:t>60</w:t>
      </w:r>
      <w:r>
        <w:rPr>
          <w:rFonts w:ascii="Times New Roman" w:eastAsia="Times New Roman"/>
          <w:b/>
          <w:spacing w:val="3"/>
          <w:sz w:val="24"/>
        </w:rPr>
        <w:t xml:space="preserve"> </w:t>
      </w:r>
      <w:r>
        <w:rPr>
          <w:sz w:val="24"/>
        </w:rPr>
        <w:t>分</w:t>
      </w:r>
      <w:r>
        <w:rPr>
          <w:spacing w:val="-10"/>
          <w:sz w:val="24"/>
        </w:rPr>
        <w:t>）</w:t>
      </w:r>
    </w:p>
    <w:p>
      <w:pPr>
        <w:pStyle w:val="2"/>
        <w:spacing w:before="25" w:line="280" w:lineRule="auto"/>
        <w:ind w:right="274"/>
      </w:pPr>
      <w:r>
        <w:rPr>
          <w:rFonts w:ascii="Times New Roman" w:eastAsia="Times New Roman"/>
          <w:spacing w:val="1"/>
          <w:w w:val="99"/>
        </w:rPr>
        <w:t>16</w:t>
      </w:r>
      <w:r>
        <w:rPr>
          <w:spacing w:val="-17"/>
          <w:w w:val="99"/>
        </w:rPr>
        <w:t>．</w:t>
      </w:r>
      <w:r>
        <w:rPr>
          <w:spacing w:val="-1"/>
          <w:w w:val="99"/>
        </w:rPr>
        <w:t>（</w:t>
      </w:r>
      <w:r>
        <w:rPr>
          <w:rFonts w:ascii="Times New Roman" w:eastAsia="Times New Roman"/>
          <w:spacing w:val="1"/>
          <w:w w:val="99"/>
        </w:rPr>
        <w:t>1</w:t>
      </w:r>
      <w:r>
        <w:rPr>
          <w:rFonts w:ascii="Times New Roman" w:eastAsia="Times New Roman"/>
          <w:w w:val="99"/>
        </w:rPr>
        <w:t>0</w:t>
      </w:r>
      <w:r>
        <w:rPr>
          <w:rFonts w:ascii="Times New Roman" w:eastAsia="Times New Roman"/>
          <w:spacing w:val="-1"/>
        </w:rPr>
        <w:t xml:space="preserve"> </w:t>
      </w:r>
      <w:r>
        <w:rPr>
          <w:spacing w:val="2"/>
          <w:w w:val="99"/>
        </w:rPr>
        <w:t>分</w:t>
      </w:r>
      <w:r>
        <w:rPr>
          <w:spacing w:val="-20"/>
          <w:w w:val="99"/>
        </w:rPr>
        <w:t>）</w:t>
      </w:r>
      <w:r>
        <w:rPr>
          <w:spacing w:val="2"/>
          <w:w w:val="99"/>
        </w:rPr>
        <w:t>（</w:t>
      </w:r>
      <w:r>
        <w:rPr>
          <w:rFonts w:ascii="Times New Roman" w:eastAsia="Times New Roman"/>
          <w:spacing w:val="1"/>
          <w:w w:val="99"/>
        </w:rPr>
        <w:t>1</w:t>
      </w:r>
      <w:r>
        <w:rPr>
          <w:spacing w:val="-10"/>
          <w:w w:val="99"/>
        </w:rPr>
        <w:t>）</w:t>
      </w:r>
      <w:r>
        <w:rPr>
          <w:spacing w:val="-5"/>
          <w:w w:val="99"/>
        </w:rPr>
        <w:t>按要求从氧化钙、氢氧化钡、甲烷、氯化银中选择合适的物质，将其</w:t>
      </w:r>
      <w:r>
        <w:rPr>
          <w:spacing w:val="-1"/>
          <w:w w:val="99"/>
        </w:rPr>
        <w:t>化学式填写在下列横线上。</w:t>
      </w:r>
    </w:p>
    <w:p>
      <w:pPr>
        <w:pStyle w:val="2"/>
        <w:tabs>
          <w:tab w:val="left" w:pos="4020"/>
          <w:tab w:val="left" w:pos="4389"/>
          <w:tab w:val="left" w:pos="7695"/>
        </w:tabs>
        <w:spacing w:before="1"/>
        <w:ind w:left="712"/>
        <w:rPr>
          <w:rFonts w:ascii="Times New Roman" w:hAnsi="Times New Roman" w:eastAsia="Times New Roman"/>
        </w:rPr>
      </w:pPr>
      <w:r>
        <w:rPr>
          <w:w w:val="95"/>
        </w:rPr>
        <w:t>①一种可燃性气</w:t>
      </w:r>
      <w:r>
        <w:rPr>
          <w:spacing w:val="-10"/>
          <w:w w:val="95"/>
        </w:rPr>
        <w:t>体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</w:rPr>
        <w:tab/>
      </w:r>
      <w:r>
        <w:rPr>
          <w:w w:val="95"/>
        </w:rPr>
        <w:t>②一种金属氧化</w:t>
      </w:r>
      <w:r>
        <w:rPr>
          <w:spacing w:val="-10"/>
          <w:w w:val="95"/>
        </w:rPr>
        <w:t>物</w:t>
      </w:r>
      <w:r>
        <w:rPr>
          <w:rFonts w:ascii="Times New Roman" w:hAnsi="Times New Roman" w:eastAsia="Times New Roman"/>
          <w:u w:val="single"/>
        </w:rPr>
        <w:tab/>
      </w:r>
    </w:p>
    <w:p>
      <w:pPr>
        <w:pStyle w:val="2"/>
        <w:tabs>
          <w:tab w:val="left" w:pos="4020"/>
          <w:tab w:val="left" w:pos="4389"/>
          <w:tab w:val="left" w:pos="7695"/>
        </w:tabs>
        <w:spacing w:before="46"/>
        <w:ind w:left="712"/>
        <w:rPr>
          <w:rFonts w:ascii="Times New Roman" w:hAnsi="Times New Roman" w:eastAsia="Times New Roman"/>
        </w:rPr>
      </w:pPr>
      <w:r>
        <w:rPr>
          <w:w w:val="95"/>
        </w:rPr>
        <w:t>③一种可溶性的</w:t>
      </w:r>
      <w:r>
        <w:rPr>
          <w:spacing w:val="-10"/>
          <w:w w:val="95"/>
        </w:rPr>
        <w:t>碱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</w:rPr>
        <w:tab/>
      </w:r>
      <w:r>
        <w:rPr>
          <w:w w:val="95"/>
        </w:rPr>
        <w:t>④一种难溶性的</w:t>
      </w:r>
      <w:r>
        <w:rPr>
          <w:spacing w:val="-10"/>
          <w:w w:val="95"/>
        </w:rPr>
        <w:t>盐</w:t>
      </w:r>
      <w:r>
        <w:rPr>
          <w:rFonts w:ascii="Times New Roman" w:hAnsi="Times New Roman" w:eastAsia="Times New Roman"/>
          <w:u w:val="single"/>
        </w:rPr>
        <w:tab/>
      </w:r>
    </w:p>
    <w:p>
      <w:pPr>
        <w:pStyle w:val="2"/>
        <w:spacing w:before="45"/>
        <w:ind w:left="712"/>
      </w:pPr>
      <w:r>
        <w:rPr>
          <w:w w:val="95"/>
        </w:rPr>
        <w:t>（</w:t>
      </w:r>
      <w:r>
        <w:rPr>
          <w:rFonts w:ascii="Times New Roman" w:eastAsia="Times New Roman"/>
          <w:w w:val="95"/>
        </w:rPr>
        <w:t>2</w:t>
      </w:r>
      <w:r>
        <w:rPr>
          <w:w w:val="95"/>
        </w:rPr>
        <w:t>）</w:t>
      </w:r>
      <w:r>
        <w:rPr>
          <w:spacing w:val="-1"/>
          <w:w w:val="95"/>
        </w:rPr>
        <w:t>合理利用能源和保护环境是我们关注的问题。试回答下列问题：</w:t>
      </w:r>
    </w:p>
    <w:p>
      <w:pPr>
        <w:pStyle w:val="2"/>
        <w:tabs>
          <w:tab w:val="left" w:pos="6592"/>
        </w:tabs>
        <w:spacing w:before="45"/>
        <w:ind w:left="712"/>
      </w:pPr>
      <w:r>
        <w:rPr>
          <w:w w:val="95"/>
        </w:rPr>
        <w:t>①化石燃料是一类重要的能源，它包括煤、石油</w:t>
      </w:r>
      <w:r>
        <w:rPr>
          <w:spacing w:val="-10"/>
          <w:w w:val="95"/>
        </w:rPr>
        <w:t>和</w:t>
      </w:r>
      <w:r>
        <w:rPr>
          <w:rFonts w:ascii="Times New Roman" w:hAnsi="Times New Roman" w:eastAsia="Times New Roman"/>
          <w:u w:val="single"/>
        </w:rPr>
        <w:tab/>
      </w:r>
      <w:r>
        <w:rPr>
          <w:w w:val="95"/>
        </w:rPr>
        <w:t>（填名称）</w:t>
      </w:r>
      <w:r>
        <w:rPr>
          <w:spacing w:val="-10"/>
          <w:w w:val="95"/>
        </w:rPr>
        <w:t>。</w:t>
      </w:r>
    </w:p>
    <w:p>
      <w:pPr>
        <w:pStyle w:val="2"/>
        <w:tabs>
          <w:tab w:val="left" w:pos="8395"/>
        </w:tabs>
        <w:spacing w:before="48"/>
        <w:ind w:left="712"/>
        <w:rPr>
          <w:rFonts w:ascii="Times New Roman" w:hAnsi="Times New Roman" w:eastAsia="Times New Roman"/>
        </w:rPr>
      </w:pPr>
      <w:r>
        <w:rPr>
          <w:w w:val="95"/>
        </w:rPr>
        <w:t>②工业上利用石油中各成分的沸点不同，分离制备汽油、煤油等产品，属</w:t>
      </w:r>
      <w:r>
        <w:rPr>
          <w:spacing w:val="-10"/>
          <w:w w:val="95"/>
        </w:rPr>
        <w:t>于</w:t>
      </w:r>
      <w:r>
        <w:rPr>
          <w:rFonts w:ascii="Times New Roman" w:hAnsi="Times New Roman" w:eastAsia="Times New Roman"/>
          <w:u w:val="single"/>
        </w:rPr>
        <w:tab/>
      </w:r>
    </w:p>
    <w:p>
      <w:pPr>
        <w:pStyle w:val="2"/>
        <w:tabs>
          <w:tab w:val="left" w:pos="712"/>
        </w:tabs>
        <w:spacing w:before="45"/>
      </w:pPr>
      <w:r>
        <w:rPr>
          <w:rFonts w:ascii="Times New Roman" w:hAnsi="Times New Roman" w:eastAsia="Times New Roman"/>
          <w:u w:val="single"/>
        </w:rPr>
        <w:tab/>
      </w:r>
      <w:r>
        <w:rPr>
          <w:w w:val="95"/>
        </w:rPr>
        <w:t>（填“物理”“化学”之一）</w:t>
      </w:r>
      <w:r>
        <w:rPr>
          <w:spacing w:val="-4"/>
          <w:w w:val="95"/>
        </w:rPr>
        <w:t>变化。</w:t>
      </w:r>
    </w:p>
    <w:p>
      <w:pPr>
        <w:pStyle w:val="2"/>
        <w:tabs>
          <w:tab w:val="left" w:pos="8195"/>
        </w:tabs>
        <w:spacing w:before="42" w:line="283" w:lineRule="auto"/>
        <w:ind w:right="212" w:firstLine="420"/>
      </w:pPr>
      <w:r>
        <w:rPr>
          <w:position w:val="2"/>
        </w:rPr>
        <w:t>③捕集、利用和封存</w:t>
      </w:r>
      <w:r>
        <w:rPr>
          <w:spacing w:val="-17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CO</w:t>
      </w:r>
      <w:r>
        <w:rPr>
          <w:rFonts w:ascii="Times New Roman" w:hAnsi="Times New Roman" w:eastAsia="Times New Roman"/>
          <w:sz w:val="13"/>
        </w:rPr>
        <w:t xml:space="preserve">2 </w:t>
      </w:r>
      <w:r>
        <w:rPr>
          <w:position w:val="2"/>
        </w:rPr>
        <w:t>是实现碳中和的一种途径。矿物质碳化封存反应之一是氧</w:t>
      </w:r>
      <w:r>
        <w:rPr>
          <w:w w:val="95"/>
          <w:position w:val="2"/>
        </w:rPr>
        <w:t>化镁与</w:t>
      </w:r>
      <w:r>
        <w:rPr>
          <w:spacing w:val="68"/>
          <w:position w:val="2"/>
        </w:rPr>
        <w:t xml:space="preserve"> </w:t>
      </w:r>
      <w:r>
        <w:rPr>
          <w:rFonts w:ascii="Times New Roman" w:hAnsi="Times New Roman" w:eastAsia="Times New Roman"/>
          <w:w w:val="95"/>
          <w:position w:val="2"/>
        </w:rPr>
        <w:t>CO</w:t>
      </w:r>
      <w:r>
        <w:rPr>
          <w:rFonts w:ascii="Times New Roman" w:hAnsi="Times New Roman" w:eastAsia="Times New Roman"/>
          <w:w w:val="95"/>
          <w:sz w:val="13"/>
        </w:rPr>
        <w:t>2</w:t>
      </w:r>
      <w:r>
        <w:rPr>
          <w:rFonts w:ascii="Times New Roman" w:hAnsi="Times New Roman" w:eastAsia="Times New Roman"/>
          <w:spacing w:val="77"/>
          <w:sz w:val="13"/>
        </w:rPr>
        <w:t xml:space="preserve"> </w:t>
      </w:r>
      <w:r>
        <w:rPr>
          <w:w w:val="95"/>
          <w:position w:val="2"/>
        </w:rPr>
        <w:t>反应生成碳酸镁，该反应的化学方程式</w:t>
      </w:r>
      <w:r>
        <w:rPr>
          <w:spacing w:val="-10"/>
          <w:w w:val="95"/>
          <w:position w:val="2"/>
        </w:rPr>
        <w:t>为</w:t>
      </w:r>
      <w:r>
        <w:rPr>
          <w:rFonts w:ascii="Times New Roman" w:hAnsi="Times New Roman" w:eastAsia="Times New Roman"/>
          <w:position w:val="2"/>
          <w:u w:val="single"/>
        </w:rPr>
        <w:tab/>
      </w:r>
      <w:r>
        <w:rPr>
          <w:spacing w:val="-10"/>
          <w:position w:val="2"/>
        </w:rPr>
        <w:t>。</w:t>
      </w:r>
    </w:p>
    <w:p>
      <w:pPr>
        <w:pStyle w:val="2"/>
        <w:ind w:left="712"/>
      </w:pPr>
      <w:r>
        <w:rPr>
          <w:w w:val="95"/>
        </w:rPr>
        <w:t>④乙醇汽油就是在汽油中加入适量的乙醇。关于乙醇汽油的下列说法中，</w:t>
      </w:r>
      <w:r>
        <w:rPr>
          <w:spacing w:val="-147"/>
          <w:w w:val="95"/>
        </w:rPr>
        <w:t>错</w:t>
      </w:r>
      <w:r>
        <w:rPr>
          <w:spacing w:val="-63"/>
          <w:w w:val="95"/>
          <w:position w:val="-7"/>
        </w:rPr>
        <w:t>．</w:t>
      </w:r>
      <w:r>
        <w:rPr>
          <w:spacing w:val="-146"/>
          <w:w w:val="95"/>
        </w:rPr>
        <w:t>误</w:t>
      </w:r>
      <w:r>
        <w:rPr>
          <w:spacing w:val="-62"/>
          <w:w w:val="95"/>
          <w:position w:val="-7"/>
        </w:rPr>
        <w:t>．</w:t>
      </w:r>
      <w:r>
        <w:rPr>
          <w:spacing w:val="-5"/>
          <w:w w:val="95"/>
        </w:rPr>
        <w:t>的是</w:t>
      </w:r>
    </w:p>
    <w:p>
      <w:pPr>
        <w:pStyle w:val="2"/>
        <w:tabs>
          <w:tab w:val="left" w:pos="1449"/>
        </w:tabs>
        <w:spacing w:before="32"/>
      </w:pPr>
      <w:r>
        <w:rPr>
          <w:rFonts w:ascii="Times New Roman" w:eastAsia="Times New Roman"/>
          <w:u w:val="single"/>
        </w:rPr>
        <w:tab/>
      </w:r>
      <w:r>
        <w:rPr>
          <w:w w:val="95"/>
        </w:rPr>
        <w:t>（填选项序号之一）</w:t>
      </w:r>
      <w:r>
        <w:rPr>
          <w:spacing w:val="-10"/>
          <w:w w:val="95"/>
        </w:rPr>
        <w:t>。</w:t>
      </w:r>
    </w:p>
    <w:p>
      <w:pPr>
        <w:pStyle w:val="2"/>
        <w:tabs>
          <w:tab w:val="left" w:pos="4540"/>
        </w:tabs>
        <w:spacing w:before="48"/>
        <w:ind w:left="712"/>
      </w:pPr>
      <w:r>
        <w:rPr>
          <w:rFonts w:ascii="Times New Roman" w:eastAsia="Times New Roman"/>
          <w:w w:val="95"/>
        </w:rPr>
        <w:t>A</w:t>
      </w:r>
      <w:r>
        <w:rPr>
          <w:w w:val="95"/>
        </w:rPr>
        <w:t>．乙醇汽油属于混合</w:t>
      </w:r>
      <w:r>
        <w:rPr>
          <w:spacing w:val="-10"/>
          <w:w w:val="95"/>
        </w:rPr>
        <w:t>物</w:t>
      </w:r>
      <w:r>
        <w:tab/>
      </w:r>
      <w:r>
        <w:rPr>
          <w:rFonts w:ascii="Times New Roman" w:eastAsia="Times New Roman"/>
          <w:w w:val="95"/>
        </w:rPr>
        <w:t>B</w:t>
      </w:r>
      <w:r>
        <w:rPr>
          <w:w w:val="95"/>
        </w:rPr>
        <w:t>．乙醇属于不可再生能</w:t>
      </w:r>
      <w:r>
        <w:rPr>
          <w:spacing w:val="-10"/>
          <w:w w:val="95"/>
        </w:rPr>
        <w:t>源</w:t>
      </w:r>
    </w:p>
    <w:p>
      <w:pPr>
        <w:pStyle w:val="2"/>
        <w:tabs>
          <w:tab w:val="left" w:pos="4528"/>
        </w:tabs>
        <w:spacing w:before="46"/>
        <w:ind w:left="712"/>
      </w:pPr>
      <w:r>
        <w:rPr>
          <w:rFonts w:ascii="Times New Roman" w:eastAsia="Times New Roman"/>
          <w:w w:val="95"/>
        </w:rPr>
        <w:t>C</w:t>
      </w:r>
      <w:r>
        <w:rPr>
          <w:w w:val="95"/>
        </w:rPr>
        <w:t>．使用乙醇汽油可减少大气污</w:t>
      </w:r>
      <w:r>
        <w:rPr>
          <w:spacing w:val="-10"/>
          <w:w w:val="95"/>
        </w:rPr>
        <w:t>染</w:t>
      </w:r>
      <w:r>
        <w:tab/>
      </w:r>
      <w:r>
        <w:rPr>
          <w:rFonts w:ascii="Times New Roman" w:eastAsia="Times New Roman"/>
          <w:w w:val="95"/>
        </w:rPr>
        <w:t>D</w:t>
      </w:r>
      <w:r>
        <w:rPr>
          <w:w w:val="95"/>
        </w:rPr>
        <w:t>．使用乙醇汽油可节省石油资</w:t>
      </w:r>
      <w:r>
        <w:rPr>
          <w:spacing w:val="-10"/>
          <w:w w:val="95"/>
        </w:rPr>
        <w:t>源</w:t>
      </w:r>
    </w:p>
    <w:p>
      <w:pPr>
        <w:pStyle w:val="2"/>
        <w:tabs>
          <w:tab w:val="left" w:pos="8371"/>
        </w:tabs>
        <w:spacing w:before="42"/>
        <w:ind w:left="712"/>
        <w:rPr>
          <w:rFonts w:ascii="Times New Roman" w:eastAsia="Times New Roman"/>
        </w:rPr>
      </w:pPr>
      <w:r>
        <w:rPr>
          <w:w w:val="95"/>
          <w:position w:val="2"/>
        </w:rPr>
        <w:t>乙醇的化学式为</w:t>
      </w:r>
      <w:r>
        <w:rPr>
          <w:spacing w:val="50"/>
          <w:position w:val="2"/>
        </w:rPr>
        <w:t xml:space="preserve">  </w:t>
      </w:r>
      <w:r>
        <w:rPr>
          <w:rFonts w:ascii="Times New Roman" w:eastAsia="Times New Roman"/>
          <w:w w:val="95"/>
          <w:position w:val="2"/>
        </w:rPr>
        <w:t>C</w:t>
      </w:r>
      <w:r>
        <w:rPr>
          <w:rFonts w:ascii="Times New Roman" w:eastAsia="Times New Roman"/>
          <w:w w:val="95"/>
          <w:sz w:val="13"/>
        </w:rPr>
        <w:t>2</w:t>
      </w:r>
      <w:r>
        <w:rPr>
          <w:rFonts w:ascii="Times New Roman" w:eastAsia="Times New Roman"/>
          <w:w w:val="95"/>
          <w:position w:val="2"/>
        </w:rPr>
        <w:t>H</w:t>
      </w:r>
      <w:r>
        <w:rPr>
          <w:rFonts w:ascii="Times New Roman" w:eastAsia="Times New Roman"/>
          <w:w w:val="95"/>
          <w:sz w:val="13"/>
        </w:rPr>
        <w:t>5</w:t>
      </w:r>
      <w:r>
        <w:rPr>
          <w:rFonts w:ascii="Times New Roman" w:eastAsia="Times New Roman"/>
          <w:w w:val="95"/>
          <w:position w:val="2"/>
        </w:rPr>
        <w:t>OH</w:t>
      </w:r>
      <w:r>
        <w:rPr>
          <w:w w:val="95"/>
          <w:position w:val="2"/>
        </w:rPr>
        <w:t>，在乙醇中，碳元素与氢元素的质量之比</w:t>
      </w:r>
      <w:r>
        <w:rPr>
          <w:spacing w:val="-10"/>
          <w:w w:val="95"/>
          <w:position w:val="2"/>
        </w:rPr>
        <w:t>为</w:t>
      </w:r>
      <w:r>
        <w:rPr>
          <w:rFonts w:ascii="Times New Roman" w:eastAsia="Times New Roman"/>
          <w:position w:val="2"/>
          <w:u w:val="single"/>
        </w:rPr>
        <w:tab/>
      </w:r>
    </w:p>
    <w:p>
      <w:pPr>
        <w:pStyle w:val="2"/>
        <w:tabs>
          <w:tab w:val="left" w:pos="6592"/>
        </w:tabs>
        <w:spacing w:before="51"/>
      </w:pPr>
      <w:r>
        <w:rPr>
          <w:w w:val="95"/>
        </w:rPr>
        <w:t>（填最简整数比），在</w:t>
      </w:r>
      <w:r>
        <w:rPr>
          <w:spacing w:val="52"/>
        </w:rPr>
        <w:t xml:space="preserve"> </w:t>
      </w:r>
      <w:r>
        <w:rPr>
          <w:rFonts w:ascii="Times New Roman" w:eastAsia="Times New Roman"/>
          <w:w w:val="95"/>
        </w:rPr>
        <w:t>23kg</w:t>
      </w:r>
      <w:r>
        <w:rPr>
          <w:rFonts w:ascii="Times New Roman" w:eastAsia="Times New Roman"/>
          <w:spacing w:val="28"/>
        </w:rPr>
        <w:t xml:space="preserve">  </w:t>
      </w:r>
      <w:r>
        <w:rPr>
          <w:w w:val="95"/>
        </w:rPr>
        <w:t>乙醇中，含有氧元素的质量</w:t>
      </w:r>
      <w:r>
        <w:rPr>
          <w:spacing w:val="-10"/>
          <w:w w:val="95"/>
        </w:rPr>
        <w:t>为</w:t>
      </w:r>
      <w:r>
        <w:rPr>
          <w:rFonts w:ascii="Times New Roman" w:eastAsia="Times New Roman"/>
          <w:u w:val="single"/>
        </w:rPr>
        <w:tab/>
      </w:r>
      <w:r>
        <w:rPr>
          <w:rFonts w:ascii="Times New Roman" w:eastAsia="Times New Roman"/>
          <w:w w:val="95"/>
        </w:rPr>
        <w:t>kg</w:t>
      </w:r>
      <w:r>
        <w:rPr>
          <w:spacing w:val="-10"/>
        </w:rPr>
        <w:t>。</w:t>
      </w:r>
    </w:p>
    <w:p>
      <w:pPr>
        <w:spacing w:after="0"/>
        <w:sectPr>
          <w:pgSz w:w="10320" w:h="14580"/>
          <w:pgMar w:top="1080" w:right="860" w:bottom="1200" w:left="840" w:header="454" w:footer="1018" w:gutter="0"/>
          <w:cols w:space="720" w:num="1"/>
        </w:sectPr>
      </w:pPr>
    </w:p>
    <w:p>
      <w:pPr>
        <w:pStyle w:val="2"/>
        <w:spacing w:before="105" w:line="338" w:lineRule="auto"/>
        <w:ind w:right="274"/>
        <w:jc w:val="both"/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3692525</wp:posOffset>
            </wp:positionH>
            <wp:positionV relativeFrom="paragraph">
              <wp:posOffset>290830</wp:posOffset>
            </wp:positionV>
            <wp:extent cx="2060575" cy="1700530"/>
            <wp:effectExtent l="0" t="0" r="0" b="0"/>
            <wp:wrapNone/>
            <wp:docPr id="13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0447" cy="17007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w w:val="95"/>
        </w:rPr>
        <w:t>17</w:t>
      </w:r>
      <w:r>
        <w:rPr>
          <w:w w:val="95"/>
        </w:rPr>
        <w:t>．（</w:t>
      </w:r>
      <w:r>
        <w:rPr>
          <w:rFonts w:ascii="Times New Roman" w:hAnsi="Times New Roman" w:eastAsia="Times New Roman"/>
          <w:w w:val="95"/>
        </w:rPr>
        <w:t>12</w:t>
      </w:r>
      <w:r>
        <w:rPr>
          <w:rFonts w:ascii="Times New Roman" w:hAnsi="Times New Roman" w:eastAsia="Times New Roman"/>
          <w:spacing w:val="29"/>
        </w:rPr>
        <w:t xml:space="preserve"> </w:t>
      </w:r>
      <w:r>
        <w:rPr>
          <w:w w:val="95"/>
        </w:rPr>
        <w:t>分）（</w:t>
      </w:r>
      <w:r>
        <w:rPr>
          <w:rFonts w:ascii="Times New Roman" w:hAnsi="Times New Roman" w:eastAsia="Times New Roman"/>
          <w:w w:val="95"/>
        </w:rPr>
        <w:t>1</w:t>
      </w:r>
      <w:r>
        <w:rPr>
          <w:w w:val="95"/>
        </w:rPr>
        <w:t>）</w:t>
      </w:r>
      <w:r>
        <w:rPr>
          <w:rFonts w:ascii="Times New Roman" w:hAnsi="Times New Roman" w:eastAsia="Times New Roman"/>
          <w:w w:val="95"/>
        </w:rPr>
        <w:t>2022</w:t>
      </w:r>
      <w:r>
        <w:rPr>
          <w:rFonts w:ascii="Times New Roman" w:hAnsi="Times New Roman" w:eastAsia="Times New Roman"/>
          <w:spacing w:val="32"/>
        </w:rPr>
        <w:t xml:space="preserve"> </w:t>
      </w:r>
      <w:r>
        <w:rPr>
          <w:spacing w:val="-9"/>
          <w:w w:val="95"/>
        </w:rPr>
        <w:t xml:space="preserve">年 </w:t>
      </w:r>
      <w:r>
        <w:rPr>
          <w:rFonts w:ascii="Times New Roman" w:hAnsi="Times New Roman" w:eastAsia="Times New Roman"/>
          <w:w w:val="95"/>
        </w:rPr>
        <w:t>11</w:t>
      </w:r>
      <w:r>
        <w:rPr>
          <w:rFonts w:ascii="Times New Roman" w:hAnsi="Times New Roman" w:eastAsia="Times New Roman"/>
          <w:spacing w:val="24"/>
        </w:rPr>
        <w:t xml:space="preserve"> </w:t>
      </w:r>
      <w:r>
        <w:rPr>
          <w:spacing w:val="-9"/>
          <w:w w:val="95"/>
        </w:rPr>
        <w:t xml:space="preserve">月 </w:t>
      </w:r>
      <w:r>
        <w:rPr>
          <w:rFonts w:ascii="Times New Roman" w:hAnsi="Times New Roman" w:eastAsia="Times New Roman"/>
          <w:w w:val="95"/>
        </w:rPr>
        <w:t>30</w:t>
      </w:r>
      <w:r>
        <w:rPr>
          <w:rFonts w:ascii="Times New Roman" w:hAnsi="Times New Roman" w:eastAsia="Times New Roman"/>
          <w:spacing w:val="32"/>
        </w:rPr>
        <w:t xml:space="preserve"> </w:t>
      </w:r>
      <w:r>
        <w:rPr>
          <w:spacing w:val="-9"/>
          <w:w w:val="95"/>
        </w:rPr>
        <w:t xml:space="preserve">日 </w:t>
      </w:r>
      <w:r>
        <w:rPr>
          <w:rFonts w:ascii="Times New Roman" w:hAnsi="Times New Roman" w:eastAsia="Times New Roman"/>
          <w:w w:val="95"/>
        </w:rPr>
        <w:t>7</w:t>
      </w:r>
      <w:r>
        <w:rPr>
          <w:rFonts w:ascii="Times New Roman" w:hAnsi="Times New Roman" w:eastAsia="Times New Roman"/>
          <w:spacing w:val="32"/>
        </w:rPr>
        <w:t xml:space="preserve"> </w:t>
      </w:r>
      <w:r>
        <w:rPr>
          <w:spacing w:val="-9"/>
          <w:w w:val="95"/>
        </w:rPr>
        <w:t xml:space="preserve">时 </w:t>
      </w:r>
      <w:r>
        <w:rPr>
          <w:rFonts w:ascii="Times New Roman" w:hAnsi="Times New Roman" w:eastAsia="Times New Roman"/>
          <w:w w:val="95"/>
        </w:rPr>
        <w:t>33</w:t>
      </w:r>
      <w:r>
        <w:rPr>
          <w:rFonts w:ascii="Times New Roman" w:hAnsi="Times New Roman" w:eastAsia="Times New Roman"/>
          <w:spacing w:val="32"/>
        </w:rPr>
        <w:t xml:space="preserve"> </w:t>
      </w:r>
      <w:r>
        <w:rPr>
          <w:w w:val="95"/>
        </w:rPr>
        <w:t>分，翘盼已久的神舟十四号航天员乘组顺</w:t>
      </w:r>
      <w:r>
        <w:rPr>
          <w:spacing w:val="-2"/>
        </w:rPr>
        <w:t>利打开“家门”，热情欢迎远道而来的亲人入驻</w:t>
      </w:r>
    </w:p>
    <w:p>
      <w:pPr>
        <w:pStyle w:val="2"/>
        <w:spacing w:line="336" w:lineRule="auto"/>
        <w:ind w:right="3915"/>
        <w:jc w:val="both"/>
      </w:pPr>
      <w:r>
        <w:rPr>
          <w:spacing w:val="-1"/>
          <w:w w:val="99"/>
        </w:rPr>
        <w:t>“天宫”。随后，“胜利会师”的两个航天员乘组，一起在中国人自己的“太空家园”里留下了</w:t>
      </w:r>
      <w:r>
        <w:rPr>
          <w:spacing w:val="-2"/>
          <w:w w:val="99"/>
        </w:rPr>
        <w:t>一张足以载入史册的太空合影。试回答下列问题</w:t>
      </w:r>
    </w:p>
    <w:p>
      <w:pPr>
        <w:pStyle w:val="2"/>
        <w:tabs>
          <w:tab w:val="left" w:pos="2061"/>
        </w:tabs>
        <w:spacing w:before="3" w:line="336" w:lineRule="auto"/>
        <w:ind w:right="3821" w:firstLine="420"/>
      </w:pPr>
      <w:r>
        <w:rPr>
          <w:spacing w:val="-2"/>
        </w:rPr>
        <w:t>①在飞船制造中使用了镁铝合金和钛合金，一般来说合金与组成它的纯金属相比，硬度增大</w:t>
      </w:r>
      <w:r>
        <w:rPr>
          <w:spacing w:val="-6"/>
        </w:rPr>
        <w:t>熔点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2"/>
        </w:rPr>
        <w:t>（填“升高”“降低”之一）</w:t>
      </w:r>
    </w:p>
    <w:p>
      <w:pPr>
        <w:pStyle w:val="2"/>
        <w:tabs>
          <w:tab w:val="left" w:pos="4846"/>
        </w:tabs>
        <w:spacing w:before="2" w:line="338" w:lineRule="auto"/>
        <w:ind w:right="3770" w:firstLine="420"/>
      </w:pPr>
      <w:r>
        <w:rPr>
          <w:spacing w:val="-2"/>
        </w:rPr>
        <w:t>②空间站使用的光伏太阳能电池是将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</w:rPr>
        <w:t xml:space="preserve"> </w:t>
      </w:r>
      <w:r>
        <w:rPr>
          <w:spacing w:val="-2"/>
        </w:rPr>
        <w:t>能转化为电能的装置。</w:t>
      </w:r>
    </w:p>
    <w:p>
      <w:pPr>
        <w:pStyle w:val="2"/>
        <w:tabs>
          <w:tab w:val="left" w:pos="3969"/>
          <w:tab w:val="left" w:pos="5649"/>
        </w:tabs>
        <w:spacing w:line="338" w:lineRule="auto"/>
        <w:ind w:right="238" w:firstLine="420"/>
      </w:pPr>
      <w:r>
        <w:rPr>
          <w:spacing w:val="2"/>
          <w:w w:val="99"/>
        </w:rPr>
        <w:t>③</w:t>
      </w:r>
      <w:r>
        <w:rPr>
          <w:spacing w:val="-1"/>
          <w:w w:val="99"/>
        </w:rPr>
        <w:t>航</w:t>
      </w:r>
      <w:r>
        <w:rPr>
          <w:spacing w:val="2"/>
          <w:w w:val="99"/>
        </w:rPr>
        <w:t>天</w:t>
      </w:r>
      <w:r>
        <w:rPr>
          <w:spacing w:val="-1"/>
          <w:w w:val="99"/>
        </w:rPr>
        <w:t>工</w:t>
      </w:r>
      <w:r>
        <w:rPr>
          <w:spacing w:val="2"/>
          <w:w w:val="99"/>
        </w:rPr>
        <w:t>程</w:t>
      </w:r>
      <w:r>
        <w:rPr>
          <w:spacing w:val="-1"/>
          <w:w w:val="99"/>
        </w:rPr>
        <w:t>中</w:t>
      </w:r>
      <w:r>
        <w:rPr>
          <w:spacing w:val="2"/>
          <w:w w:val="99"/>
        </w:rPr>
        <w:t>需</w:t>
      </w:r>
      <w:r>
        <w:rPr>
          <w:spacing w:val="-1"/>
          <w:w w:val="99"/>
        </w:rPr>
        <w:t>要</w:t>
      </w:r>
      <w:r>
        <w:rPr>
          <w:spacing w:val="2"/>
          <w:w w:val="99"/>
        </w:rPr>
        <w:t>大</w:t>
      </w:r>
      <w:r>
        <w:rPr>
          <w:spacing w:val="-1"/>
          <w:w w:val="99"/>
        </w:rPr>
        <w:t>量</w:t>
      </w:r>
      <w:r>
        <w:rPr>
          <w:spacing w:val="2"/>
          <w:w w:val="99"/>
        </w:rPr>
        <w:t>的</w:t>
      </w:r>
      <w:r>
        <w:rPr>
          <w:spacing w:val="-1"/>
          <w:w w:val="99"/>
        </w:rPr>
        <w:t>金</w:t>
      </w:r>
      <w:r>
        <w:rPr>
          <w:spacing w:val="2"/>
          <w:w w:val="99"/>
        </w:rPr>
        <w:t>属</w:t>
      </w:r>
      <w:r>
        <w:rPr>
          <w:spacing w:val="-1"/>
          <w:w w:val="99"/>
        </w:rPr>
        <w:t>材</w:t>
      </w:r>
      <w:r>
        <w:rPr>
          <w:spacing w:val="2"/>
          <w:w w:val="99"/>
        </w:rPr>
        <w:t>料</w:t>
      </w:r>
      <w:r>
        <w:rPr>
          <w:spacing w:val="-1"/>
          <w:w w:val="99"/>
        </w:rPr>
        <w:t>。</w:t>
      </w:r>
      <w:r>
        <w:rPr>
          <w:spacing w:val="2"/>
          <w:w w:val="99"/>
        </w:rPr>
        <w:t>西</w:t>
      </w:r>
      <w:r>
        <w:rPr>
          <w:spacing w:val="-1"/>
          <w:w w:val="99"/>
        </w:rPr>
        <w:t>汉</w:t>
      </w:r>
      <w:r>
        <w:rPr>
          <w:spacing w:val="2"/>
          <w:w w:val="99"/>
        </w:rPr>
        <w:t>《</w:t>
      </w:r>
      <w:r>
        <w:rPr>
          <w:spacing w:val="-1"/>
          <w:w w:val="99"/>
        </w:rPr>
        <w:t>淮</w:t>
      </w:r>
      <w:r>
        <w:rPr>
          <w:spacing w:val="2"/>
          <w:w w:val="99"/>
        </w:rPr>
        <w:t>南</w:t>
      </w:r>
      <w:r>
        <w:rPr>
          <w:spacing w:val="-1"/>
          <w:w w:val="99"/>
        </w:rPr>
        <w:t>万</w:t>
      </w:r>
      <w:r>
        <w:rPr>
          <w:spacing w:val="2"/>
          <w:w w:val="99"/>
        </w:rPr>
        <w:t>毕</w:t>
      </w:r>
      <w:r>
        <w:rPr>
          <w:spacing w:val="-1"/>
          <w:w w:val="99"/>
        </w:rPr>
        <w:t>术</w:t>
      </w:r>
      <w:r>
        <w:rPr>
          <w:spacing w:val="2"/>
          <w:w w:val="99"/>
        </w:rPr>
        <w:t>》</w:t>
      </w:r>
      <w:r>
        <w:rPr>
          <w:spacing w:val="-1"/>
          <w:w w:val="99"/>
        </w:rPr>
        <w:t>中</w:t>
      </w:r>
      <w:r>
        <w:rPr>
          <w:spacing w:val="2"/>
          <w:w w:val="99"/>
        </w:rPr>
        <w:t>记</w:t>
      </w:r>
      <w:r>
        <w:rPr>
          <w:w w:val="99"/>
        </w:rPr>
        <w:t>载</w:t>
      </w:r>
      <w:r>
        <w:rPr>
          <w:spacing w:val="2"/>
          <w:w w:val="99"/>
        </w:rPr>
        <w:t>“</w:t>
      </w:r>
      <w:r>
        <w:rPr>
          <w:spacing w:val="-1"/>
          <w:w w:val="99"/>
        </w:rPr>
        <w:t>曾</w:t>
      </w:r>
      <w:r>
        <w:rPr>
          <w:spacing w:val="2"/>
          <w:w w:val="99"/>
        </w:rPr>
        <w:t>青</w:t>
      </w:r>
      <w:r>
        <w:rPr>
          <w:spacing w:val="-1"/>
          <w:w w:val="99"/>
        </w:rPr>
        <w:t>得</w:t>
      </w:r>
      <w:r>
        <w:rPr>
          <w:spacing w:val="2"/>
          <w:w w:val="99"/>
        </w:rPr>
        <w:t>铁</w:t>
      </w:r>
      <w:r>
        <w:rPr>
          <w:spacing w:val="-1"/>
          <w:w w:val="99"/>
        </w:rPr>
        <w:t>则</w:t>
      </w:r>
      <w:r>
        <w:rPr>
          <w:spacing w:val="2"/>
          <w:w w:val="99"/>
        </w:rPr>
        <w:t>化</w:t>
      </w:r>
      <w:r>
        <w:rPr>
          <w:w w:val="99"/>
        </w:rPr>
        <w:t>为</w:t>
      </w:r>
      <w:r>
        <w:rPr>
          <w:spacing w:val="2"/>
          <w:w w:val="99"/>
        </w:rPr>
        <w:t>铜</w:t>
      </w:r>
      <w:r>
        <w:rPr>
          <w:spacing w:val="-1"/>
          <w:w w:val="99"/>
        </w:rPr>
        <w:t>”，</w:t>
      </w:r>
      <w:r>
        <w:rPr>
          <w:spacing w:val="2"/>
          <w:w w:val="99"/>
        </w:rPr>
        <w:t>说</w:t>
      </w:r>
      <w:r>
        <w:rPr>
          <w:spacing w:val="-1"/>
          <w:w w:val="99"/>
        </w:rPr>
        <w:t>明</w:t>
      </w:r>
      <w:r>
        <w:rPr>
          <w:spacing w:val="2"/>
          <w:w w:val="99"/>
        </w:rPr>
        <w:t>在</w:t>
      </w:r>
      <w:r>
        <w:rPr>
          <w:spacing w:val="-1"/>
          <w:w w:val="99"/>
        </w:rPr>
        <w:t>汉</w:t>
      </w:r>
      <w:r>
        <w:rPr>
          <w:spacing w:val="2"/>
          <w:w w:val="99"/>
        </w:rPr>
        <w:t>代</w:t>
      </w:r>
      <w:r>
        <w:rPr>
          <w:spacing w:val="-1"/>
          <w:w w:val="99"/>
        </w:rPr>
        <w:t>我</w:t>
      </w:r>
      <w:r>
        <w:rPr>
          <w:spacing w:val="2"/>
          <w:w w:val="99"/>
        </w:rPr>
        <w:t>国</w:t>
      </w:r>
      <w:r>
        <w:rPr>
          <w:spacing w:val="-1"/>
          <w:w w:val="99"/>
        </w:rPr>
        <w:t>已</w:t>
      </w:r>
      <w:r>
        <w:rPr>
          <w:spacing w:val="2"/>
          <w:w w:val="99"/>
        </w:rPr>
        <w:t>掌</w:t>
      </w:r>
      <w:r>
        <w:rPr>
          <w:spacing w:val="-1"/>
          <w:w w:val="99"/>
        </w:rPr>
        <w:t>握</w:t>
      </w:r>
      <w:r>
        <w:rPr>
          <w:spacing w:val="2"/>
          <w:w w:val="99"/>
        </w:rPr>
        <w:t>了</w:t>
      </w:r>
      <w:r>
        <w:rPr>
          <w:spacing w:val="-1"/>
          <w:w w:val="99"/>
        </w:rPr>
        <w:t>湿</w:t>
      </w:r>
      <w:r>
        <w:rPr>
          <w:spacing w:val="2"/>
          <w:w w:val="99"/>
        </w:rPr>
        <w:t>法</w:t>
      </w:r>
      <w:r>
        <w:rPr>
          <w:spacing w:val="-1"/>
          <w:w w:val="99"/>
        </w:rPr>
        <w:t>炼</w:t>
      </w:r>
      <w:r>
        <w:rPr>
          <w:spacing w:val="2"/>
          <w:w w:val="99"/>
        </w:rPr>
        <w:t>铜</w:t>
      </w:r>
      <w:r>
        <w:rPr>
          <w:spacing w:val="-1"/>
          <w:w w:val="99"/>
        </w:rPr>
        <w:t>的</w:t>
      </w:r>
      <w:r>
        <w:rPr>
          <w:spacing w:val="2"/>
          <w:w w:val="99"/>
        </w:rPr>
        <w:t>方</w:t>
      </w:r>
      <w:r>
        <w:rPr>
          <w:spacing w:val="-1"/>
          <w:w w:val="99"/>
        </w:rPr>
        <w:t>法</w:t>
      </w:r>
      <w:r>
        <w:rPr>
          <w:spacing w:val="2"/>
          <w:w w:val="99"/>
        </w:rPr>
        <w:t>。</w:t>
      </w:r>
      <w:r>
        <w:rPr>
          <w:spacing w:val="-1"/>
          <w:w w:val="99"/>
        </w:rPr>
        <w:t>湿</w:t>
      </w:r>
      <w:r>
        <w:rPr>
          <w:spacing w:val="2"/>
          <w:w w:val="99"/>
        </w:rPr>
        <w:t>法</w:t>
      </w:r>
      <w:r>
        <w:rPr>
          <w:spacing w:val="-1"/>
          <w:w w:val="99"/>
        </w:rPr>
        <w:t>炼</w:t>
      </w:r>
      <w:r>
        <w:rPr>
          <w:spacing w:val="2"/>
          <w:w w:val="99"/>
        </w:rPr>
        <w:t>铜</w:t>
      </w:r>
      <w:r>
        <w:rPr>
          <w:spacing w:val="-1"/>
          <w:w w:val="99"/>
        </w:rPr>
        <w:t>是</w:t>
      </w:r>
      <w:r>
        <w:rPr>
          <w:spacing w:val="2"/>
          <w:w w:val="99"/>
        </w:rPr>
        <w:t>铁</w:t>
      </w:r>
      <w:r>
        <w:rPr>
          <w:spacing w:val="-1"/>
          <w:w w:val="99"/>
        </w:rPr>
        <w:t>与</w:t>
      </w:r>
      <w:r>
        <w:rPr>
          <w:spacing w:val="2"/>
          <w:w w:val="99"/>
        </w:rPr>
        <w:t>硫</w:t>
      </w:r>
      <w:r>
        <w:rPr>
          <w:spacing w:val="-1"/>
          <w:w w:val="99"/>
        </w:rPr>
        <w:t>酸</w:t>
      </w:r>
      <w:r>
        <w:rPr>
          <w:spacing w:val="2"/>
          <w:w w:val="99"/>
        </w:rPr>
        <w:t>铜</w:t>
      </w:r>
      <w:r>
        <w:rPr>
          <w:spacing w:val="-1"/>
          <w:w w:val="99"/>
        </w:rPr>
        <w:t>溶</w:t>
      </w:r>
      <w:r>
        <w:rPr>
          <w:spacing w:val="2"/>
          <w:w w:val="99"/>
        </w:rPr>
        <w:t>液、</w:t>
      </w:r>
      <w:r>
        <w:rPr>
          <w:spacing w:val="-1"/>
          <w:w w:val="99"/>
        </w:rPr>
        <w:t>硝</w:t>
      </w:r>
      <w:r>
        <w:rPr>
          <w:spacing w:val="2"/>
          <w:w w:val="99"/>
        </w:rPr>
        <w:t>酸</w:t>
      </w:r>
      <w:r>
        <w:rPr>
          <w:w w:val="99"/>
        </w:rPr>
        <w:t>铜</w:t>
      </w:r>
      <w:r>
        <w:rPr>
          <w:spacing w:val="-1"/>
          <w:w w:val="99"/>
        </w:rPr>
        <w:t>溶</w:t>
      </w:r>
      <w:r>
        <w:rPr>
          <w:spacing w:val="2"/>
          <w:w w:val="99"/>
        </w:rPr>
        <w:t>液等</w:t>
      </w:r>
      <w:r>
        <w:rPr>
          <w:spacing w:val="-1"/>
          <w:w w:val="99"/>
        </w:rPr>
        <w:t>的</w:t>
      </w:r>
      <w:r>
        <w:rPr>
          <w:spacing w:val="2"/>
          <w:w w:val="99"/>
        </w:rPr>
        <w:t>反</w:t>
      </w:r>
      <w:r>
        <w:rPr>
          <w:spacing w:val="-1"/>
          <w:w w:val="99"/>
        </w:rPr>
        <w:t>应</w:t>
      </w:r>
      <w:r>
        <w:rPr>
          <w:spacing w:val="2"/>
          <w:w w:val="99"/>
        </w:rPr>
        <w:t>，</w:t>
      </w:r>
      <w:r>
        <w:rPr>
          <w:spacing w:val="-1"/>
          <w:w w:val="99"/>
        </w:rPr>
        <w:t>该</w:t>
      </w:r>
      <w:r>
        <w:rPr>
          <w:spacing w:val="2"/>
          <w:w w:val="99"/>
        </w:rPr>
        <w:t>反</w:t>
      </w:r>
      <w:r>
        <w:rPr>
          <w:spacing w:val="-1"/>
          <w:w w:val="99"/>
        </w:rPr>
        <w:t>应</w:t>
      </w:r>
      <w:r>
        <w:rPr>
          <w:spacing w:val="2"/>
          <w:w w:val="99"/>
        </w:rPr>
        <w:t>属</w:t>
      </w:r>
      <w:r>
        <w:rPr>
          <w:spacing w:val="-1"/>
          <w:w w:val="99"/>
        </w:rPr>
        <w:t>于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"/>
          <w:w w:val="99"/>
        </w:rPr>
        <w:t>反</w:t>
      </w:r>
      <w:r>
        <w:rPr>
          <w:spacing w:val="2"/>
          <w:w w:val="99"/>
        </w:rPr>
        <w:t>应</w:t>
      </w:r>
      <w:r>
        <w:rPr>
          <w:spacing w:val="-1"/>
          <w:w w:val="99"/>
        </w:rPr>
        <w:t>（</w:t>
      </w:r>
      <w:r>
        <w:rPr>
          <w:spacing w:val="2"/>
          <w:w w:val="99"/>
        </w:rPr>
        <w:t>填</w:t>
      </w:r>
      <w:r>
        <w:rPr>
          <w:spacing w:val="-1"/>
          <w:w w:val="99"/>
        </w:rPr>
        <w:t>“化</w:t>
      </w:r>
      <w:r>
        <w:rPr>
          <w:spacing w:val="2"/>
          <w:w w:val="99"/>
        </w:rPr>
        <w:t>合</w:t>
      </w:r>
      <w:r>
        <w:rPr>
          <w:spacing w:val="-1"/>
          <w:w w:val="99"/>
        </w:rPr>
        <w:t>”</w:t>
      </w:r>
      <w:r>
        <w:rPr>
          <w:spacing w:val="2"/>
          <w:w w:val="99"/>
        </w:rPr>
        <w:t>“</w:t>
      </w:r>
      <w:r>
        <w:rPr>
          <w:spacing w:val="-1"/>
          <w:w w:val="99"/>
        </w:rPr>
        <w:t>分</w:t>
      </w:r>
      <w:r>
        <w:rPr>
          <w:spacing w:val="2"/>
          <w:w w:val="99"/>
        </w:rPr>
        <w:t>解</w:t>
      </w:r>
      <w:r>
        <w:rPr>
          <w:spacing w:val="-1"/>
          <w:w w:val="99"/>
        </w:rPr>
        <w:t>”</w:t>
      </w:r>
      <w:r>
        <w:rPr>
          <w:spacing w:val="2"/>
          <w:w w:val="99"/>
        </w:rPr>
        <w:t>“</w:t>
      </w:r>
      <w:r>
        <w:rPr>
          <w:spacing w:val="-1"/>
          <w:w w:val="99"/>
        </w:rPr>
        <w:t>置</w:t>
      </w:r>
      <w:r>
        <w:rPr>
          <w:spacing w:val="2"/>
          <w:w w:val="99"/>
        </w:rPr>
        <w:t>换</w:t>
      </w:r>
      <w:r>
        <w:rPr>
          <w:spacing w:val="-1"/>
          <w:w w:val="99"/>
        </w:rPr>
        <w:t>”</w:t>
      </w:r>
      <w:r>
        <w:rPr>
          <w:spacing w:val="2"/>
          <w:w w:val="99"/>
        </w:rPr>
        <w:t>“</w:t>
      </w:r>
      <w:r>
        <w:rPr>
          <w:spacing w:val="-1"/>
          <w:w w:val="99"/>
        </w:rPr>
        <w:t>复</w:t>
      </w:r>
      <w:r>
        <w:rPr>
          <w:spacing w:val="2"/>
          <w:w w:val="99"/>
        </w:rPr>
        <w:t>分解</w:t>
      </w:r>
      <w:r>
        <w:rPr>
          <w:w w:val="99"/>
        </w:rPr>
        <w:t>”</w:t>
      </w:r>
      <w:r>
        <w:rPr>
          <w:spacing w:val="-1"/>
          <w:w w:val="99"/>
        </w:rPr>
        <w:t>之</w:t>
      </w:r>
      <w:r>
        <w:rPr>
          <w:spacing w:val="2"/>
          <w:w w:val="99"/>
        </w:rPr>
        <w:t>一</w:t>
      </w:r>
      <w:r>
        <w:rPr>
          <w:spacing w:val="-1"/>
          <w:w w:val="99"/>
        </w:rPr>
        <w:t>）</w:t>
      </w:r>
      <w:r>
        <w:rPr>
          <w:spacing w:val="2"/>
          <w:w w:val="99"/>
        </w:rPr>
        <w:t>，</w:t>
      </w:r>
      <w:r>
        <w:rPr>
          <w:spacing w:val="-1"/>
          <w:w w:val="99"/>
        </w:rPr>
        <w:t>说</w:t>
      </w:r>
      <w:r>
        <w:rPr>
          <w:spacing w:val="2"/>
          <w:w w:val="99"/>
        </w:rPr>
        <w:t>明</w:t>
      </w:r>
      <w:r>
        <w:rPr>
          <w:spacing w:val="-1"/>
          <w:w w:val="99"/>
        </w:rPr>
        <w:t>了</w:t>
      </w:r>
      <w:r>
        <w:rPr>
          <w:spacing w:val="2"/>
          <w:w w:val="99"/>
        </w:rPr>
        <w:t>单质</w:t>
      </w:r>
      <w:r>
        <w:rPr>
          <w:spacing w:val="-1"/>
          <w:w w:val="99"/>
        </w:rPr>
        <w:t>铁的</w:t>
      </w:r>
      <w:r>
        <w:rPr>
          <w:spacing w:val="2"/>
          <w:w w:val="99"/>
        </w:rPr>
        <w:t>金</w:t>
      </w:r>
      <w:r>
        <w:rPr>
          <w:spacing w:val="-1"/>
          <w:w w:val="99"/>
        </w:rPr>
        <w:t>属</w:t>
      </w:r>
      <w:r>
        <w:rPr>
          <w:spacing w:val="2"/>
          <w:w w:val="99"/>
        </w:rPr>
        <w:t>活</w:t>
      </w:r>
      <w:r>
        <w:rPr>
          <w:spacing w:val="-1"/>
          <w:w w:val="99"/>
        </w:rPr>
        <w:t>动</w:t>
      </w:r>
      <w:r>
        <w:rPr>
          <w:spacing w:val="2"/>
          <w:w w:val="99"/>
        </w:rPr>
        <w:t>性</w:t>
      </w:r>
      <w:r>
        <w:rPr>
          <w:spacing w:val="-1"/>
          <w:w w:val="99"/>
        </w:rPr>
        <w:t>比</w:t>
      </w:r>
      <w:r>
        <w:rPr>
          <w:spacing w:val="2"/>
          <w:w w:val="99"/>
        </w:rPr>
        <w:t>单质</w:t>
      </w:r>
      <w:r>
        <w:rPr>
          <w:spacing w:val="-1"/>
          <w:w w:val="99"/>
        </w:rPr>
        <w:t>铜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"/>
          <w:w w:val="99"/>
        </w:rPr>
        <w:t>（</w:t>
      </w:r>
      <w:r>
        <w:rPr>
          <w:spacing w:val="2"/>
          <w:w w:val="99"/>
        </w:rPr>
        <w:t>填</w:t>
      </w:r>
      <w:r>
        <w:rPr>
          <w:spacing w:val="-1"/>
          <w:w w:val="99"/>
        </w:rPr>
        <w:t>“</w:t>
      </w:r>
      <w:r>
        <w:rPr>
          <w:spacing w:val="2"/>
          <w:w w:val="99"/>
        </w:rPr>
        <w:t>强</w:t>
      </w:r>
      <w:r>
        <w:rPr>
          <w:spacing w:val="-1"/>
          <w:w w:val="99"/>
        </w:rPr>
        <w:t>”</w:t>
      </w:r>
      <w:r>
        <w:rPr>
          <w:spacing w:val="2"/>
          <w:w w:val="99"/>
        </w:rPr>
        <w:t>“</w:t>
      </w:r>
      <w:r>
        <w:rPr>
          <w:spacing w:val="-1"/>
          <w:w w:val="99"/>
        </w:rPr>
        <w:t>弱</w:t>
      </w:r>
      <w:r>
        <w:rPr>
          <w:spacing w:val="2"/>
          <w:w w:val="99"/>
        </w:rPr>
        <w:t>”</w:t>
      </w:r>
      <w:r>
        <w:rPr>
          <w:spacing w:val="-1"/>
          <w:w w:val="99"/>
        </w:rPr>
        <w:t>之</w:t>
      </w:r>
      <w:r>
        <w:rPr>
          <w:spacing w:val="2"/>
          <w:w w:val="99"/>
        </w:rPr>
        <w:t>一</w:t>
      </w:r>
      <w:r>
        <w:rPr>
          <w:spacing w:val="-1"/>
          <w:w w:val="99"/>
        </w:rPr>
        <w:t>）</w:t>
      </w:r>
      <w:r>
        <w:rPr>
          <w:w w:val="99"/>
        </w:rPr>
        <w:t>。</w:t>
      </w:r>
    </w:p>
    <w:p>
      <w:pPr>
        <w:pStyle w:val="2"/>
        <w:tabs>
          <w:tab w:val="left" w:pos="6856"/>
        </w:tabs>
        <w:spacing w:line="336" w:lineRule="auto"/>
        <w:ind w:right="293" w:firstLine="420"/>
        <w:jc w:val="both"/>
      </w:pPr>
      <w:r>
        <w:rPr>
          <w:w w:val="95"/>
        </w:rPr>
        <w:t>④</w:t>
      </w:r>
      <w:r>
        <w:rPr>
          <w:rFonts w:ascii="Times New Roman" w:hAnsi="Times New Roman" w:eastAsia="Times New Roman"/>
          <w:w w:val="95"/>
        </w:rPr>
        <w:t>12</w:t>
      </w:r>
      <w:r>
        <w:rPr>
          <w:rFonts w:ascii="Times New Roman" w:hAnsi="Times New Roman" w:eastAsia="Times New Roman"/>
          <w:spacing w:val="40"/>
        </w:rPr>
        <w:t xml:space="preserve"> </w:t>
      </w:r>
      <w:r>
        <w:rPr>
          <w:w w:val="95"/>
        </w:rPr>
        <w:t xml:space="preserve">月 </w:t>
      </w:r>
      <w:r>
        <w:rPr>
          <w:rFonts w:ascii="Times New Roman" w:hAnsi="Times New Roman" w:eastAsia="Times New Roman"/>
          <w:w w:val="95"/>
        </w:rPr>
        <w:t>4</w:t>
      </w:r>
      <w:r>
        <w:rPr>
          <w:rFonts w:ascii="Times New Roman" w:hAnsi="Times New Roman" w:eastAsia="Times New Roman"/>
          <w:spacing w:val="40"/>
        </w:rPr>
        <w:t xml:space="preserve"> </w:t>
      </w:r>
      <w:r>
        <w:rPr>
          <w:w w:val="95"/>
        </w:rPr>
        <w:t xml:space="preserve">日 </w:t>
      </w:r>
      <w:r>
        <w:rPr>
          <w:rFonts w:ascii="Times New Roman" w:hAnsi="Times New Roman" w:eastAsia="Times New Roman"/>
          <w:w w:val="95"/>
        </w:rPr>
        <w:t>20</w:t>
      </w:r>
      <w:r>
        <w:rPr>
          <w:rFonts w:ascii="Times New Roman" w:hAnsi="Times New Roman" w:eastAsia="Times New Roman"/>
          <w:spacing w:val="40"/>
        </w:rPr>
        <w:t xml:space="preserve"> </w:t>
      </w:r>
      <w:r>
        <w:rPr>
          <w:w w:val="95"/>
        </w:rPr>
        <w:t>时</w:t>
      </w:r>
      <w:r>
        <w:rPr>
          <w:spacing w:val="-3"/>
          <w:w w:val="95"/>
        </w:rPr>
        <w:t xml:space="preserve"> </w:t>
      </w:r>
      <w:r>
        <w:rPr>
          <w:rFonts w:ascii="Times New Roman" w:hAnsi="Times New Roman" w:eastAsia="Times New Roman"/>
          <w:w w:val="95"/>
        </w:rPr>
        <w:t>09</w:t>
      </w:r>
      <w:r>
        <w:rPr>
          <w:rFonts w:ascii="Times New Roman" w:hAnsi="Times New Roman" w:eastAsia="Times New Roman"/>
          <w:spacing w:val="40"/>
        </w:rPr>
        <w:t xml:space="preserve"> </w:t>
      </w:r>
      <w:r>
        <w:rPr>
          <w:w w:val="95"/>
        </w:rPr>
        <w:t>分，神舟十四号载人飞船返回舱在东风着陆场成功着陆。返回</w:t>
      </w:r>
      <w:r>
        <w:rPr>
          <w:spacing w:val="-2"/>
          <w:position w:val="2"/>
        </w:rPr>
        <w:t>舱制动时利用强还原剂联氨液体（</w:t>
      </w:r>
      <w:r>
        <w:rPr>
          <w:rFonts w:ascii="Times New Roman" w:hAnsi="Times New Roman" w:eastAsia="Times New Roman"/>
          <w:spacing w:val="-2"/>
          <w:position w:val="2"/>
        </w:rPr>
        <w:t>N</w:t>
      </w:r>
      <w:r>
        <w:rPr>
          <w:rFonts w:ascii="Times New Roman" w:hAnsi="Times New Roman" w:eastAsia="Times New Roman"/>
          <w:spacing w:val="-2"/>
          <w:sz w:val="13"/>
        </w:rPr>
        <w:t>2</w:t>
      </w:r>
      <w:r>
        <w:rPr>
          <w:rFonts w:ascii="Times New Roman" w:hAnsi="Times New Roman" w:eastAsia="Times New Roman"/>
          <w:spacing w:val="-2"/>
          <w:position w:val="2"/>
        </w:rPr>
        <w:t>H</w:t>
      </w:r>
      <w:r>
        <w:rPr>
          <w:rFonts w:ascii="Times New Roman" w:hAnsi="Times New Roman" w:eastAsia="Times New Roman"/>
          <w:spacing w:val="-2"/>
          <w:sz w:val="13"/>
        </w:rPr>
        <w:t>4</w:t>
      </w:r>
      <w:r>
        <w:rPr>
          <w:spacing w:val="-2"/>
          <w:position w:val="2"/>
        </w:rPr>
        <w:t>）和双氧水，它们混合时放出大量的热，其反应</w:t>
      </w:r>
      <w:r>
        <w:rPr>
          <w:position w:val="2"/>
        </w:rPr>
        <w:t>的化学方程式为</w:t>
      </w:r>
      <w:r>
        <w:rPr>
          <w:spacing w:val="-9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N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H</w:t>
      </w:r>
      <w:r>
        <w:rPr>
          <w:rFonts w:ascii="Times New Roman" w:hAnsi="Times New Roman" w:eastAsia="Times New Roman"/>
          <w:sz w:val="13"/>
        </w:rPr>
        <w:t>4</w:t>
      </w:r>
      <w:r>
        <w:rPr>
          <w:rFonts w:ascii="Times New Roman" w:hAnsi="Times New Roman" w:eastAsia="Times New Roman"/>
          <w:position w:val="2"/>
        </w:rPr>
        <w:t>+2H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O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═N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+4X</w:t>
      </w:r>
      <w:r>
        <w:rPr>
          <w:position w:val="2"/>
        </w:rPr>
        <w:t>，其中</w:t>
      </w:r>
      <w:r>
        <w:rPr>
          <w:spacing w:val="-15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 xml:space="preserve">X </w:t>
      </w:r>
      <w:r>
        <w:rPr>
          <w:position w:val="2"/>
        </w:rPr>
        <w:t>的化学式为</w:t>
      </w:r>
      <w:r>
        <w:rPr>
          <w:rFonts w:ascii="Times New Roman" w:hAnsi="Times New Roman" w:eastAsia="Times New Roman"/>
          <w:position w:val="2"/>
          <w:u w:val="single"/>
        </w:rPr>
        <w:tab/>
      </w:r>
      <w:r>
        <w:rPr>
          <w:spacing w:val="-10"/>
          <w:position w:val="2"/>
        </w:rPr>
        <w:t>。</w:t>
      </w:r>
    </w:p>
    <w:p>
      <w:pPr>
        <w:pStyle w:val="2"/>
        <w:ind w:left="712"/>
        <w:jc w:val="both"/>
      </w:pPr>
      <w:r>
        <w:rPr>
          <w:w w:val="95"/>
          <w:position w:val="2"/>
        </w:rPr>
        <w:t>（</w:t>
      </w:r>
      <w:r>
        <w:rPr>
          <w:rFonts w:ascii="Times New Roman" w:eastAsia="Times New Roman"/>
          <w:w w:val="95"/>
          <w:position w:val="2"/>
        </w:rPr>
        <w:t>2</w:t>
      </w:r>
      <w:r>
        <w:rPr>
          <w:w w:val="95"/>
          <w:position w:val="2"/>
        </w:rPr>
        <w:t>）如图是</w:t>
      </w:r>
      <w:r>
        <w:rPr>
          <w:spacing w:val="11"/>
          <w:position w:val="2"/>
        </w:rPr>
        <w:t xml:space="preserve"> </w:t>
      </w:r>
      <w:r>
        <w:rPr>
          <w:rFonts w:ascii="Times New Roman" w:eastAsia="Times New Roman"/>
          <w:w w:val="95"/>
          <w:position w:val="2"/>
        </w:rPr>
        <w:t>KNO</w:t>
      </w:r>
      <w:r>
        <w:rPr>
          <w:rFonts w:ascii="Times New Roman" w:eastAsia="Times New Roman"/>
          <w:w w:val="95"/>
          <w:sz w:val="13"/>
        </w:rPr>
        <w:t>3</w:t>
      </w:r>
      <w:r>
        <w:rPr>
          <w:rFonts w:ascii="Times New Roman" w:eastAsia="Times New Roman"/>
          <w:spacing w:val="38"/>
          <w:sz w:val="13"/>
        </w:rPr>
        <w:t xml:space="preserve"> </w:t>
      </w:r>
      <w:r>
        <w:rPr>
          <w:w w:val="95"/>
          <w:position w:val="2"/>
        </w:rPr>
        <w:t>和</w:t>
      </w:r>
      <w:r>
        <w:rPr>
          <w:spacing w:val="18"/>
          <w:position w:val="2"/>
        </w:rPr>
        <w:t xml:space="preserve"> </w:t>
      </w:r>
      <w:r>
        <w:rPr>
          <w:rFonts w:ascii="Times New Roman" w:eastAsia="Times New Roman"/>
          <w:w w:val="95"/>
          <w:position w:val="2"/>
        </w:rPr>
        <w:t>NH</w:t>
      </w:r>
      <w:r>
        <w:rPr>
          <w:rFonts w:ascii="Times New Roman" w:eastAsia="Times New Roman"/>
          <w:w w:val="95"/>
          <w:sz w:val="13"/>
        </w:rPr>
        <w:t>4</w:t>
      </w:r>
      <w:r>
        <w:rPr>
          <w:rFonts w:ascii="Times New Roman" w:eastAsia="Times New Roman"/>
          <w:w w:val="95"/>
          <w:position w:val="2"/>
        </w:rPr>
        <w:t>Cl</w:t>
      </w:r>
      <w:r>
        <w:rPr>
          <w:rFonts w:ascii="Times New Roman" w:eastAsia="Times New Roman"/>
          <w:spacing w:val="63"/>
          <w:position w:val="2"/>
        </w:rPr>
        <w:t xml:space="preserve"> </w:t>
      </w:r>
      <w:r>
        <w:rPr>
          <w:spacing w:val="-1"/>
          <w:w w:val="95"/>
          <w:position w:val="2"/>
        </w:rPr>
        <w:t>的溶解度曲线。试回答下列问题：</w:t>
      </w:r>
    </w:p>
    <w:p>
      <w:pPr>
        <w:pStyle w:val="2"/>
        <w:tabs>
          <w:tab w:val="left" w:pos="4551"/>
        </w:tabs>
        <w:spacing w:before="102" w:line="338" w:lineRule="auto"/>
        <w:ind w:right="3869" w:firstLine="420"/>
      </w:pPr>
      <w: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3689350</wp:posOffset>
            </wp:positionH>
            <wp:positionV relativeFrom="paragraph">
              <wp:posOffset>109220</wp:posOffset>
            </wp:positionV>
            <wp:extent cx="1972310" cy="1600835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2055" cy="16005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</w:rPr>
        <w:t>①在</w:t>
      </w:r>
      <w:r>
        <w:rPr>
          <w:spacing w:val="-27"/>
          <w:position w:val="2"/>
        </w:rPr>
        <w:t xml:space="preserve"> </w:t>
      </w:r>
      <w:r>
        <w:rPr>
          <w:rFonts w:ascii="Times New Roman" w:hAnsi="Times New Roman" w:eastAsia="Times New Roman"/>
          <w:i/>
          <w:position w:val="2"/>
        </w:rPr>
        <w:t>t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℃</w:t>
      </w:r>
      <w:r>
        <w:rPr>
          <w:position w:val="2"/>
        </w:rPr>
        <w:t>时，</w:t>
      </w:r>
      <w:r>
        <w:rPr>
          <w:rFonts w:ascii="Times New Roman" w:hAnsi="Times New Roman" w:eastAsia="Times New Roman"/>
          <w:position w:val="2"/>
        </w:rPr>
        <w:t>KNO</w:t>
      </w:r>
      <w:r>
        <w:rPr>
          <w:rFonts w:ascii="Times New Roman" w:hAnsi="Times New Roman" w:eastAsia="Times New Roman"/>
          <w:sz w:val="13"/>
        </w:rPr>
        <w:t xml:space="preserve">3 </w:t>
      </w:r>
      <w:r>
        <w:rPr>
          <w:position w:val="2"/>
        </w:rPr>
        <w:t>的溶解度</w:t>
      </w:r>
      <w:r>
        <w:rPr>
          <w:rFonts w:ascii="Times New Roman" w:hAnsi="Times New Roman" w:eastAsia="Times New Roman"/>
          <w:position w:val="2"/>
          <w:u w:val="single"/>
        </w:rPr>
        <w:tab/>
      </w:r>
      <w:r>
        <w:rPr>
          <w:rFonts w:ascii="Times New Roman" w:hAnsi="Times New Roman" w:eastAsia="Times New Roman"/>
          <w:position w:val="2"/>
        </w:rPr>
        <w:t xml:space="preserve"> NH</w:t>
      </w:r>
      <w:r>
        <w:rPr>
          <w:rFonts w:ascii="Times New Roman" w:hAnsi="Times New Roman" w:eastAsia="Times New Roman"/>
          <w:sz w:val="13"/>
        </w:rPr>
        <w:t>4</w:t>
      </w:r>
      <w:r>
        <w:rPr>
          <w:rFonts w:ascii="Times New Roman" w:hAnsi="Times New Roman" w:eastAsia="Times New Roman"/>
          <w:position w:val="2"/>
        </w:rPr>
        <w:t>Cl</w:t>
      </w:r>
      <w:r>
        <w:rPr>
          <w:rFonts w:ascii="Times New Roman" w:hAnsi="Times New Roman" w:eastAsia="Times New Roman"/>
          <w:spacing w:val="19"/>
          <w:position w:val="2"/>
        </w:rPr>
        <w:t xml:space="preserve"> </w:t>
      </w:r>
      <w:r>
        <w:rPr>
          <w:position w:val="2"/>
        </w:rPr>
        <w:t>的溶解度（填“大于”“等于”“小于”</w:t>
      </w:r>
      <w:r>
        <w:rPr>
          <w:spacing w:val="-4"/>
        </w:rPr>
        <w:t>之一）。</w:t>
      </w:r>
    </w:p>
    <w:p>
      <w:pPr>
        <w:pStyle w:val="2"/>
        <w:tabs>
          <w:tab w:val="left" w:pos="1869"/>
        </w:tabs>
        <w:spacing w:line="338" w:lineRule="auto"/>
        <w:ind w:right="3826" w:firstLine="420"/>
      </w:pPr>
      <w:r>
        <w:rPr>
          <w:position w:val="2"/>
        </w:rPr>
        <w:t>②</w:t>
      </w:r>
      <w:r>
        <w:rPr>
          <w:rFonts w:ascii="Times New Roman" w:hAnsi="Times New Roman" w:eastAsia="Times New Roman"/>
          <w:i/>
          <w:position w:val="2"/>
        </w:rPr>
        <w:t>t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℃</w:t>
      </w:r>
      <w:r>
        <w:rPr>
          <w:position w:val="2"/>
        </w:rPr>
        <w:t>时，</w:t>
      </w:r>
      <w:r>
        <w:rPr>
          <w:rFonts w:ascii="Times New Roman" w:hAnsi="Times New Roman" w:eastAsia="Times New Roman"/>
          <w:position w:val="2"/>
        </w:rPr>
        <w:t>KNO</w:t>
      </w:r>
      <w:r>
        <w:rPr>
          <w:rFonts w:ascii="Times New Roman" w:hAnsi="Times New Roman" w:eastAsia="Times New Roman"/>
          <w:sz w:val="13"/>
        </w:rPr>
        <w:t>3</w:t>
      </w:r>
      <w:r>
        <w:rPr>
          <w:rFonts w:ascii="Times New Roman" w:hAnsi="Times New Roman" w:eastAsia="Times New Roman"/>
          <w:spacing w:val="-4"/>
          <w:sz w:val="13"/>
        </w:rPr>
        <w:t xml:space="preserve"> </w:t>
      </w:r>
      <w:r>
        <w:rPr>
          <w:position w:val="2"/>
        </w:rPr>
        <w:t>饱和溶液中溶质的质量分数</w:t>
      </w:r>
      <w:r>
        <w:rPr>
          <w:spacing w:val="-10"/>
        </w:rPr>
        <w:t>是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2"/>
        </w:rPr>
        <w:t>（精确至小数点后一位）。</w:t>
      </w:r>
    </w:p>
    <w:p>
      <w:pPr>
        <w:pStyle w:val="2"/>
        <w:tabs>
          <w:tab w:val="left" w:pos="2709"/>
        </w:tabs>
        <w:spacing w:line="338" w:lineRule="auto"/>
        <w:ind w:right="3826" w:firstLine="420"/>
        <w:jc w:val="both"/>
      </w:pPr>
      <w:r>
        <w:rPr>
          <w:spacing w:val="2"/>
          <w:w w:val="99"/>
          <w:position w:val="2"/>
        </w:rPr>
        <w:t>③</w:t>
      </w:r>
      <w:r>
        <w:rPr>
          <w:rFonts w:ascii="Times New Roman" w:hAnsi="Times New Roman" w:eastAsia="Times New Roman"/>
          <w:i/>
          <w:spacing w:val="1"/>
          <w:w w:val="99"/>
          <w:position w:val="2"/>
        </w:rPr>
        <w:t>t</w:t>
      </w:r>
      <w:r>
        <w:rPr>
          <w:rFonts w:ascii="Times New Roman" w:hAnsi="Times New Roman" w:eastAsia="Times New Roman"/>
          <w:spacing w:val="-2"/>
          <w:w w:val="105"/>
          <w:sz w:val="13"/>
        </w:rPr>
        <w:t>1</w:t>
      </w:r>
      <w:r>
        <w:rPr>
          <w:rFonts w:ascii="Times New Roman" w:hAnsi="Times New Roman" w:eastAsia="Times New Roman"/>
          <w:spacing w:val="2"/>
          <w:w w:val="99"/>
          <w:position w:val="2"/>
        </w:rPr>
        <w:t>℃</w:t>
      </w:r>
      <w:r>
        <w:rPr>
          <w:spacing w:val="2"/>
          <w:w w:val="99"/>
          <w:position w:val="2"/>
        </w:rPr>
        <w:t>时，</w:t>
      </w:r>
      <w:r>
        <w:rPr>
          <w:w w:val="99"/>
          <w:position w:val="2"/>
        </w:rPr>
        <w:t>向</w:t>
      </w:r>
      <w:r>
        <w:rPr>
          <w:spacing w:val="-50"/>
          <w:position w:val="2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position w:val="2"/>
        </w:rPr>
        <w:t>50</w:t>
      </w:r>
      <w:r>
        <w:rPr>
          <w:rFonts w:ascii="Times New Roman" w:hAnsi="Times New Roman" w:eastAsia="Times New Roman"/>
          <w:w w:val="99"/>
          <w:position w:val="2"/>
        </w:rPr>
        <w:t>g</w:t>
      </w:r>
      <w:r>
        <w:rPr>
          <w:rFonts w:ascii="Times New Roman" w:hAnsi="Times New Roman" w:eastAsia="Times New Roman"/>
          <w:spacing w:val="-1"/>
          <w:position w:val="2"/>
        </w:rPr>
        <w:t xml:space="preserve"> </w:t>
      </w:r>
      <w:r>
        <w:rPr>
          <w:spacing w:val="2"/>
          <w:w w:val="99"/>
          <w:position w:val="2"/>
        </w:rPr>
        <w:t>水中加</w:t>
      </w:r>
      <w:r>
        <w:rPr>
          <w:w w:val="99"/>
          <w:position w:val="2"/>
        </w:rPr>
        <w:t>入</w:t>
      </w:r>
      <w:r>
        <w:rPr>
          <w:spacing w:val="-48"/>
          <w:position w:val="2"/>
        </w:rPr>
        <w:t xml:space="preserve"> </w:t>
      </w:r>
      <w:r>
        <w:rPr>
          <w:rFonts w:ascii="Times New Roman" w:hAnsi="Times New Roman" w:eastAsia="Times New Roman"/>
          <w:spacing w:val="1"/>
          <w:w w:val="99"/>
          <w:position w:val="2"/>
        </w:rPr>
        <w:t>2</w:t>
      </w:r>
      <w:r>
        <w:rPr>
          <w:rFonts w:ascii="Times New Roman" w:hAnsi="Times New Roman" w:eastAsia="Times New Roman"/>
          <w:spacing w:val="-2"/>
          <w:w w:val="99"/>
          <w:position w:val="2"/>
        </w:rPr>
        <w:t>5</w:t>
      </w:r>
      <w:r>
        <w:rPr>
          <w:rFonts w:ascii="Times New Roman" w:hAnsi="Times New Roman" w:eastAsia="Times New Roman"/>
          <w:spacing w:val="1"/>
          <w:w w:val="99"/>
          <w:position w:val="2"/>
        </w:rPr>
        <w:t>g</w:t>
      </w:r>
      <w:r>
        <w:rPr>
          <w:rFonts w:ascii="Times New Roman" w:hAnsi="Times New Roman" w:eastAsia="Times New Roman"/>
          <w:w w:val="99"/>
          <w:position w:val="2"/>
        </w:rPr>
        <w:t>NH</w:t>
      </w:r>
      <w:r>
        <w:rPr>
          <w:rFonts w:ascii="Times New Roman" w:hAnsi="Times New Roman" w:eastAsia="Times New Roman"/>
          <w:spacing w:val="-2"/>
          <w:w w:val="105"/>
          <w:sz w:val="13"/>
        </w:rPr>
        <w:t>4</w:t>
      </w:r>
      <w:r>
        <w:rPr>
          <w:rFonts w:ascii="Times New Roman" w:hAnsi="Times New Roman" w:eastAsia="Times New Roman"/>
          <w:spacing w:val="-1"/>
          <w:w w:val="99"/>
          <w:position w:val="2"/>
        </w:rPr>
        <w:t>C</w:t>
      </w:r>
      <w:r>
        <w:rPr>
          <w:rFonts w:ascii="Times New Roman" w:hAnsi="Times New Roman" w:eastAsia="Times New Roman"/>
          <w:w w:val="99"/>
          <w:position w:val="2"/>
        </w:rPr>
        <w:t>l</w:t>
      </w:r>
      <w:r>
        <w:rPr>
          <w:rFonts w:ascii="Times New Roman" w:hAnsi="Times New Roman" w:eastAsia="Times New Roman"/>
          <w:spacing w:val="2"/>
          <w:position w:val="2"/>
        </w:rPr>
        <w:t xml:space="preserve"> </w:t>
      </w:r>
      <w:r>
        <w:rPr>
          <w:spacing w:val="2"/>
          <w:w w:val="99"/>
          <w:position w:val="2"/>
        </w:rPr>
        <w:t>固</w:t>
      </w:r>
      <w:r>
        <w:rPr>
          <w:spacing w:val="4"/>
          <w:w w:val="99"/>
          <w:position w:val="2"/>
        </w:rPr>
        <w:t>体</w:t>
      </w:r>
      <w:r>
        <w:rPr>
          <w:w w:val="99"/>
          <w:position w:val="2"/>
        </w:rPr>
        <w:t>，</w:t>
      </w:r>
      <w:r>
        <w:rPr>
          <w:spacing w:val="4"/>
          <w:w w:val="99"/>
        </w:rPr>
        <w:t>经</w:t>
      </w:r>
      <w:r>
        <w:rPr>
          <w:spacing w:val="7"/>
          <w:w w:val="99"/>
        </w:rPr>
        <w:t>搅</w:t>
      </w:r>
      <w:r>
        <w:rPr>
          <w:spacing w:val="4"/>
          <w:w w:val="99"/>
        </w:rPr>
        <w:t>拌充</w:t>
      </w:r>
      <w:r>
        <w:rPr>
          <w:spacing w:val="7"/>
          <w:w w:val="99"/>
        </w:rPr>
        <w:t>分</w:t>
      </w:r>
      <w:r>
        <w:rPr>
          <w:spacing w:val="4"/>
          <w:w w:val="99"/>
        </w:rPr>
        <w:t>溶解</w:t>
      </w:r>
      <w:r>
        <w:rPr>
          <w:spacing w:val="7"/>
          <w:w w:val="99"/>
        </w:rPr>
        <w:t>，</w:t>
      </w:r>
      <w:r>
        <w:rPr>
          <w:spacing w:val="4"/>
          <w:w w:val="99"/>
        </w:rPr>
        <w:t>所</w:t>
      </w:r>
      <w:r>
        <w:rPr>
          <w:spacing w:val="7"/>
          <w:w w:val="99"/>
        </w:rPr>
        <w:t>得</w:t>
      </w:r>
      <w:r>
        <w:rPr>
          <w:spacing w:val="4"/>
          <w:w w:val="99"/>
        </w:rPr>
        <w:t>溶液中</w:t>
      </w:r>
      <w:r>
        <w:rPr>
          <w:spacing w:val="7"/>
          <w:w w:val="99"/>
        </w:rPr>
        <w:t>溶</w:t>
      </w:r>
      <w:r>
        <w:rPr>
          <w:spacing w:val="4"/>
          <w:w w:val="99"/>
        </w:rPr>
        <w:t>质与</w:t>
      </w:r>
      <w:r>
        <w:rPr>
          <w:spacing w:val="7"/>
          <w:w w:val="99"/>
        </w:rPr>
        <w:t>溶</w:t>
      </w:r>
      <w:r>
        <w:rPr>
          <w:spacing w:val="4"/>
          <w:w w:val="99"/>
        </w:rPr>
        <w:t>剂的质</w:t>
      </w:r>
      <w:r>
        <w:rPr>
          <w:w w:val="99"/>
        </w:rPr>
        <w:t>量</w:t>
      </w:r>
      <w:r>
        <w:rPr>
          <w:spacing w:val="-1"/>
          <w:w w:val="99"/>
        </w:rPr>
        <w:t>之</w:t>
      </w:r>
      <w:r>
        <w:rPr>
          <w:spacing w:val="2"/>
          <w:w w:val="99"/>
        </w:rPr>
        <w:t>比为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"/>
          <w:w w:val="99"/>
        </w:rPr>
        <w:t>（</w:t>
      </w:r>
      <w:r>
        <w:rPr>
          <w:spacing w:val="2"/>
          <w:w w:val="99"/>
        </w:rPr>
        <w:t>填</w:t>
      </w:r>
      <w:r>
        <w:rPr>
          <w:spacing w:val="-1"/>
          <w:w w:val="99"/>
        </w:rPr>
        <w:t>最</w:t>
      </w:r>
      <w:r>
        <w:rPr>
          <w:spacing w:val="2"/>
          <w:w w:val="99"/>
        </w:rPr>
        <w:t>简</w:t>
      </w:r>
      <w:r>
        <w:rPr>
          <w:spacing w:val="-1"/>
          <w:w w:val="99"/>
        </w:rPr>
        <w:t>整</w:t>
      </w:r>
      <w:r>
        <w:rPr>
          <w:spacing w:val="2"/>
          <w:w w:val="99"/>
        </w:rPr>
        <w:t>数</w:t>
      </w:r>
      <w:r>
        <w:rPr>
          <w:spacing w:val="-1"/>
          <w:w w:val="99"/>
        </w:rPr>
        <w:t>比</w:t>
      </w:r>
      <w:r>
        <w:rPr>
          <w:spacing w:val="2"/>
          <w:w w:val="99"/>
        </w:rPr>
        <w:t>）</w:t>
      </w:r>
      <w:r>
        <w:rPr>
          <w:w w:val="99"/>
        </w:rPr>
        <w:t>。</w:t>
      </w:r>
    </w:p>
    <w:p>
      <w:pPr>
        <w:pStyle w:val="2"/>
        <w:tabs>
          <w:tab w:val="left" w:pos="3969"/>
        </w:tabs>
        <w:spacing w:line="338" w:lineRule="auto"/>
        <w:ind w:right="238" w:firstLine="420"/>
      </w:pPr>
      <w:r>
        <w:rPr>
          <w:position w:val="2"/>
        </w:rPr>
        <w:t>④将</w:t>
      </w:r>
      <w:r>
        <w:rPr>
          <w:spacing w:val="-34"/>
          <w:position w:val="2"/>
        </w:rPr>
        <w:t xml:space="preserve"> </w:t>
      </w:r>
      <w:r>
        <w:rPr>
          <w:rFonts w:ascii="Times New Roman" w:hAnsi="Times New Roman" w:eastAsia="Times New Roman"/>
          <w:i/>
          <w:position w:val="2"/>
        </w:rPr>
        <w:t>t</w:t>
      </w:r>
      <w:r>
        <w:rPr>
          <w:rFonts w:ascii="Times New Roman" w:hAnsi="Times New Roman" w:eastAsia="Times New Roman"/>
          <w:sz w:val="13"/>
        </w:rPr>
        <w:t>2</w:t>
      </w:r>
      <w:r>
        <w:rPr>
          <w:rFonts w:ascii="Times New Roman" w:hAnsi="Times New Roman" w:eastAsia="Times New Roman"/>
          <w:position w:val="2"/>
        </w:rPr>
        <w:t>℃</w:t>
      </w:r>
      <w:r>
        <w:rPr>
          <w:position w:val="2"/>
        </w:rPr>
        <w:t>时相同质量的</w:t>
      </w:r>
      <w:r>
        <w:rPr>
          <w:spacing w:val="-34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KNO</w:t>
      </w:r>
      <w:r>
        <w:rPr>
          <w:rFonts w:ascii="Times New Roman" w:hAnsi="Times New Roman" w:eastAsia="Times New Roman"/>
          <w:sz w:val="13"/>
        </w:rPr>
        <w:t xml:space="preserve">3 </w:t>
      </w:r>
      <w:r>
        <w:rPr>
          <w:position w:val="2"/>
        </w:rPr>
        <w:t>和</w:t>
      </w:r>
      <w:r>
        <w:rPr>
          <w:spacing w:val="-29"/>
          <w:position w:val="2"/>
        </w:rPr>
        <w:t xml:space="preserve"> </w:t>
      </w:r>
      <w:r>
        <w:rPr>
          <w:rFonts w:ascii="Times New Roman" w:hAnsi="Times New Roman" w:eastAsia="Times New Roman"/>
          <w:position w:val="2"/>
        </w:rPr>
        <w:t>NH</w:t>
      </w:r>
      <w:r>
        <w:rPr>
          <w:rFonts w:ascii="Times New Roman" w:hAnsi="Times New Roman" w:eastAsia="Times New Roman"/>
          <w:sz w:val="13"/>
        </w:rPr>
        <w:t>4</w:t>
      </w:r>
      <w:r>
        <w:rPr>
          <w:rFonts w:ascii="Times New Roman" w:hAnsi="Times New Roman" w:eastAsia="Times New Roman"/>
          <w:position w:val="2"/>
        </w:rPr>
        <w:t xml:space="preserve">Cl </w:t>
      </w:r>
      <w:r>
        <w:rPr>
          <w:position w:val="2"/>
        </w:rPr>
        <w:t>饱和溶液均降温至</w:t>
      </w:r>
      <w:r>
        <w:rPr>
          <w:spacing w:val="-34"/>
          <w:position w:val="2"/>
        </w:rPr>
        <w:t xml:space="preserve"> </w:t>
      </w:r>
      <w:r>
        <w:rPr>
          <w:rFonts w:ascii="Times New Roman" w:hAnsi="Times New Roman" w:eastAsia="Times New Roman"/>
          <w:i/>
          <w:position w:val="2"/>
        </w:rPr>
        <w:t>t</w:t>
      </w:r>
      <w:r>
        <w:rPr>
          <w:rFonts w:ascii="Times New Roman" w:hAnsi="Times New Roman" w:eastAsia="Times New Roman"/>
          <w:sz w:val="13"/>
        </w:rPr>
        <w:t>1</w:t>
      </w:r>
      <w:r>
        <w:rPr>
          <w:rFonts w:ascii="Times New Roman" w:hAnsi="Times New Roman" w:eastAsia="Times New Roman"/>
          <w:position w:val="2"/>
        </w:rPr>
        <w:t>℃</w:t>
      </w:r>
      <w:r>
        <w:rPr>
          <w:position w:val="2"/>
        </w:rPr>
        <w:t>，此时所得两溶液的</w:t>
      </w:r>
      <w:r>
        <w:rPr>
          <w:spacing w:val="-2"/>
        </w:rPr>
        <w:t>溶质质量分数相比较为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2"/>
          <w:w w:val="95"/>
        </w:rPr>
        <w:t xml:space="preserve">（选填“前者大”“后者大”“相等”之一）。 </w:t>
      </w:r>
      <w:r>
        <w:rPr>
          <w:rFonts w:ascii="Times New Roman" w:hAnsi="Times New Roman" w:eastAsia="Times New Roman"/>
        </w:rPr>
        <w:t>18</w:t>
      </w:r>
      <w:r>
        <w:t>．（</w:t>
      </w:r>
      <w:r>
        <w:rPr>
          <w:rFonts w:ascii="Times New Roman" w:hAnsi="Times New Roman" w:eastAsia="Times New Roman"/>
        </w:rPr>
        <w:t xml:space="preserve">12 </w:t>
      </w:r>
      <w:r>
        <w:t>分）下图所示为实验室中常见气体的制备、净化、干燥、收集和进行实验探究</w:t>
      </w:r>
      <w:r>
        <w:rPr>
          <w:spacing w:val="-2"/>
        </w:rPr>
        <w:t>的部分仪器。某化学小组的同学欲利用其进行下列化学实验。</w:t>
      </w:r>
    </w:p>
    <w:p>
      <w:pPr>
        <w:spacing w:after="0" w:line="338" w:lineRule="auto"/>
        <w:sectPr>
          <w:pgSz w:w="10320" w:h="14580"/>
          <w:pgMar w:top="1080" w:right="860" w:bottom="1200" w:left="840" w:header="454" w:footer="1018" w:gutter="0"/>
          <w:cols w:space="720" w:num="1"/>
        </w:sectPr>
      </w:pPr>
    </w:p>
    <w:p>
      <w:pPr>
        <w:pStyle w:val="2"/>
        <w:ind w:left="0"/>
        <w:rPr>
          <w:sz w:val="20"/>
        </w:rPr>
      </w:pPr>
    </w:p>
    <w:p>
      <w:pPr>
        <w:pStyle w:val="2"/>
        <w:ind w:left="374"/>
        <w:rPr>
          <w:sz w:val="20"/>
        </w:rPr>
      </w:pPr>
      <w:r>
        <w:rPr>
          <w:sz w:val="20"/>
        </w:rPr>
        <w:drawing>
          <wp:inline distT="0" distB="0" distL="0" distR="0">
            <wp:extent cx="4953635" cy="1304925"/>
            <wp:effectExtent l="0" t="0" r="0" b="0"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53753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9"/>
        <w:ind w:left="0"/>
        <w:rPr>
          <w:sz w:val="11"/>
        </w:rPr>
      </w:pPr>
    </w:p>
    <w:p>
      <w:pPr>
        <w:pStyle w:val="2"/>
        <w:spacing w:before="70"/>
        <w:ind w:left="712"/>
      </w:pPr>
      <w:r>
        <w:rPr>
          <w:spacing w:val="-2"/>
          <w:w w:val="95"/>
        </w:rPr>
        <w:t>试回答下列问题：</w:t>
      </w:r>
    </w:p>
    <w:p>
      <w:pPr>
        <w:pStyle w:val="8"/>
        <w:numPr>
          <w:ilvl w:val="0"/>
          <w:numId w:val="3"/>
        </w:numPr>
        <w:tabs>
          <w:tab w:val="left" w:pos="1240"/>
        </w:tabs>
        <w:spacing w:before="107" w:after="0" w:line="336" w:lineRule="auto"/>
        <w:ind w:left="292" w:right="272" w:firstLine="420"/>
        <w:jc w:val="both"/>
        <w:rPr>
          <w:sz w:val="21"/>
        </w:rPr>
      </w:pPr>
      <w:r>
        <w:rPr>
          <w:spacing w:val="-3"/>
          <w:w w:val="99"/>
          <w:sz w:val="21"/>
        </w:rPr>
        <w:t>若以石灰石和稀盐酸为原料，在实验室中制备并收集干燥、纯净的二氧化碳气</w:t>
      </w:r>
      <w:r>
        <w:rPr>
          <w:spacing w:val="2"/>
          <w:w w:val="99"/>
          <w:sz w:val="21"/>
        </w:rPr>
        <w:t>体，按照要求设计实验装置，连接仪器。（</w:t>
      </w:r>
      <w:r>
        <w:rPr>
          <w:spacing w:val="1"/>
          <w:w w:val="99"/>
          <w:sz w:val="21"/>
        </w:rPr>
        <w:t>提示：盐酸中挥发出的少量氯化氢气体可用</w:t>
      </w:r>
      <w:r>
        <w:rPr>
          <w:spacing w:val="-1"/>
          <w:w w:val="99"/>
          <w:sz w:val="21"/>
        </w:rPr>
        <w:t>饱和碳酸氢钠溶液吸收</w:t>
      </w:r>
      <w:r>
        <w:rPr>
          <w:w w:val="99"/>
          <w:sz w:val="21"/>
        </w:rPr>
        <w:t>）</w:t>
      </w:r>
    </w:p>
    <w:p>
      <w:pPr>
        <w:pStyle w:val="2"/>
        <w:tabs>
          <w:tab w:val="left" w:pos="7725"/>
        </w:tabs>
        <w:spacing w:before="6" w:line="336" w:lineRule="auto"/>
        <w:ind w:right="274" w:firstLine="420"/>
      </w:pPr>
      <w:r>
        <w:rPr>
          <w:spacing w:val="-2"/>
        </w:rPr>
        <w:t>①实验室制取气体时，先组装好仪器，再检查装置的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8"/>
        </w:rPr>
        <w:t>，然后</w:t>
      </w:r>
      <w:r>
        <w:rPr>
          <w:spacing w:val="-2"/>
        </w:rPr>
        <w:t>添加药品。</w:t>
      </w:r>
    </w:p>
    <w:p>
      <w:pPr>
        <w:pStyle w:val="2"/>
        <w:tabs>
          <w:tab w:val="left" w:pos="5229"/>
        </w:tabs>
        <w:spacing w:before="2"/>
        <w:ind w:left="712"/>
      </w:pPr>
      <w:r>
        <w:rPr>
          <w:w w:val="95"/>
        </w:rPr>
        <w:t>②所选仪器的连接顺序</w:t>
      </w:r>
      <w:r>
        <w:rPr>
          <w:spacing w:val="-10"/>
          <w:w w:val="95"/>
        </w:rPr>
        <w:t>为</w:t>
      </w:r>
      <w:r>
        <w:rPr>
          <w:rFonts w:ascii="Times New Roman" w:hAnsi="Times New Roman" w:eastAsia="Times New Roman"/>
          <w:u w:val="single"/>
        </w:rPr>
        <w:tab/>
      </w:r>
      <w:r>
        <w:rPr>
          <w:w w:val="95"/>
        </w:rPr>
        <w:t>（从左到右填写仪器序号字母）</w:t>
      </w:r>
      <w:r>
        <w:rPr>
          <w:spacing w:val="-10"/>
          <w:w w:val="95"/>
        </w:rPr>
        <w:t>。</w:t>
      </w:r>
    </w:p>
    <w:p>
      <w:pPr>
        <w:pStyle w:val="2"/>
        <w:tabs>
          <w:tab w:val="left" w:pos="8063"/>
        </w:tabs>
        <w:spacing w:before="108"/>
        <w:ind w:left="712"/>
      </w:pPr>
      <w:r>
        <w:rPr>
          <w:w w:val="95"/>
        </w:rPr>
        <w:t>③上述制二氧化碳的化学方程式</w:t>
      </w:r>
      <w:r>
        <w:rPr>
          <w:spacing w:val="-10"/>
          <w:w w:val="95"/>
        </w:rPr>
        <w:t>为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0"/>
        </w:rPr>
        <w:t>。</w:t>
      </w:r>
    </w:p>
    <w:p>
      <w:pPr>
        <w:pStyle w:val="2"/>
        <w:tabs>
          <w:tab w:val="left" w:pos="7852"/>
        </w:tabs>
        <w:spacing w:before="110" w:line="336" w:lineRule="auto"/>
        <w:ind w:right="346" w:firstLine="420"/>
      </w:pPr>
      <w:r>
        <w:rPr>
          <w:spacing w:val="-2"/>
        </w:rPr>
        <w:t>④将燃烧的木条放到收集二氧化碳的集气瓶口，若观察到木条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6"/>
        </w:rPr>
        <w:t>的现</w:t>
      </w:r>
      <w:r>
        <w:rPr>
          <w:spacing w:val="-2"/>
        </w:rPr>
        <w:t>象，证明二氧化碳已集满。</w:t>
      </w:r>
    </w:p>
    <w:p>
      <w:pPr>
        <w:pStyle w:val="8"/>
        <w:numPr>
          <w:ilvl w:val="0"/>
          <w:numId w:val="3"/>
        </w:numPr>
        <w:tabs>
          <w:tab w:val="left" w:pos="1240"/>
        </w:tabs>
        <w:spacing w:before="3" w:after="0" w:line="336" w:lineRule="auto"/>
        <w:ind w:left="292" w:right="168" w:firstLine="420"/>
        <w:jc w:val="left"/>
        <w:rPr>
          <w:sz w:val="21"/>
        </w:rPr>
      </w:pPr>
      <w:r>
        <w:rPr>
          <w:spacing w:val="-4"/>
          <w:sz w:val="21"/>
        </w:rPr>
        <w:t xml:space="preserve">化学小组的同学用 </w:t>
      </w:r>
      <w:r>
        <w:rPr>
          <w:rFonts w:ascii="Times New Roman" w:hAnsi="Times New Roman" w:eastAsia="Times New Roman"/>
          <w:sz w:val="21"/>
        </w:rPr>
        <w:t xml:space="preserve">CO </w:t>
      </w:r>
      <w:r>
        <w:rPr>
          <w:spacing w:val="-6"/>
          <w:sz w:val="21"/>
        </w:rPr>
        <w:t>气体测定某赤铁矿石中氧化铁的质量分数</w:t>
      </w:r>
      <w:r>
        <w:rPr>
          <w:sz w:val="21"/>
        </w:rPr>
        <w:t>（杂质不反应</w:t>
      </w:r>
      <w:r>
        <w:rPr>
          <w:spacing w:val="-106"/>
          <w:sz w:val="21"/>
        </w:rPr>
        <w:t>）</w:t>
      </w:r>
      <w:r>
        <w:rPr>
          <w:sz w:val="21"/>
        </w:rPr>
        <w:t>，并验证反应中气体生成物的性质，所选仪器的连接顺序为：</w:t>
      </w:r>
      <w:r>
        <w:rPr>
          <w:rFonts w:ascii="Times New Roman" w:hAnsi="Times New Roman" w:eastAsia="Times New Roman"/>
          <w:sz w:val="21"/>
        </w:rPr>
        <w:t xml:space="preserve">CO </w:t>
      </w:r>
      <w:r>
        <w:rPr>
          <w:sz w:val="21"/>
        </w:rPr>
        <w:t>气体→</w:t>
      </w:r>
      <w:r>
        <w:rPr>
          <w:rFonts w:ascii="Times New Roman" w:hAnsi="Times New Roman" w:eastAsia="Times New Roman"/>
          <w:sz w:val="21"/>
        </w:rPr>
        <w:t>E</w:t>
      </w:r>
      <w:r>
        <w:rPr>
          <w:sz w:val="21"/>
        </w:rPr>
        <w:t>→</w:t>
      </w:r>
      <w:r>
        <w:rPr>
          <w:rFonts w:ascii="Times New Roman" w:hAnsi="Times New Roman" w:eastAsia="Times New Roman"/>
          <w:sz w:val="21"/>
        </w:rPr>
        <w:t>D</w:t>
      </w:r>
      <w:r>
        <w:rPr>
          <w:sz w:val="21"/>
        </w:rPr>
        <w:t>（假设发生 的化学反应都充分反应）。</w:t>
      </w:r>
    </w:p>
    <w:p>
      <w:pPr>
        <w:pStyle w:val="2"/>
        <w:tabs>
          <w:tab w:val="left" w:pos="8003"/>
        </w:tabs>
        <w:spacing w:before="2"/>
        <w:ind w:left="712"/>
      </w:pPr>
      <w:r>
        <w:rPr>
          <w:w w:val="95"/>
        </w:rPr>
        <w:t>①装置</w:t>
      </w:r>
      <w:r>
        <w:rPr>
          <w:rFonts w:ascii="Times New Roman" w:hAnsi="Times New Roman" w:eastAsia="Times New Roman"/>
          <w:w w:val="95"/>
        </w:rPr>
        <w:t>D</w:t>
      </w:r>
      <w:r>
        <w:rPr>
          <w:w w:val="95"/>
        </w:rPr>
        <w:t>的洗气瓶中出现的明显实验现象</w:t>
      </w:r>
      <w:r>
        <w:rPr>
          <w:spacing w:val="-10"/>
          <w:w w:val="95"/>
        </w:rPr>
        <w:t>是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0"/>
        </w:rPr>
        <w:t>。</w:t>
      </w:r>
    </w:p>
    <w:p>
      <w:pPr>
        <w:pStyle w:val="2"/>
        <w:tabs>
          <w:tab w:val="left" w:pos="8191"/>
        </w:tabs>
        <w:spacing w:before="111"/>
        <w:ind w:left="712"/>
      </w:pPr>
      <w:r>
        <w:rPr>
          <w:w w:val="95"/>
        </w:rPr>
        <w:t>②仪器</w:t>
      </w:r>
      <w:r>
        <w:rPr>
          <w:rFonts w:ascii="Times New Roman" w:hAnsi="Times New Roman" w:eastAsia="Times New Roman"/>
          <w:w w:val="95"/>
        </w:rPr>
        <w:t>E</w:t>
      </w:r>
      <w:r>
        <w:rPr>
          <w:w w:val="95"/>
        </w:rPr>
        <w:t>处大玻璃管内发生反应的化学方程式</w:t>
      </w:r>
      <w:r>
        <w:rPr>
          <w:spacing w:val="-10"/>
          <w:w w:val="95"/>
        </w:rPr>
        <w:t>为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0"/>
        </w:rPr>
        <w:t>。</w:t>
      </w:r>
    </w:p>
    <w:p>
      <w:pPr>
        <w:pStyle w:val="2"/>
        <w:tabs>
          <w:tab w:val="left" w:pos="1763"/>
          <w:tab w:val="left" w:pos="4598"/>
        </w:tabs>
        <w:spacing w:before="110" w:line="336" w:lineRule="auto"/>
        <w:ind w:right="274" w:firstLine="420"/>
        <w:jc w:val="both"/>
      </w:pPr>
      <w:r>
        <w:rPr>
          <w:w w:val="95"/>
        </w:rPr>
        <w:t xml:space="preserve">③取 </w:t>
      </w:r>
      <w:r>
        <w:rPr>
          <w:rFonts w:ascii="Times New Roman" w:hAnsi="Times New Roman" w:eastAsia="Times New Roman"/>
          <w:w w:val="95"/>
        </w:rPr>
        <w:t>5g</w:t>
      </w:r>
      <w:r>
        <w:rPr>
          <w:rFonts w:ascii="Times New Roman" w:hAnsi="Times New Roman" w:eastAsia="Times New Roman"/>
          <w:spacing w:val="40"/>
        </w:rPr>
        <w:t xml:space="preserve"> </w:t>
      </w:r>
      <w:r>
        <w:rPr>
          <w:w w:val="95"/>
        </w:rPr>
        <w:t xml:space="preserve">赤铁矿石，经过充分反应，测得反应前、后仪器 </w:t>
      </w:r>
      <w:r>
        <w:rPr>
          <w:rFonts w:ascii="Times New Roman" w:hAnsi="Times New Roman" w:eastAsia="Times New Roman"/>
          <w:w w:val="95"/>
        </w:rPr>
        <w:t>D</w:t>
      </w:r>
      <w:r>
        <w:rPr>
          <w:rFonts w:ascii="Times New Roman" w:hAnsi="Times New Roman" w:eastAsia="Times New Roman"/>
          <w:spacing w:val="40"/>
        </w:rPr>
        <w:t xml:space="preserve"> </w:t>
      </w:r>
      <w:r>
        <w:rPr>
          <w:w w:val="95"/>
        </w:rPr>
        <w:t xml:space="preserve">的质量增加了 </w:t>
      </w:r>
      <w:r>
        <w:rPr>
          <w:rFonts w:ascii="Times New Roman" w:hAnsi="Times New Roman" w:eastAsia="Times New Roman"/>
          <w:w w:val="95"/>
        </w:rPr>
        <w:t>2.64g</w:t>
      </w:r>
      <w:r>
        <w:rPr>
          <w:w w:val="95"/>
        </w:rPr>
        <w:t>，则</w:t>
      </w:r>
      <w:r>
        <w:rPr>
          <w:spacing w:val="-2"/>
        </w:rPr>
        <w:t>赤铁矿石中氧化铁的质量分数是</w:t>
      </w:r>
      <w:r>
        <w:rPr>
          <w:rFonts w:ascii="Times New Roman" w:hAnsi="Times New Roman" w:eastAsia="Times New Roman"/>
          <w:u w:val="single"/>
        </w:rPr>
        <w:tab/>
      </w:r>
      <w:r>
        <w:t>。反应结束后，</w:t>
      </w:r>
      <w:r>
        <w:rPr>
          <w:rFonts w:ascii="Times New Roman" w:hAnsi="Times New Roman" w:eastAsia="Times New Roman"/>
        </w:rPr>
        <w:t>E</w:t>
      </w:r>
      <w:r>
        <w:rPr>
          <w:rFonts w:ascii="Times New Roman" w:hAnsi="Times New Roman" w:eastAsia="Times New Roman"/>
          <w:spacing w:val="-14"/>
        </w:rPr>
        <w:t xml:space="preserve"> </w:t>
      </w:r>
      <w:r>
        <w:t>处大玻璃管中的固体质</w:t>
      </w:r>
      <w:r>
        <w:rPr>
          <w:spacing w:val="-6"/>
        </w:rPr>
        <w:t>量为</w:t>
      </w:r>
      <w:r>
        <w:rPr>
          <w:rFonts w:ascii="Times New Roman" w:hAnsi="Times New Roman" w:eastAsia="Times New Roman"/>
          <w:u w:val="single"/>
        </w:rPr>
        <w:tab/>
      </w:r>
      <w:r>
        <w:rPr>
          <w:rFonts w:ascii="Times New Roman" w:hAnsi="Times New Roman" w:eastAsia="Times New Roman"/>
          <w:spacing w:val="-6"/>
        </w:rPr>
        <w:t>g</w:t>
      </w:r>
      <w:r>
        <w:rPr>
          <w:spacing w:val="-6"/>
        </w:rPr>
        <w:t>。</w:t>
      </w:r>
    </w:p>
    <w:p>
      <w:pPr>
        <w:pStyle w:val="2"/>
        <w:tabs>
          <w:tab w:val="left" w:pos="8169"/>
        </w:tabs>
        <w:spacing w:before="2" w:line="336" w:lineRule="auto"/>
        <w:ind w:right="238" w:firstLine="420"/>
      </w:pPr>
      <w:r>
        <w:rPr>
          <w:spacing w:val="-2"/>
        </w:rPr>
        <w:t>④从环境保护的角度考虑，该实验方案设计还存在不完善之处，你的具体改进方案</w:t>
      </w:r>
      <w:r>
        <w:rPr>
          <w:spacing w:val="-10"/>
        </w:rPr>
        <w:t>是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0"/>
        </w:rPr>
        <w:t xml:space="preserve">。 </w:t>
      </w:r>
      <w:r>
        <w:rPr>
          <w:rFonts w:ascii="Times New Roman" w:hAnsi="Times New Roman" w:eastAsia="Times New Roman"/>
          <w:spacing w:val="-2"/>
        </w:rPr>
        <w:t>19</w:t>
      </w:r>
      <w:r>
        <w:rPr>
          <w:spacing w:val="-2"/>
        </w:rPr>
        <w:t>．（</w:t>
      </w:r>
      <w:r>
        <w:rPr>
          <w:rFonts w:ascii="Times New Roman" w:hAnsi="Times New Roman" w:eastAsia="Times New Roman"/>
          <w:spacing w:val="-2"/>
        </w:rPr>
        <w:t>13</w:t>
      </w:r>
      <w:r>
        <w:rPr>
          <w:spacing w:val="-2"/>
        </w:rPr>
        <w:t>分）（</w:t>
      </w:r>
      <w:r>
        <w:rPr>
          <w:rFonts w:ascii="Times New Roman" w:hAnsi="Times New Roman" w:eastAsia="Times New Roman"/>
          <w:spacing w:val="-2"/>
        </w:rPr>
        <w:t>1</w:t>
      </w:r>
      <w:r>
        <w:rPr>
          <w:spacing w:val="-2"/>
        </w:rPr>
        <w:t>）实验室中有两瓶失去标签的无色溶液，已知是氯化钠溶液和稀盐酸溶液中的各一种，小雪和小童同学想用化学方法确定各是哪种溶液，并进行了实验探究。</w:t>
      </w:r>
    </w:p>
    <w:p>
      <w:pPr>
        <w:pStyle w:val="2"/>
        <w:tabs>
          <w:tab w:val="left" w:pos="3794"/>
        </w:tabs>
        <w:spacing w:before="6" w:line="336" w:lineRule="auto"/>
        <w:ind w:right="315" w:firstLine="420"/>
        <w:jc w:val="both"/>
      </w:pPr>
      <w:r>
        <w:rPr>
          <w:spacing w:val="2"/>
          <w:w w:val="99"/>
        </w:rPr>
        <w:t>①</w:t>
      </w:r>
      <w:r>
        <w:rPr>
          <w:spacing w:val="-1"/>
          <w:w w:val="99"/>
        </w:rPr>
        <w:t>小</w:t>
      </w:r>
      <w:r>
        <w:rPr>
          <w:spacing w:val="2"/>
          <w:w w:val="99"/>
        </w:rPr>
        <w:t>雪</w:t>
      </w:r>
      <w:r>
        <w:rPr>
          <w:spacing w:val="-1"/>
          <w:w w:val="99"/>
        </w:rPr>
        <w:t>各</w:t>
      </w:r>
      <w:r>
        <w:rPr>
          <w:spacing w:val="2"/>
          <w:w w:val="99"/>
        </w:rPr>
        <w:t>取</w:t>
      </w:r>
      <w:r>
        <w:rPr>
          <w:spacing w:val="-1"/>
          <w:w w:val="99"/>
        </w:rPr>
        <w:t>两</w:t>
      </w:r>
      <w:r>
        <w:rPr>
          <w:spacing w:val="2"/>
          <w:w w:val="99"/>
        </w:rPr>
        <w:t>种</w:t>
      </w:r>
      <w:r>
        <w:rPr>
          <w:spacing w:val="-1"/>
          <w:w w:val="99"/>
        </w:rPr>
        <w:t>无</w:t>
      </w:r>
      <w:r>
        <w:rPr>
          <w:spacing w:val="2"/>
          <w:w w:val="99"/>
        </w:rPr>
        <w:t>色</w:t>
      </w:r>
      <w:r>
        <w:rPr>
          <w:spacing w:val="-1"/>
          <w:w w:val="99"/>
        </w:rPr>
        <w:t>溶</w:t>
      </w:r>
      <w:r>
        <w:rPr>
          <w:spacing w:val="2"/>
          <w:w w:val="99"/>
        </w:rPr>
        <w:t>液</w:t>
      </w:r>
      <w:r>
        <w:rPr>
          <w:spacing w:val="-1"/>
          <w:w w:val="99"/>
        </w:rPr>
        <w:t>少</w:t>
      </w:r>
      <w:r>
        <w:rPr>
          <w:spacing w:val="2"/>
          <w:w w:val="99"/>
        </w:rPr>
        <w:t>许</w:t>
      </w:r>
      <w:r>
        <w:rPr>
          <w:spacing w:val="-1"/>
          <w:w w:val="99"/>
        </w:rPr>
        <w:t>，</w:t>
      </w:r>
      <w:r>
        <w:rPr>
          <w:spacing w:val="2"/>
          <w:w w:val="99"/>
        </w:rPr>
        <w:t>分</w:t>
      </w:r>
      <w:r>
        <w:rPr>
          <w:spacing w:val="-1"/>
          <w:w w:val="99"/>
        </w:rPr>
        <w:t>别</w:t>
      </w:r>
      <w:r>
        <w:rPr>
          <w:spacing w:val="2"/>
          <w:w w:val="99"/>
        </w:rPr>
        <w:t>加</w:t>
      </w:r>
      <w:r>
        <w:rPr>
          <w:w w:val="99"/>
        </w:rPr>
        <w:t>入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/>
          <w:w w:val="99"/>
        </w:rPr>
        <w:t>A</w:t>
      </w:r>
      <w:r>
        <w:rPr>
          <w:spacing w:val="2"/>
          <w:w w:val="99"/>
        </w:rPr>
        <w:t>、</w:t>
      </w:r>
      <w:r>
        <w:rPr>
          <w:rFonts w:ascii="Times New Roman" w:hAnsi="Times New Roman" w:eastAsia="Times New Roman"/>
          <w:w w:val="99"/>
        </w:rPr>
        <w:t>B</w:t>
      </w:r>
      <w:r>
        <w:rPr>
          <w:rFonts w:ascii="Times New Roman" w:hAnsi="Times New Roman" w:eastAsia="Times New Roman"/>
        </w:rPr>
        <w:t xml:space="preserve"> </w:t>
      </w:r>
      <w:r>
        <w:rPr>
          <w:spacing w:val="-1"/>
          <w:w w:val="99"/>
        </w:rPr>
        <w:t>两</w:t>
      </w:r>
      <w:r>
        <w:rPr>
          <w:spacing w:val="2"/>
          <w:w w:val="99"/>
        </w:rPr>
        <w:t>支</w:t>
      </w:r>
      <w:r>
        <w:rPr>
          <w:spacing w:val="-1"/>
          <w:w w:val="99"/>
        </w:rPr>
        <w:t>试</w:t>
      </w:r>
      <w:r>
        <w:rPr>
          <w:spacing w:val="2"/>
          <w:w w:val="99"/>
        </w:rPr>
        <w:t>管</w:t>
      </w:r>
      <w:r>
        <w:rPr>
          <w:spacing w:val="-1"/>
          <w:w w:val="99"/>
        </w:rPr>
        <w:t>中</w:t>
      </w:r>
      <w:r>
        <w:rPr>
          <w:spacing w:val="2"/>
          <w:w w:val="99"/>
        </w:rPr>
        <w:t>，</w:t>
      </w:r>
      <w:r>
        <w:rPr>
          <w:spacing w:val="-1"/>
          <w:w w:val="99"/>
        </w:rPr>
        <w:t>向</w:t>
      </w:r>
      <w:r>
        <w:rPr>
          <w:spacing w:val="2"/>
          <w:w w:val="99"/>
        </w:rPr>
        <w:t>两</w:t>
      </w:r>
      <w:r>
        <w:rPr>
          <w:spacing w:val="-1"/>
          <w:w w:val="99"/>
        </w:rPr>
        <w:t>支</w:t>
      </w:r>
      <w:r>
        <w:rPr>
          <w:spacing w:val="2"/>
          <w:w w:val="99"/>
        </w:rPr>
        <w:t>试</w:t>
      </w:r>
      <w:r>
        <w:rPr>
          <w:spacing w:val="-1"/>
          <w:w w:val="99"/>
        </w:rPr>
        <w:t>管</w:t>
      </w:r>
      <w:r>
        <w:rPr>
          <w:spacing w:val="2"/>
          <w:w w:val="99"/>
        </w:rPr>
        <w:t>中</w:t>
      </w:r>
      <w:r>
        <w:rPr>
          <w:spacing w:val="-1"/>
          <w:w w:val="99"/>
        </w:rPr>
        <w:t>分</w:t>
      </w:r>
      <w:r>
        <w:rPr>
          <w:spacing w:val="2"/>
          <w:w w:val="99"/>
        </w:rPr>
        <w:t>别</w:t>
      </w:r>
      <w:r>
        <w:rPr>
          <w:w w:val="99"/>
        </w:rPr>
        <w:t>滴</w:t>
      </w:r>
      <w:r>
        <w:rPr>
          <w:spacing w:val="-1"/>
          <w:w w:val="99"/>
        </w:rPr>
        <w:t>加</w:t>
      </w:r>
      <w:r>
        <w:rPr>
          <w:spacing w:val="2"/>
          <w:w w:val="99"/>
        </w:rPr>
        <w:t>紫</w:t>
      </w:r>
      <w:r>
        <w:rPr>
          <w:spacing w:val="-1"/>
          <w:w w:val="99"/>
        </w:rPr>
        <w:t>色</w:t>
      </w:r>
      <w:r>
        <w:rPr>
          <w:spacing w:val="2"/>
          <w:w w:val="99"/>
        </w:rPr>
        <w:t>石</w:t>
      </w:r>
      <w:r>
        <w:rPr>
          <w:spacing w:val="-1"/>
          <w:w w:val="99"/>
        </w:rPr>
        <w:t>蕊</w:t>
      </w:r>
      <w:r>
        <w:rPr>
          <w:spacing w:val="2"/>
          <w:w w:val="99"/>
        </w:rPr>
        <w:t>试液</w:t>
      </w:r>
      <w:r>
        <w:rPr>
          <w:spacing w:val="-1"/>
          <w:w w:val="99"/>
        </w:rPr>
        <w:t>，</w:t>
      </w:r>
      <w:r>
        <w:rPr>
          <w:spacing w:val="2"/>
          <w:w w:val="99"/>
        </w:rPr>
        <w:t>观</w:t>
      </w:r>
      <w:r>
        <w:rPr>
          <w:spacing w:val="-1"/>
          <w:w w:val="99"/>
        </w:rPr>
        <w:t>察</w:t>
      </w:r>
      <w:r>
        <w:rPr>
          <w:w w:val="99"/>
        </w:rPr>
        <w:t>到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/>
          <w:w w:val="99"/>
        </w:rPr>
        <w:t>A</w:t>
      </w:r>
      <w:r>
        <w:rPr>
          <w:rFonts w:ascii="Times New Roman" w:hAnsi="Times New Roman" w:eastAsia="Times New Roman"/>
        </w:rPr>
        <w:t xml:space="preserve"> </w:t>
      </w:r>
      <w:r>
        <w:rPr>
          <w:spacing w:val="-1"/>
          <w:w w:val="99"/>
        </w:rPr>
        <w:t>试</w:t>
      </w:r>
      <w:r>
        <w:rPr>
          <w:spacing w:val="2"/>
          <w:w w:val="99"/>
        </w:rPr>
        <w:t>管</w:t>
      </w:r>
      <w:r>
        <w:rPr>
          <w:spacing w:val="-1"/>
          <w:w w:val="99"/>
        </w:rPr>
        <w:t>中的</w:t>
      </w:r>
      <w:r>
        <w:rPr>
          <w:spacing w:val="2"/>
          <w:w w:val="99"/>
        </w:rPr>
        <w:t>溶液</w:t>
      </w:r>
      <w:r>
        <w:rPr>
          <w:spacing w:val="-1"/>
          <w:w w:val="99"/>
        </w:rPr>
        <w:t>呈</w:t>
      </w:r>
      <w:r>
        <w:rPr>
          <w:spacing w:val="2"/>
          <w:w w:val="99"/>
        </w:rPr>
        <w:t>红</w:t>
      </w:r>
      <w:r>
        <w:rPr>
          <w:spacing w:val="-1"/>
          <w:w w:val="99"/>
        </w:rPr>
        <w:t>色</w:t>
      </w:r>
      <w:r>
        <w:rPr>
          <w:spacing w:val="2"/>
          <w:w w:val="99"/>
        </w:rPr>
        <w:t>，</w:t>
      </w:r>
      <w:r>
        <w:rPr>
          <w:rFonts w:ascii="Times New Roman" w:hAnsi="Times New Roman" w:eastAsia="Times New Roman"/>
          <w:w w:val="99"/>
        </w:rPr>
        <w:t>B</w:t>
      </w:r>
      <w:r>
        <w:rPr>
          <w:rFonts w:ascii="Times New Roman" w:hAnsi="Times New Roman" w:eastAsia="Times New Roman"/>
        </w:rPr>
        <w:t xml:space="preserve"> </w:t>
      </w:r>
      <w:r>
        <w:rPr>
          <w:spacing w:val="-1"/>
          <w:w w:val="99"/>
        </w:rPr>
        <w:t>试</w:t>
      </w:r>
      <w:r>
        <w:rPr>
          <w:spacing w:val="2"/>
          <w:w w:val="99"/>
        </w:rPr>
        <w:t>管中</w:t>
      </w:r>
      <w:r>
        <w:rPr>
          <w:spacing w:val="-1"/>
          <w:w w:val="99"/>
        </w:rPr>
        <w:t>的</w:t>
      </w:r>
      <w:r>
        <w:rPr>
          <w:spacing w:val="2"/>
          <w:w w:val="99"/>
        </w:rPr>
        <w:t>溶</w:t>
      </w:r>
      <w:r>
        <w:rPr>
          <w:spacing w:val="-1"/>
          <w:w w:val="99"/>
        </w:rPr>
        <w:t>液仍</w:t>
      </w:r>
      <w:r>
        <w:rPr>
          <w:spacing w:val="2"/>
          <w:w w:val="99"/>
        </w:rPr>
        <w:t>然</w:t>
      </w:r>
      <w:r>
        <w:rPr>
          <w:spacing w:val="-1"/>
          <w:w w:val="99"/>
        </w:rPr>
        <w:t>呈</w:t>
      </w:r>
      <w:r>
        <w:rPr>
          <w:spacing w:val="2"/>
          <w:w w:val="99"/>
        </w:rPr>
        <w:t>紫色</w:t>
      </w:r>
      <w:r>
        <w:rPr>
          <w:spacing w:val="-1"/>
          <w:w w:val="99"/>
        </w:rPr>
        <w:t>。</w:t>
      </w:r>
      <w:r>
        <w:rPr>
          <w:spacing w:val="2"/>
          <w:w w:val="99"/>
        </w:rPr>
        <w:t>则</w:t>
      </w:r>
      <w:r>
        <w:rPr>
          <w:spacing w:val="-1"/>
          <w:w w:val="99"/>
        </w:rPr>
        <w:t>可</w:t>
      </w:r>
      <w:r>
        <w:rPr>
          <w:w w:val="99"/>
        </w:rPr>
        <w:t>判断</w:t>
      </w:r>
      <w:r>
        <w:rPr>
          <w:spacing w:val="-50"/>
        </w:rPr>
        <w:t xml:space="preserve"> </w:t>
      </w:r>
      <w:r>
        <w:rPr>
          <w:rFonts w:ascii="Times New Roman" w:hAnsi="Times New Roman" w:eastAsia="Times New Roman"/>
          <w:w w:val="99"/>
        </w:rPr>
        <w:t>B</w:t>
      </w:r>
      <w:r>
        <w:rPr>
          <w:rFonts w:ascii="Times New Roman" w:hAnsi="Times New Roman" w:eastAsia="Times New Roman"/>
        </w:rPr>
        <w:t xml:space="preserve"> </w:t>
      </w:r>
      <w:r>
        <w:rPr>
          <w:spacing w:val="-1"/>
          <w:w w:val="99"/>
        </w:rPr>
        <w:t>试</w:t>
      </w:r>
      <w:r>
        <w:rPr>
          <w:spacing w:val="2"/>
          <w:w w:val="99"/>
        </w:rPr>
        <w:t>管</w:t>
      </w:r>
      <w:r>
        <w:rPr>
          <w:spacing w:val="-1"/>
          <w:w w:val="99"/>
        </w:rPr>
        <w:t>中</w:t>
      </w:r>
      <w:r>
        <w:rPr>
          <w:spacing w:val="2"/>
          <w:w w:val="99"/>
        </w:rPr>
        <w:t>加</w:t>
      </w:r>
      <w:r>
        <w:rPr>
          <w:spacing w:val="-1"/>
          <w:w w:val="99"/>
        </w:rPr>
        <w:t>入</w:t>
      </w:r>
      <w:r>
        <w:rPr>
          <w:spacing w:val="2"/>
          <w:w w:val="99"/>
        </w:rPr>
        <w:t>的是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"/>
          <w:w w:val="99"/>
        </w:rPr>
        <w:t>（</w:t>
      </w:r>
      <w:r>
        <w:rPr>
          <w:spacing w:val="2"/>
          <w:w w:val="99"/>
        </w:rPr>
        <w:t>填</w:t>
      </w:r>
      <w:r>
        <w:rPr>
          <w:spacing w:val="-1"/>
          <w:w w:val="99"/>
        </w:rPr>
        <w:t>化</w:t>
      </w:r>
      <w:r>
        <w:rPr>
          <w:spacing w:val="2"/>
          <w:w w:val="99"/>
        </w:rPr>
        <w:t>学</w:t>
      </w:r>
      <w:r>
        <w:rPr>
          <w:spacing w:val="-1"/>
          <w:w w:val="99"/>
        </w:rPr>
        <w:t>式</w:t>
      </w:r>
      <w:r>
        <w:rPr>
          <w:spacing w:val="2"/>
          <w:w w:val="99"/>
        </w:rPr>
        <w:t>）</w:t>
      </w:r>
      <w:r>
        <w:rPr>
          <w:spacing w:val="-1"/>
          <w:w w:val="99"/>
        </w:rPr>
        <w:t>溶</w:t>
      </w:r>
      <w:r>
        <w:rPr>
          <w:spacing w:val="2"/>
          <w:w w:val="99"/>
        </w:rPr>
        <w:t>液</w:t>
      </w:r>
      <w:r>
        <w:rPr>
          <w:w w:val="99"/>
        </w:rPr>
        <w:t>。</w:t>
      </w:r>
    </w:p>
    <w:p>
      <w:pPr>
        <w:spacing w:after="0" w:line="336" w:lineRule="auto"/>
        <w:jc w:val="both"/>
        <w:sectPr>
          <w:pgSz w:w="10320" w:h="14580"/>
          <w:pgMar w:top="1080" w:right="860" w:bottom="1200" w:left="840" w:header="454" w:footer="1018" w:gutter="0"/>
          <w:cols w:space="720" w:num="1"/>
        </w:sectPr>
      </w:pPr>
    </w:p>
    <w:p>
      <w:pPr>
        <w:pStyle w:val="2"/>
        <w:tabs>
          <w:tab w:val="left" w:pos="6069"/>
        </w:tabs>
        <w:spacing w:before="105" w:line="338" w:lineRule="auto"/>
        <w:ind w:right="344" w:firstLine="420"/>
      </w:pPr>
      <w:r>
        <w:rPr>
          <w:spacing w:val="2"/>
          <w:w w:val="99"/>
        </w:rPr>
        <w:t>②</w:t>
      </w:r>
      <w:r>
        <w:rPr>
          <w:spacing w:val="-1"/>
          <w:w w:val="99"/>
        </w:rPr>
        <w:t>小</w:t>
      </w:r>
      <w:r>
        <w:rPr>
          <w:spacing w:val="2"/>
          <w:w w:val="99"/>
        </w:rPr>
        <w:t>童</w:t>
      </w:r>
      <w:r>
        <w:rPr>
          <w:spacing w:val="-1"/>
          <w:w w:val="99"/>
        </w:rPr>
        <w:t>从</w:t>
      </w:r>
      <w:r>
        <w:rPr>
          <w:spacing w:val="2"/>
          <w:w w:val="99"/>
        </w:rPr>
        <w:t>下</w:t>
      </w:r>
      <w:r>
        <w:rPr>
          <w:spacing w:val="-1"/>
          <w:w w:val="99"/>
        </w:rPr>
        <w:t>列</w:t>
      </w:r>
      <w:r>
        <w:rPr>
          <w:spacing w:val="2"/>
          <w:w w:val="99"/>
        </w:rPr>
        <w:t>四</w:t>
      </w:r>
      <w:r>
        <w:rPr>
          <w:spacing w:val="-1"/>
          <w:w w:val="99"/>
        </w:rPr>
        <w:t>种</w:t>
      </w:r>
      <w:r>
        <w:rPr>
          <w:spacing w:val="2"/>
          <w:w w:val="99"/>
        </w:rPr>
        <w:t>试</w:t>
      </w:r>
      <w:r>
        <w:rPr>
          <w:spacing w:val="-1"/>
          <w:w w:val="99"/>
        </w:rPr>
        <w:t>剂</w:t>
      </w:r>
      <w:r>
        <w:rPr>
          <w:spacing w:val="2"/>
          <w:w w:val="99"/>
        </w:rPr>
        <w:t>中</w:t>
      </w:r>
      <w:r>
        <w:rPr>
          <w:spacing w:val="-1"/>
          <w:w w:val="99"/>
        </w:rPr>
        <w:t>选</w:t>
      </w:r>
      <w:r>
        <w:rPr>
          <w:spacing w:val="2"/>
          <w:w w:val="99"/>
        </w:rPr>
        <w:t>取</w:t>
      </w:r>
      <w:r>
        <w:rPr>
          <w:spacing w:val="-1"/>
          <w:w w:val="99"/>
        </w:rPr>
        <w:t>了</w:t>
      </w:r>
      <w:r>
        <w:rPr>
          <w:spacing w:val="2"/>
          <w:w w:val="99"/>
        </w:rPr>
        <w:t>一</w:t>
      </w:r>
      <w:r>
        <w:rPr>
          <w:spacing w:val="-1"/>
          <w:w w:val="99"/>
        </w:rPr>
        <w:t>种</w:t>
      </w:r>
      <w:r>
        <w:rPr>
          <w:spacing w:val="2"/>
          <w:w w:val="99"/>
        </w:rPr>
        <w:t>试</w:t>
      </w:r>
      <w:r>
        <w:rPr>
          <w:spacing w:val="-1"/>
          <w:w w:val="99"/>
        </w:rPr>
        <w:t>剂</w:t>
      </w:r>
      <w:r>
        <w:rPr>
          <w:spacing w:val="2"/>
          <w:w w:val="99"/>
        </w:rPr>
        <w:t>，</w:t>
      </w:r>
      <w:r>
        <w:rPr>
          <w:spacing w:val="-1"/>
          <w:w w:val="99"/>
        </w:rPr>
        <w:t>进</w:t>
      </w:r>
      <w:r>
        <w:rPr>
          <w:spacing w:val="2"/>
          <w:w w:val="99"/>
        </w:rPr>
        <w:t>行</w:t>
      </w:r>
      <w:r>
        <w:rPr>
          <w:spacing w:val="-1"/>
          <w:w w:val="99"/>
        </w:rPr>
        <w:t>鉴</w:t>
      </w:r>
      <w:r>
        <w:rPr>
          <w:spacing w:val="2"/>
          <w:w w:val="99"/>
        </w:rPr>
        <w:t>别</w:t>
      </w:r>
      <w:r>
        <w:rPr>
          <w:spacing w:val="-1"/>
          <w:w w:val="99"/>
        </w:rPr>
        <w:t>实</w:t>
      </w:r>
      <w:r>
        <w:rPr>
          <w:spacing w:val="2"/>
          <w:w w:val="99"/>
        </w:rPr>
        <w:t>验</w:t>
      </w:r>
      <w:r>
        <w:rPr>
          <w:spacing w:val="-1"/>
          <w:w w:val="99"/>
        </w:rPr>
        <w:t>，</w:t>
      </w:r>
      <w:r>
        <w:rPr>
          <w:spacing w:val="2"/>
          <w:w w:val="99"/>
        </w:rPr>
        <w:t>根</w:t>
      </w:r>
      <w:r>
        <w:rPr>
          <w:spacing w:val="-1"/>
          <w:w w:val="99"/>
        </w:rPr>
        <w:t>据</w:t>
      </w:r>
      <w:r>
        <w:rPr>
          <w:spacing w:val="2"/>
          <w:w w:val="99"/>
        </w:rPr>
        <w:t>明</w:t>
      </w:r>
      <w:r>
        <w:rPr>
          <w:spacing w:val="-1"/>
          <w:w w:val="99"/>
        </w:rPr>
        <w:t>显</w:t>
      </w:r>
      <w:r>
        <w:rPr>
          <w:spacing w:val="2"/>
          <w:w w:val="99"/>
        </w:rPr>
        <w:t>现</w:t>
      </w:r>
      <w:r>
        <w:rPr>
          <w:spacing w:val="-1"/>
          <w:w w:val="99"/>
        </w:rPr>
        <w:t>象</w:t>
      </w:r>
      <w:r>
        <w:rPr>
          <w:spacing w:val="2"/>
          <w:w w:val="99"/>
        </w:rPr>
        <w:t>也</w:t>
      </w:r>
      <w:r>
        <w:rPr>
          <w:spacing w:val="-1"/>
          <w:w w:val="99"/>
        </w:rPr>
        <w:t>成</w:t>
      </w:r>
      <w:r>
        <w:rPr>
          <w:spacing w:val="2"/>
          <w:w w:val="99"/>
        </w:rPr>
        <w:t>功</w:t>
      </w:r>
      <w:r>
        <w:rPr>
          <w:w w:val="99"/>
        </w:rPr>
        <w:t>鉴</w:t>
      </w:r>
      <w:r>
        <w:rPr>
          <w:spacing w:val="-1"/>
          <w:w w:val="99"/>
        </w:rPr>
        <w:t>别</w:t>
      </w:r>
      <w:r>
        <w:rPr>
          <w:spacing w:val="2"/>
          <w:w w:val="99"/>
        </w:rPr>
        <w:t>了</w:t>
      </w:r>
      <w:r>
        <w:rPr>
          <w:spacing w:val="-1"/>
          <w:w w:val="99"/>
        </w:rPr>
        <w:t>上</w:t>
      </w:r>
      <w:r>
        <w:rPr>
          <w:spacing w:val="2"/>
          <w:w w:val="99"/>
        </w:rPr>
        <w:t>述</w:t>
      </w:r>
      <w:r>
        <w:rPr>
          <w:spacing w:val="-1"/>
          <w:w w:val="99"/>
        </w:rPr>
        <w:t>两</w:t>
      </w:r>
      <w:r>
        <w:rPr>
          <w:spacing w:val="2"/>
          <w:w w:val="99"/>
        </w:rPr>
        <w:t>种</w:t>
      </w:r>
      <w:r>
        <w:rPr>
          <w:spacing w:val="-1"/>
          <w:w w:val="99"/>
        </w:rPr>
        <w:t>无</w:t>
      </w:r>
      <w:r>
        <w:rPr>
          <w:spacing w:val="2"/>
          <w:w w:val="99"/>
        </w:rPr>
        <w:t>色</w:t>
      </w:r>
      <w:r>
        <w:rPr>
          <w:spacing w:val="-1"/>
          <w:w w:val="99"/>
        </w:rPr>
        <w:t>溶</w:t>
      </w:r>
      <w:r>
        <w:rPr>
          <w:spacing w:val="2"/>
          <w:w w:val="99"/>
        </w:rPr>
        <w:t>液</w:t>
      </w:r>
      <w:r>
        <w:rPr>
          <w:spacing w:val="-1"/>
          <w:w w:val="99"/>
        </w:rPr>
        <w:t>。</w:t>
      </w:r>
      <w:r>
        <w:rPr>
          <w:spacing w:val="2"/>
          <w:w w:val="99"/>
        </w:rPr>
        <w:t>则小</w:t>
      </w:r>
      <w:r>
        <w:rPr>
          <w:spacing w:val="-1"/>
          <w:w w:val="99"/>
        </w:rPr>
        <w:t>清所</w:t>
      </w:r>
      <w:r>
        <w:rPr>
          <w:spacing w:val="2"/>
          <w:w w:val="99"/>
        </w:rPr>
        <w:t>选</w:t>
      </w:r>
      <w:r>
        <w:rPr>
          <w:spacing w:val="-1"/>
          <w:w w:val="99"/>
        </w:rPr>
        <w:t>的</w:t>
      </w:r>
      <w:r>
        <w:rPr>
          <w:spacing w:val="2"/>
          <w:w w:val="99"/>
        </w:rPr>
        <w:t>这</w:t>
      </w:r>
      <w:r>
        <w:rPr>
          <w:spacing w:val="-1"/>
          <w:w w:val="99"/>
        </w:rPr>
        <w:t>种</w:t>
      </w:r>
      <w:r>
        <w:rPr>
          <w:spacing w:val="2"/>
          <w:w w:val="99"/>
        </w:rPr>
        <w:t>试</w:t>
      </w:r>
      <w:r>
        <w:rPr>
          <w:spacing w:val="-1"/>
          <w:w w:val="99"/>
        </w:rPr>
        <w:t>剂</w:t>
      </w:r>
      <w:r>
        <w:rPr>
          <w:spacing w:val="1"/>
          <w:w w:val="99"/>
        </w:rPr>
        <w:t>是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"/>
          <w:w w:val="99"/>
        </w:rPr>
        <w:t>（</w:t>
      </w:r>
      <w:r>
        <w:rPr>
          <w:spacing w:val="2"/>
          <w:w w:val="99"/>
        </w:rPr>
        <w:t>填</w:t>
      </w:r>
      <w:r>
        <w:rPr>
          <w:spacing w:val="-1"/>
          <w:w w:val="99"/>
        </w:rPr>
        <w:t>选</w:t>
      </w:r>
      <w:r>
        <w:rPr>
          <w:spacing w:val="2"/>
          <w:w w:val="99"/>
        </w:rPr>
        <w:t>项</w:t>
      </w:r>
      <w:r>
        <w:rPr>
          <w:spacing w:val="-1"/>
          <w:w w:val="99"/>
        </w:rPr>
        <w:t>序</w:t>
      </w:r>
      <w:r>
        <w:rPr>
          <w:spacing w:val="2"/>
          <w:w w:val="99"/>
        </w:rPr>
        <w:t>号</w:t>
      </w:r>
      <w:r>
        <w:rPr>
          <w:spacing w:val="-1"/>
          <w:w w:val="99"/>
        </w:rPr>
        <w:t>之</w:t>
      </w:r>
      <w:r>
        <w:rPr>
          <w:spacing w:val="2"/>
          <w:w w:val="99"/>
        </w:rPr>
        <w:t>一</w:t>
      </w:r>
      <w:r>
        <w:rPr>
          <w:spacing w:val="-1"/>
          <w:w w:val="99"/>
        </w:rPr>
        <w:t>）</w:t>
      </w:r>
      <w:r>
        <w:rPr>
          <w:w w:val="99"/>
        </w:rPr>
        <w:t>。</w:t>
      </w:r>
    </w:p>
    <w:p>
      <w:pPr>
        <w:pStyle w:val="2"/>
        <w:tabs>
          <w:tab w:val="left" w:pos="2755"/>
          <w:tab w:val="left" w:pos="4994"/>
          <w:tab w:val="left" w:pos="7235"/>
        </w:tabs>
        <w:spacing w:line="266" w:lineRule="exact"/>
        <w:ind w:left="712"/>
      </w:pPr>
      <w:r>
        <w:rPr>
          <w:rFonts w:ascii="Times New Roman" w:eastAsia="Times New Roman"/>
          <w:w w:val="95"/>
        </w:rPr>
        <w:t>A</w:t>
      </w:r>
      <w:r>
        <w:rPr>
          <w:w w:val="95"/>
        </w:rPr>
        <w:t>．酚酞试</w:t>
      </w:r>
      <w:r>
        <w:rPr>
          <w:spacing w:val="-10"/>
          <w:w w:val="95"/>
        </w:rPr>
        <w:t>液</w:t>
      </w:r>
      <w:r>
        <w:tab/>
      </w:r>
      <w:r>
        <w:rPr>
          <w:rFonts w:ascii="Times New Roman" w:eastAsia="Times New Roman"/>
          <w:w w:val="95"/>
        </w:rPr>
        <w:t>B</w:t>
      </w:r>
      <w:r>
        <w:rPr>
          <w:w w:val="95"/>
        </w:rPr>
        <w:t>．硝酸银溶</w:t>
      </w:r>
      <w:r>
        <w:rPr>
          <w:spacing w:val="-10"/>
          <w:w w:val="95"/>
        </w:rPr>
        <w:t>液</w:t>
      </w:r>
      <w:r>
        <w:tab/>
      </w:r>
      <w:r>
        <w:rPr>
          <w:rFonts w:ascii="Times New Roman" w:eastAsia="Times New Roman"/>
          <w:w w:val="95"/>
        </w:rPr>
        <w:t>C</w:t>
      </w:r>
      <w:r>
        <w:rPr>
          <w:w w:val="95"/>
        </w:rPr>
        <w:t>．碳酸钠溶</w:t>
      </w:r>
      <w:r>
        <w:rPr>
          <w:spacing w:val="-10"/>
          <w:w w:val="95"/>
        </w:rPr>
        <w:t>液</w:t>
      </w:r>
      <w:r>
        <w:tab/>
      </w:r>
      <w:r>
        <w:rPr>
          <w:rFonts w:ascii="Times New Roman" w:eastAsia="Times New Roman"/>
          <w:w w:val="95"/>
        </w:rPr>
        <w:t>D</w:t>
      </w:r>
      <w:r>
        <w:rPr>
          <w:w w:val="95"/>
        </w:rPr>
        <w:t>．铜</w:t>
      </w:r>
      <w:r>
        <w:rPr>
          <w:spacing w:val="-10"/>
          <w:w w:val="95"/>
        </w:rPr>
        <w:t>粉</w:t>
      </w:r>
    </w:p>
    <w:p>
      <w:pPr>
        <w:pStyle w:val="2"/>
        <w:spacing w:before="107" w:line="321" w:lineRule="auto"/>
        <w:ind w:right="168" w:firstLine="420"/>
      </w:pPr>
      <w:r>
        <w:pict>
          <v:group id="docshapegroup5" o:spid="_x0000_s1025" o:spt="203" style="position:absolute;left:0pt;margin-left:36.8pt;margin-top:69.05pt;height:164.8pt;width:438.45pt;mso-position-horizontal-relative:page;z-index:-251648000;mso-width-relative:page;mso-height-relative:page;" coordorigin="737,1382" coordsize="8769,3296">
            <o:lock v:ext="edit"/>
            <v:shape id="docshape6" o:spid="_x0000_s1026" style="position:absolute;left:737;top:1441;height:3084;width:8507;" fillcolor="#000000" filled="t" stroked="f" coordorigin="737,1442" coordsize="8507,3084" path="m1777,2683l1757,2683,1757,2703,1757,3445,757,3445,757,2703,1757,2703,1757,2683,737,2683,737,3465,1777,3465,1777,3455,1777,3445,1777,2703,1777,2693,1777,2683xm4173,1687l4058,1634,4060,1687,4090,1687,4173,1687xm4203,4459l4088,4405,4090,4459,4120,4459,4203,4459xm4210,4462l4204,4459,4120,4459,4090,4459,3689,4471,3677,3094,4069,3095,4069,3149,4177,3095,4189,3089,4069,3029,4069,3083,3677,3082,3665,1712,4060,1700,4062,1754,4180,1691,4174,1688,4090,1688,4060,1688,3665,1700,3665,1687,3653,1687,3665,3082,1784,3079,1784,3091,3665,3094,3677,4499,3689,4499,3689,4483,4090,4471,4092,4525,4210,4462xm7612,3093l7503,3039,7503,3093,7533,3093,7612,3093xm7623,3098l7612,3093,7533,3093,7503,3093,5249,3107,5249,3119,7503,3105,7503,3159,7623,3098xm9244,1442l9229,1442,9229,1457,9229,1900,7609,1900,7609,1457,9229,1457,9229,1442,7594,1442,7594,1915,9244,1915,9244,1907,9244,1900,9244,1457,9244,1449,9244,1442xe">
              <v:path arrowok="t"/>
              <v:fill on="t" focussize="0,0"/>
              <v:stroke on="f"/>
              <v:imagedata o:title=""/>
              <o:lock v:ext="edit"/>
            </v:shape>
            <v:rect id="docshape7" o:spid="_x0000_s1027" o:spt="1" style="position:absolute;left:4188;top:2875;height:428;width:1140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shape id="docshape8" o:spid="_x0000_s1028" style="position:absolute;left:4179;top:1585;height:3091;width:5327;" fillcolor="#000000" filled="t" stroked="f" coordorigin="4179,1586" coordsize="5327,3091" path="m5339,2864l5319,2864,5319,2884,5319,3293,4199,3293,4199,2884,5319,2884,5319,2864,4179,2864,4179,3313,5339,3313,5339,3303,5339,3293,5339,2884,5339,2874,5339,2864xm7595,1640l7486,1586,7486,1640,7516,1640,7595,1640xm7606,1645l7596,1640,7516,1640,7486,1640,5234,1658,5234,1670,7486,1652,7486,1706,7606,1645xm8980,4249l8965,4249,8965,4264,8965,4662,7600,4662,7600,4264,8965,4264,8965,4249,7585,4249,7585,4496,7466,4436,7466,4490,5330,4488,5330,4500,7466,4502,7466,4556,7574,4502,7585,4497,7585,4677,8980,4677,8980,4669,8980,4662,8980,4264,8980,4256,8980,4249xm9502,3541l9487,3541,9487,3556,9487,4026,8160,4026,8160,3556,9487,3556,9487,3541,8145,3541,8145,4041,9502,4041,9502,4034,9502,4026,9502,3556,9502,3549,9502,3541xm9506,2138l9491,2138,9491,2153,9491,2623,8164,2623,8164,2153,9491,2153,9491,2138,8149,2138,8149,2383,8143,2381,8035,2327,8035,2381,7611,2381,7611,2369,7599,2369,7599,3809,7611,3809,7611,2393,8035,2393,8035,2447,8143,2393,8149,2390,8149,2638,9506,2638,9506,2630,9506,2623,9506,2153,9506,2145,9506,2138xe">
              <v:path arrowok="t"/>
              <v:fill on="t" focussize="0,0"/>
              <v:stroke on="f"/>
              <v:imagedata o:title=""/>
              <o:lock v:ext="edit"/>
            </v:shape>
            <v:rect id="docshape9" o:spid="_x0000_s1029" o:spt="1" style="position:absolute;left:4180;top:1476;height:430;width:1140;" fillcolor="#FFFFFF" filled="t" stroked="f" coordsize="21600,21600">
              <v:path/>
              <v:fill on="t" focussize="0,0"/>
              <v:stroke on="f"/>
              <v:imagedata o:title=""/>
              <o:lock v:ext="edit"/>
            </v:rect>
            <v:shape id="docshape10" o:spid="_x0000_s1030" style="position:absolute;left:4170;top:1465;height:449;width:1160;" fillcolor="#000000" filled="t" stroked="f" coordorigin="4170,1466" coordsize="1160,449" path="m5330,1915l4170,1915,4170,1466,5330,1466,5330,1476,4190,1476,4180,1486,4190,1486,4190,1895,4180,1895,4190,1905,5330,1905,5330,1915xm4190,1486l4180,1486,4190,1476,4190,1486xm5310,1486l4190,1486,4190,1476,5310,1476,5310,1486xm5310,1905l5310,1476,5320,1486,5330,1486,5330,1895,5320,1895,5310,1905xm5330,1486l5320,1486,5310,1476,5330,1476,5330,1486xm4190,1905l4180,1895,4190,1895,4190,1905xm5310,1905l4190,1905,4190,1895,5310,1895,5310,1905xm5330,1905l5310,1905,5320,1895,5330,1895,5330,1905xe">
              <v:path arrowok="t"/>
              <v:fill on="t" focussize="0,0"/>
              <v:stroke on="f"/>
              <v:imagedata o:title=""/>
              <o:lock v:ext="edit"/>
            </v:shape>
            <v:shape id="docshape11" o:spid="_x0000_s1031" style="position:absolute;left:4185;top:4020;height:648;width:3195;" fillcolor="#FFFFFF" filled="t" stroked="f" coordorigin="4186,4020" coordsize="3195,648" path="m7380,4020l5294,4020,5294,4238,4186,4238,4186,4668,5326,4668,5326,4488,7380,4488,7380,4020xe">
              <v:path arrowok="t"/>
              <v:fill on="t" focussize="0,0"/>
              <v:stroke on="f"/>
              <v:imagedata o:title=""/>
              <o:lock v:ext="edit"/>
            </v:shape>
            <v:shape id="docshape12" o:spid="_x0000_s1032" style="position:absolute;left:4176;top:3744;height:934;width:3992;" fillcolor="#000000" filled="t" stroked="f" coordorigin="4176,3744" coordsize="3992,934" path="m5336,4229l5316,4229,5316,4249,5316,4658,4196,4658,4196,4249,5316,4249,5316,4229,4176,4229,4176,4678,5336,4678,5336,4668,5336,4658,5336,4249,5336,4239,5336,4229xm8168,3804l8156,3798,8048,3744,8048,3798,7618,3798,7618,3810,8048,3810,8048,3864,8156,3810,8168,3804xe">
              <v:path arrowok="t"/>
              <v:fill on="t" focussize="0,0"/>
              <v:stroke on="f"/>
              <v:imagedata o:title=""/>
              <o:lock v:ext="edit"/>
            </v:shape>
            <v:shape id="docshape13" o:spid="_x0000_s1033" o:spt="202" type="#_x0000_t202" style="position:absolute;left:4442;top:1602;height:232;width:63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31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pacing w:val="-10"/>
                        <w:w w:val="95"/>
                        <w:sz w:val="21"/>
                      </w:rPr>
                      <w:t xml:space="preserve">气体 </w:t>
                    </w:r>
                    <w:r>
                      <w:rPr>
                        <w:rFonts w:ascii="Times New Roman" w:eastAsia="Times New Roman"/>
                        <w:spacing w:val="-10"/>
                        <w:w w:val="95"/>
                        <w:sz w:val="21"/>
                      </w:rPr>
                      <w:t>B</w:t>
                    </w:r>
                  </w:p>
                </w:txbxContent>
              </v:textbox>
            </v:shape>
            <v:shape id="docshape14" o:spid="_x0000_s1034" o:spt="202" type="#_x0000_t202" style="position:absolute;left:5534;top:1381;height:533;width:1470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5" w:lineRule="exact"/>
                      <w:ind w:left="0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rFonts w:ascii="Times New Roman" w:eastAsia="Times New Roman"/>
                        <w:sz w:val="21"/>
                      </w:rPr>
                      <w:t>II</w:t>
                    </w:r>
                    <w:r>
                      <w:rPr>
                        <w:rFonts w:ascii="Times New Roman" w:eastAsia="Times New Roman"/>
                        <w:spacing w:val="-11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通入足量澄</w:t>
                    </w:r>
                    <w:r>
                      <w:rPr>
                        <w:spacing w:val="-10"/>
                        <w:sz w:val="21"/>
                      </w:rPr>
                      <w:t>清</w:t>
                    </w:r>
                  </w:p>
                  <w:p>
                    <w:pPr>
                      <w:spacing w:before="47" w:line="239" w:lineRule="exact"/>
                      <w:ind w:left="0" w:right="15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-3"/>
                        <w:w w:val="95"/>
                        <w:sz w:val="21"/>
                      </w:rPr>
                      <w:t>石灰水中</w:t>
                    </w:r>
                  </w:p>
                </w:txbxContent>
              </v:textbox>
            </v:shape>
            <v:shape id="docshape15" o:spid="_x0000_s1035" o:spt="202" type="#_x0000_t202" style="position:absolute;left:7752;top:1580;height:209;width:1278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2"/>
                        <w:w w:val="95"/>
                        <w:sz w:val="21"/>
                      </w:rPr>
                      <w:t>石灰水变浑浊</w:t>
                    </w:r>
                  </w:p>
                </w:txbxContent>
              </v:textbox>
            </v:shape>
            <v:shape id="docshape16" o:spid="_x0000_s1036" o:spt="202" type="#_x0000_t202" style="position:absolute;left:8308;top:2269;height:232;width:103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31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pacing w:val="-3"/>
                        <w:w w:val="95"/>
                        <w:sz w:val="21"/>
                      </w:rPr>
                      <w:t xml:space="preserve">无色滤液 </w:t>
                    </w:r>
                    <w:r>
                      <w:rPr>
                        <w:rFonts w:ascii="Times New Roman" w:eastAsia="Times New Roman"/>
                        <w:spacing w:val="-10"/>
                        <w:w w:val="95"/>
                        <w:sz w:val="21"/>
                      </w:rPr>
                      <w:t>E</w:t>
                    </w:r>
                  </w:p>
                </w:txbxContent>
              </v:textbox>
            </v:shape>
            <v:shape id="docshape17" o:spid="_x0000_s1037" o:spt="202" type="#_x0000_t202" style="position:absolute;left:940;top:2828;height:540;width:64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39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4"/>
                        <w:w w:val="95"/>
                        <w:sz w:val="21"/>
                      </w:rPr>
                      <w:t>固体混</w:t>
                    </w:r>
                  </w:p>
                  <w:p>
                    <w:pPr>
                      <w:spacing w:before="45" w:line="255" w:lineRule="exact"/>
                      <w:ind w:left="4" w:right="0" w:firstLine="0"/>
                      <w:jc w:val="lef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pacing w:val="-11"/>
                        <w:w w:val="95"/>
                        <w:sz w:val="21"/>
                      </w:rPr>
                      <w:t xml:space="preserve">合物 </w:t>
                    </w:r>
                    <w:r>
                      <w:rPr>
                        <w:rFonts w:ascii="Times New Roman" w:eastAsia="Times New Roman"/>
                        <w:spacing w:val="-12"/>
                        <w:w w:val="95"/>
                        <w:sz w:val="21"/>
                      </w:rPr>
                      <w:t>A</w:t>
                    </w:r>
                  </w:p>
                </w:txbxContent>
              </v:textbox>
            </v:shape>
            <v:shape id="docshape18" o:spid="_x0000_s1038" o:spt="202" type="#_x0000_t202" style="position:absolute;left:2064;top:2759;height:617;width:148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5" w:lineRule="exact"/>
                      <w:ind w:left="7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ascii="Times New Roman" w:eastAsia="Times New Roman"/>
                        <w:sz w:val="21"/>
                      </w:rPr>
                      <w:t>I</w:t>
                    </w:r>
                    <w:r>
                      <w:rPr>
                        <w:rFonts w:ascii="Times New Roman" w:eastAsia="Times New Roman"/>
                        <w:spacing w:val="-11"/>
                        <w:sz w:val="21"/>
                      </w:rPr>
                      <w:t xml:space="preserve"> </w:t>
                    </w:r>
                    <w:r>
                      <w:rPr>
                        <w:spacing w:val="-2"/>
                        <w:sz w:val="21"/>
                      </w:rPr>
                      <w:t>加适量稀盐酸</w:t>
                    </w:r>
                  </w:p>
                  <w:p>
                    <w:pPr>
                      <w:spacing w:before="131" w:line="239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2"/>
                        <w:w w:val="95"/>
                        <w:sz w:val="21"/>
                      </w:rPr>
                      <w:t>充分溶解，过滤</w:t>
                    </w:r>
                  </w:p>
                </w:txbxContent>
              </v:textbox>
            </v:shape>
            <v:shape id="docshape19" o:spid="_x0000_s1039" o:spt="202" type="#_x0000_t202" style="position:absolute;left:4452;top:3001;height:232;width:633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31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pacing w:val="-10"/>
                        <w:w w:val="95"/>
                        <w:sz w:val="21"/>
                      </w:rPr>
                      <w:t xml:space="preserve">滤液 </w:t>
                    </w:r>
                    <w:r>
                      <w:rPr>
                        <w:rFonts w:ascii="Times New Roman" w:eastAsia="Times New Roman"/>
                        <w:spacing w:val="-10"/>
                        <w:w w:val="95"/>
                        <w:sz w:val="21"/>
                      </w:rPr>
                      <w:t>C</w:t>
                    </w:r>
                  </w:p>
                </w:txbxContent>
              </v:textbox>
            </v:shape>
            <v:shape id="docshape20" o:spid="_x0000_s1040" o:spt="202" type="#_x0000_t202" style="position:absolute;left:5481;top:2831;height:533;width:198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45" w:lineRule="exact"/>
                      <w:ind w:left="0" w:right="18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rFonts w:ascii="Times New Roman" w:eastAsia="Times New Roman"/>
                        <w:sz w:val="21"/>
                      </w:rPr>
                      <w:t>III</w:t>
                    </w:r>
                    <w:r>
                      <w:rPr>
                        <w:rFonts w:ascii="Times New Roman" w:eastAsia="Times New Roman"/>
                        <w:spacing w:val="-11"/>
                        <w:sz w:val="21"/>
                      </w:rPr>
                      <w:t xml:space="preserve"> </w:t>
                    </w:r>
                    <w:r>
                      <w:rPr>
                        <w:spacing w:val="-14"/>
                        <w:sz w:val="21"/>
                      </w:rPr>
                      <w:t xml:space="preserve">加适量 </w:t>
                    </w:r>
                    <w:r>
                      <w:rPr>
                        <w:rFonts w:ascii="Times New Roman" w:eastAsia="Times New Roman"/>
                        <w:sz w:val="21"/>
                      </w:rPr>
                      <w:t>NaOH</w:t>
                    </w:r>
                    <w:r>
                      <w:rPr>
                        <w:rFonts w:ascii="Times New Roman" w:eastAsia="Times New Roman"/>
                        <w:spacing w:val="-6"/>
                        <w:sz w:val="21"/>
                      </w:rPr>
                      <w:t xml:space="preserve"> </w:t>
                    </w:r>
                    <w:r>
                      <w:rPr>
                        <w:sz w:val="21"/>
                      </w:rPr>
                      <w:t>溶</w:t>
                    </w:r>
                    <w:r>
                      <w:rPr>
                        <w:spacing w:val="-10"/>
                        <w:sz w:val="21"/>
                      </w:rPr>
                      <w:t>液</w:t>
                    </w:r>
                  </w:p>
                  <w:p>
                    <w:pPr>
                      <w:spacing w:before="47" w:line="239" w:lineRule="exact"/>
                      <w:ind w:left="0" w:right="15" w:firstLine="0"/>
                      <w:jc w:val="center"/>
                      <w:rPr>
                        <w:sz w:val="21"/>
                      </w:rPr>
                    </w:pPr>
                    <w:r>
                      <w:rPr>
                        <w:spacing w:val="-2"/>
                        <w:w w:val="95"/>
                        <w:sz w:val="21"/>
                      </w:rPr>
                      <w:t>充分反应，过滤</w:t>
                    </w:r>
                  </w:p>
                </w:txbxContent>
              </v:textbox>
            </v:shape>
            <v:shape id="docshape21" o:spid="_x0000_s1041" o:spt="202" type="#_x0000_t202" style="position:absolute;left:8318;top:3673;height:232;width:102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31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pacing w:val="-3"/>
                        <w:w w:val="95"/>
                        <w:sz w:val="21"/>
                      </w:rPr>
                      <w:t xml:space="preserve">蓝色沉淀 </w:t>
                    </w:r>
                    <w:r>
                      <w:rPr>
                        <w:rFonts w:ascii="Times New Roman" w:eastAsia="Times New Roman"/>
                        <w:spacing w:val="-10"/>
                        <w:w w:val="95"/>
                        <w:sz w:val="21"/>
                      </w:rPr>
                      <w:t>F</w:t>
                    </w:r>
                  </w:p>
                </w:txbxContent>
              </v:textbox>
            </v:shape>
            <v:shape id="docshape22" o:spid="_x0000_s1042" o:spt="202" type="#_x0000_t202" style="position:absolute;left:5570;top:4137;height:232;width:155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31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rFonts w:ascii="Times New Roman" w:eastAsia="Times New Roman"/>
                        <w:sz w:val="21"/>
                      </w:rPr>
                      <w:t>IV</w:t>
                    </w:r>
                    <w:r>
                      <w:rPr>
                        <w:rFonts w:ascii="Times New Roman" w:eastAsia="Times New Roman"/>
                        <w:spacing w:val="-13"/>
                        <w:sz w:val="21"/>
                      </w:rPr>
                      <w:t xml:space="preserve"> </w:t>
                    </w:r>
                    <w:r>
                      <w:rPr>
                        <w:spacing w:val="-2"/>
                        <w:sz w:val="21"/>
                      </w:rPr>
                      <w:t>加足量稀硝酸</w:t>
                    </w:r>
                  </w:p>
                </w:txbxContent>
              </v:textbox>
            </v:shape>
            <v:shape id="docshape23" o:spid="_x0000_s1043" o:spt="202" type="#_x0000_t202" style="position:absolute;left:4444;top:4367;height:232;width:642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31" w:lineRule="exact"/>
                      <w:ind w:left="0" w:right="0" w:firstLine="0"/>
                      <w:jc w:val="left"/>
                      <w:rPr>
                        <w:rFonts w:ascii="Times New Roman" w:eastAsia="Times New Roman"/>
                        <w:sz w:val="21"/>
                      </w:rPr>
                    </w:pPr>
                    <w:r>
                      <w:rPr>
                        <w:spacing w:val="-11"/>
                        <w:w w:val="95"/>
                        <w:sz w:val="21"/>
                      </w:rPr>
                      <w:t xml:space="preserve">沉淀 </w:t>
                    </w:r>
                    <w:r>
                      <w:rPr>
                        <w:rFonts w:ascii="Times New Roman" w:eastAsia="Times New Roman"/>
                        <w:spacing w:val="-12"/>
                        <w:w w:val="95"/>
                        <w:sz w:val="21"/>
                      </w:rPr>
                      <w:t>D</w:t>
                    </w:r>
                  </w:p>
                </w:txbxContent>
              </v:textbox>
            </v:shape>
            <v:shape id="docshape24" o:spid="_x0000_s1044" o:spt="202" type="#_x0000_t202" style="position:absolute;left:7744;top:4388;height:209;width:106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0" w:line="209" w:lineRule="exact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pacing w:val="-2"/>
                        <w:w w:val="95"/>
                        <w:sz w:val="21"/>
                      </w:rPr>
                      <w:t>无明显变化</w:t>
                    </w:r>
                  </w:p>
                </w:txbxContent>
              </v:textbox>
            </v:shape>
          </v:group>
        </w:pict>
      </w:r>
      <w:r>
        <w:rPr>
          <w:spacing w:val="33"/>
          <w:position w:val="2"/>
        </w:rPr>
        <w:t>（</w:t>
      </w:r>
      <w:r>
        <w:rPr>
          <w:rFonts w:ascii="Times New Roman" w:eastAsia="Times New Roman"/>
          <w:spacing w:val="32"/>
          <w:position w:val="2"/>
        </w:rPr>
        <w:t>2</w:t>
      </w:r>
      <w:r>
        <w:rPr>
          <w:spacing w:val="-75"/>
          <w:position w:val="2"/>
        </w:rPr>
        <w:t>）</w:t>
      </w:r>
      <w:r>
        <w:rPr>
          <w:spacing w:val="-6"/>
          <w:position w:val="2"/>
        </w:rPr>
        <w:t xml:space="preserve">化学小组的同学欲探究固体混合物 </w:t>
      </w:r>
      <w:r>
        <w:rPr>
          <w:rFonts w:ascii="Times New Roman" w:eastAsia="Times New Roman"/>
          <w:spacing w:val="-3"/>
          <w:position w:val="2"/>
        </w:rPr>
        <w:t xml:space="preserve">A </w:t>
      </w:r>
      <w:r>
        <w:rPr>
          <w:spacing w:val="-26"/>
          <w:position w:val="2"/>
        </w:rPr>
        <w:t xml:space="preserve">的成分，已知 </w:t>
      </w:r>
      <w:r>
        <w:rPr>
          <w:rFonts w:ascii="Times New Roman" w:eastAsia="Times New Roman"/>
          <w:spacing w:val="-3"/>
          <w:position w:val="2"/>
        </w:rPr>
        <w:t xml:space="preserve">A </w:t>
      </w:r>
      <w:r>
        <w:rPr>
          <w:spacing w:val="-3"/>
          <w:position w:val="2"/>
        </w:rPr>
        <w:t>中可能含有</w:t>
      </w:r>
      <w:r>
        <w:rPr>
          <w:rFonts w:ascii="Times New Roman" w:eastAsia="Times New Roman"/>
          <w:spacing w:val="-3"/>
          <w:position w:val="2"/>
        </w:rPr>
        <w:t>NaCl</w:t>
      </w:r>
      <w:r>
        <w:rPr>
          <w:spacing w:val="-104"/>
          <w:position w:val="2"/>
        </w:rPr>
        <w:t>、</w:t>
      </w:r>
      <w:r>
        <w:rPr>
          <w:rFonts w:ascii="Times New Roman" w:eastAsia="Times New Roman"/>
          <w:spacing w:val="-3"/>
          <w:position w:val="2"/>
        </w:rPr>
        <w:t>Na</w:t>
      </w:r>
      <w:r>
        <w:rPr>
          <w:rFonts w:ascii="Times New Roman" w:eastAsia="Times New Roman"/>
          <w:spacing w:val="-3"/>
          <w:sz w:val="13"/>
        </w:rPr>
        <w:t>2</w:t>
      </w:r>
      <w:r>
        <w:rPr>
          <w:rFonts w:ascii="Times New Roman" w:eastAsia="Times New Roman"/>
          <w:spacing w:val="-3"/>
          <w:position w:val="2"/>
        </w:rPr>
        <w:t>CO</w:t>
      </w:r>
      <w:r>
        <w:rPr>
          <w:rFonts w:ascii="Times New Roman" w:eastAsia="Times New Roman"/>
          <w:spacing w:val="-3"/>
          <w:sz w:val="13"/>
        </w:rPr>
        <w:t>3</w:t>
      </w:r>
      <w:r>
        <w:rPr>
          <w:spacing w:val="-3"/>
          <w:position w:val="2"/>
        </w:rPr>
        <w:t xml:space="preserve">、 </w:t>
      </w:r>
      <w:r>
        <w:rPr>
          <w:rFonts w:ascii="Times New Roman" w:eastAsia="Times New Roman"/>
          <w:position w:val="2"/>
        </w:rPr>
        <w:t>CuSO</w:t>
      </w:r>
      <w:r>
        <w:rPr>
          <w:rFonts w:ascii="Times New Roman" w:eastAsia="Times New Roman"/>
          <w:sz w:val="13"/>
        </w:rPr>
        <w:t>4</w:t>
      </w:r>
      <w:r>
        <w:rPr>
          <w:position w:val="2"/>
        </w:rPr>
        <w:t>、</w:t>
      </w:r>
      <w:r>
        <w:rPr>
          <w:rFonts w:ascii="Times New Roman" w:eastAsia="Times New Roman"/>
          <w:position w:val="2"/>
        </w:rPr>
        <w:t>BaCl</w:t>
      </w:r>
      <w:r>
        <w:rPr>
          <w:rFonts w:ascii="Times New Roman" w:eastAsia="Times New Roman"/>
          <w:sz w:val="13"/>
        </w:rPr>
        <w:t>2</w:t>
      </w:r>
      <w:r>
        <w:rPr>
          <w:rFonts w:ascii="Times New Roman" w:eastAsia="Times New Roman"/>
          <w:spacing w:val="-4"/>
          <w:sz w:val="13"/>
        </w:rPr>
        <w:t xml:space="preserve"> </w:t>
      </w:r>
      <w:r>
        <w:rPr>
          <w:position w:val="2"/>
        </w:rPr>
        <w:t>四种物质中的两种或多种。按下图所示进行探究实验，出现的现象如图中</w:t>
      </w:r>
      <w:r>
        <w:rPr>
          <w:spacing w:val="-2"/>
        </w:rPr>
        <w:t>所述。（</w:t>
      </w:r>
      <w:r>
        <w:rPr>
          <w:spacing w:val="-147"/>
        </w:rPr>
        <w:t>设</w:t>
      </w:r>
      <w:r>
        <w:rPr>
          <w:spacing w:val="-63"/>
          <w:position w:val="-7"/>
        </w:rPr>
        <w:t>．</w:t>
      </w:r>
      <w:r>
        <w:rPr>
          <w:spacing w:val="-146"/>
        </w:rPr>
        <w:t>过</w:t>
      </w:r>
      <w:r>
        <w:rPr>
          <w:spacing w:val="-62"/>
          <w:position w:val="-7"/>
        </w:rPr>
        <w:t>．</w:t>
      </w:r>
      <w:r>
        <w:rPr>
          <w:spacing w:val="-147"/>
        </w:rPr>
        <w:t>程</w:t>
      </w:r>
      <w:r>
        <w:rPr>
          <w:spacing w:val="-63"/>
          <w:position w:val="-7"/>
        </w:rPr>
        <w:t>．</w:t>
      </w:r>
      <w:r>
        <w:rPr>
          <w:spacing w:val="-146"/>
        </w:rPr>
        <w:t>中</w:t>
      </w:r>
      <w:r>
        <w:rPr>
          <w:spacing w:val="-62"/>
          <w:position w:val="-7"/>
        </w:rPr>
        <w:t>．</w:t>
      </w:r>
      <w:r>
        <w:rPr>
          <w:spacing w:val="-147"/>
        </w:rPr>
        <w:t>所</w:t>
      </w:r>
      <w:r>
        <w:rPr>
          <w:spacing w:val="-63"/>
          <w:position w:val="-7"/>
        </w:rPr>
        <w:t>．</w:t>
      </w:r>
      <w:r>
        <w:rPr>
          <w:spacing w:val="-146"/>
        </w:rPr>
        <w:t>有</w:t>
      </w:r>
      <w:r>
        <w:rPr>
          <w:spacing w:val="-62"/>
          <w:position w:val="-7"/>
        </w:rPr>
        <w:t>．</w:t>
      </w:r>
      <w:r>
        <w:rPr>
          <w:spacing w:val="-147"/>
        </w:rPr>
        <w:t>发</w:t>
      </w:r>
      <w:r>
        <w:rPr>
          <w:spacing w:val="-63"/>
          <w:position w:val="-7"/>
        </w:rPr>
        <w:t>．</w:t>
      </w:r>
      <w:r>
        <w:rPr>
          <w:spacing w:val="-146"/>
        </w:rPr>
        <w:t>生</w:t>
      </w:r>
      <w:r>
        <w:rPr>
          <w:spacing w:val="-62"/>
          <w:position w:val="-7"/>
        </w:rPr>
        <w:t>．</w:t>
      </w:r>
      <w:r>
        <w:rPr>
          <w:spacing w:val="-147"/>
        </w:rPr>
        <w:t>的</w:t>
      </w:r>
      <w:r>
        <w:rPr>
          <w:spacing w:val="-63"/>
          <w:position w:val="-7"/>
        </w:rPr>
        <w:t>．</w:t>
      </w:r>
      <w:r>
        <w:rPr>
          <w:spacing w:val="-146"/>
        </w:rPr>
        <w:t>反</w:t>
      </w:r>
      <w:r>
        <w:rPr>
          <w:spacing w:val="-62"/>
          <w:position w:val="-7"/>
        </w:rPr>
        <w:t>．</w:t>
      </w:r>
      <w:r>
        <w:rPr>
          <w:spacing w:val="-147"/>
        </w:rPr>
        <w:t>应</w:t>
      </w:r>
      <w:r>
        <w:rPr>
          <w:spacing w:val="-63"/>
          <w:position w:val="-7"/>
        </w:rPr>
        <w:t>．</w:t>
      </w:r>
      <w:r>
        <w:rPr>
          <w:spacing w:val="-146"/>
        </w:rPr>
        <w:t>都</w:t>
      </w:r>
      <w:r>
        <w:rPr>
          <w:spacing w:val="-62"/>
          <w:position w:val="-7"/>
        </w:rPr>
        <w:t>．</w:t>
      </w:r>
      <w:r>
        <w:rPr>
          <w:spacing w:val="-147"/>
        </w:rPr>
        <w:t>恰</w:t>
      </w:r>
      <w:r>
        <w:rPr>
          <w:spacing w:val="-63"/>
          <w:position w:val="-7"/>
        </w:rPr>
        <w:t>．</w:t>
      </w:r>
      <w:r>
        <w:rPr>
          <w:spacing w:val="-146"/>
        </w:rPr>
        <w:t>好</w:t>
      </w:r>
      <w:r>
        <w:rPr>
          <w:spacing w:val="-62"/>
          <w:position w:val="-7"/>
        </w:rPr>
        <w:t>．</w:t>
      </w:r>
      <w:r>
        <w:rPr>
          <w:spacing w:val="-147"/>
        </w:rPr>
        <w:t>完</w:t>
      </w:r>
      <w:r>
        <w:rPr>
          <w:spacing w:val="-63"/>
          <w:position w:val="-7"/>
        </w:rPr>
        <w:t>．</w:t>
      </w:r>
      <w:r>
        <w:rPr>
          <w:spacing w:val="-146"/>
        </w:rPr>
        <w:t>全</w:t>
      </w:r>
      <w:r>
        <w:rPr>
          <w:spacing w:val="-62"/>
          <w:position w:val="-7"/>
        </w:rPr>
        <w:t>．</w:t>
      </w:r>
      <w:r>
        <w:rPr>
          <w:spacing w:val="-147"/>
        </w:rPr>
        <w:t>反</w:t>
      </w:r>
      <w:r>
        <w:rPr>
          <w:spacing w:val="-63"/>
          <w:position w:val="-7"/>
        </w:rPr>
        <w:t>．</w:t>
      </w:r>
      <w:r>
        <w:rPr>
          <w:spacing w:val="-146"/>
        </w:rPr>
        <w:t>应</w:t>
      </w:r>
      <w:r>
        <w:rPr>
          <w:spacing w:val="-2"/>
          <w:position w:val="-7"/>
        </w:rPr>
        <w:t>．</w:t>
      </w:r>
      <w:r>
        <w:rPr>
          <w:spacing w:val="-2"/>
        </w:rPr>
        <w:t>）</w:t>
      </w:r>
    </w:p>
    <w:p>
      <w:pPr>
        <w:pStyle w:val="2"/>
        <w:ind w:left="0"/>
        <w:rPr>
          <w:sz w:val="28"/>
        </w:rPr>
      </w:pPr>
    </w:p>
    <w:p>
      <w:pPr>
        <w:pStyle w:val="2"/>
        <w:ind w:left="0"/>
        <w:rPr>
          <w:sz w:val="28"/>
        </w:rPr>
      </w:pPr>
    </w:p>
    <w:p>
      <w:pPr>
        <w:pStyle w:val="2"/>
        <w:ind w:left="0"/>
        <w:rPr>
          <w:sz w:val="28"/>
        </w:rPr>
      </w:pPr>
    </w:p>
    <w:p>
      <w:pPr>
        <w:pStyle w:val="2"/>
        <w:ind w:left="0"/>
        <w:rPr>
          <w:sz w:val="28"/>
        </w:rPr>
      </w:pPr>
    </w:p>
    <w:p>
      <w:pPr>
        <w:pStyle w:val="2"/>
        <w:ind w:left="0"/>
        <w:rPr>
          <w:sz w:val="28"/>
        </w:rPr>
      </w:pPr>
    </w:p>
    <w:p>
      <w:pPr>
        <w:pStyle w:val="2"/>
        <w:ind w:left="0"/>
        <w:rPr>
          <w:sz w:val="28"/>
        </w:rPr>
      </w:pPr>
    </w:p>
    <w:p>
      <w:pPr>
        <w:pStyle w:val="2"/>
        <w:ind w:left="0"/>
        <w:rPr>
          <w:sz w:val="28"/>
        </w:rPr>
      </w:pPr>
    </w:p>
    <w:p>
      <w:pPr>
        <w:pStyle w:val="2"/>
        <w:ind w:left="0"/>
        <w:rPr>
          <w:sz w:val="28"/>
        </w:rPr>
      </w:pPr>
    </w:p>
    <w:p>
      <w:pPr>
        <w:pStyle w:val="2"/>
        <w:ind w:left="0"/>
        <w:rPr>
          <w:sz w:val="28"/>
        </w:rPr>
      </w:pPr>
    </w:p>
    <w:p>
      <w:pPr>
        <w:pStyle w:val="2"/>
        <w:ind w:left="0"/>
        <w:rPr>
          <w:sz w:val="41"/>
        </w:rPr>
      </w:pPr>
    </w:p>
    <w:p>
      <w:pPr>
        <w:pStyle w:val="2"/>
        <w:ind w:left="712"/>
      </w:pPr>
      <w:r>
        <w:rPr>
          <w:spacing w:val="-1"/>
          <w:w w:val="95"/>
        </w:rPr>
        <w:t>试根据实验过程和和图示提供的信息，进行分析推理，回答下列问题：</w:t>
      </w:r>
    </w:p>
    <w:p>
      <w:pPr>
        <w:pStyle w:val="2"/>
        <w:tabs>
          <w:tab w:val="left" w:pos="4319"/>
        </w:tabs>
        <w:spacing w:before="111"/>
        <w:ind w:left="712"/>
      </w:pPr>
      <w:r>
        <w:rPr>
          <w:w w:val="95"/>
        </w:rPr>
        <w:t>①气体</w:t>
      </w:r>
      <w:r>
        <w:rPr>
          <w:spacing w:val="-11"/>
          <w:w w:val="95"/>
        </w:rPr>
        <w:t xml:space="preserve"> </w:t>
      </w:r>
      <w:r>
        <w:rPr>
          <w:rFonts w:ascii="Times New Roman" w:hAnsi="Times New Roman" w:eastAsia="Times New Roman"/>
          <w:w w:val="95"/>
        </w:rPr>
        <w:t>B</w:t>
      </w:r>
      <w:r>
        <w:rPr>
          <w:rFonts w:ascii="Times New Roman" w:hAnsi="Times New Roman" w:eastAsia="Times New Roman"/>
          <w:spacing w:val="33"/>
        </w:rPr>
        <w:t xml:space="preserve"> </w:t>
      </w:r>
      <w:r>
        <w:rPr>
          <w:w w:val="95"/>
        </w:rPr>
        <w:t>的化学式</w:t>
      </w:r>
      <w:r>
        <w:rPr>
          <w:spacing w:val="-10"/>
          <w:w w:val="95"/>
        </w:rPr>
        <w:t>是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0"/>
        </w:rPr>
        <w:t>。</w:t>
      </w:r>
    </w:p>
    <w:p>
      <w:pPr>
        <w:pStyle w:val="2"/>
        <w:tabs>
          <w:tab w:val="left" w:pos="6854"/>
        </w:tabs>
        <w:spacing w:before="107"/>
        <w:ind w:left="712"/>
      </w:pPr>
      <w:r>
        <w:rPr>
          <w:w w:val="95"/>
        </w:rPr>
        <w:t>②在滤液</w:t>
      </w:r>
      <w:r>
        <w:rPr>
          <w:spacing w:val="4"/>
        </w:rPr>
        <w:t xml:space="preserve"> </w:t>
      </w:r>
      <w:r>
        <w:rPr>
          <w:rFonts w:ascii="Times New Roman" w:hAnsi="Times New Roman" w:eastAsia="Times New Roman"/>
          <w:w w:val="95"/>
        </w:rPr>
        <w:t>C</w:t>
      </w:r>
      <w:r>
        <w:rPr>
          <w:rFonts w:ascii="Times New Roman" w:hAnsi="Times New Roman" w:eastAsia="Times New Roman"/>
          <w:spacing w:val="62"/>
        </w:rPr>
        <w:t xml:space="preserve"> </w:t>
      </w:r>
      <w:r>
        <w:rPr>
          <w:w w:val="95"/>
        </w:rPr>
        <w:t>中，一定大量存在的金属阳离子</w:t>
      </w:r>
      <w:r>
        <w:rPr>
          <w:spacing w:val="-10"/>
          <w:w w:val="95"/>
        </w:rPr>
        <w:t>是</w:t>
      </w:r>
      <w:r>
        <w:rPr>
          <w:rFonts w:ascii="Times New Roman" w:hAnsi="Times New Roman" w:eastAsia="Times New Roman"/>
          <w:u w:val="single"/>
        </w:rPr>
        <w:tab/>
      </w:r>
      <w:r>
        <w:rPr>
          <w:w w:val="95"/>
          <w:u w:val="single"/>
        </w:rPr>
        <w:t>（</w:t>
      </w:r>
      <w:r>
        <w:rPr>
          <w:w w:val="95"/>
        </w:rPr>
        <w:t>填离子符号</w:t>
      </w:r>
      <w:r>
        <w:rPr>
          <w:spacing w:val="-85"/>
          <w:w w:val="95"/>
        </w:rPr>
        <w:t>）</w:t>
      </w:r>
      <w:r>
        <w:rPr>
          <w:spacing w:val="-10"/>
          <w:w w:val="95"/>
        </w:rPr>
        <w:t>。</w:t>
      </w:r>
    </w:p>
    <w:p>
      <w:pPr>
        <w:pStyle w:val="2"/>
        <w:tabs>
          <w:tab w:val="left" w:pos="6955"/>
        </w:tabs>
        <w:spacing w:before="110"/>
        <w:ind w:left="712"/>
      </w:pPr>
      <w:r>
        <w:rPr>
          <w:w w:val="95"/>
        </w:rPr>
        <w:t>③在混合物</w:t>
      </w:r>
      <w:r>
        <w:rPr>
          <w:spacing w:val="37"/>
        </w:rPr>
        <w:t xml:space="preserve"> </w:t>
      </w:r>
      <w:r>
        <w:rPr>
          <w:rFonts w:ascii="Times New Roman" w:hAnsi="Times New Roman" w:eastAsia="Times New Roman"/>
          <w:w w:val="95"/>
        </w:rPr>
        <w:t>A</w:t>
      </w:r>
      <w:r>
        <w:rPr>
          <w:rFonts w:ascii="Times New Roman" w:hAnsi="Times New Roman" w:eastAsia="Times New Roman"/>
          <w:spacing w:val="58"/>
          <w:w w:val="150"/>
        </w:rPr>
        <w:t xml:space="preserve"> </w:t>
      </w:r>
      <w:r>
        <w:rPr>
          <w:w w:val="95"/>
        </w:rPr>
        <w:t>中，还不能确定是否存在的物质</w:t>
      </w:r>
      <w:r>
        <w:rPr>
          <w:spacing w:val="-10"/>
          <w:w w:val="95"/>
        </w:rPr>
        <w:t>是</w:t>
      </w:r>
      <w:r>
        <w:rPr>
          <w:rFonts w:ascii="Times New Roman" w:hAnsi="Times New Roman" w:eastAsia="Times New Roman"/>
          <w:u w:val="single"/>
        </w:rPr>
        <w:tab/>
      </w:r>
      <w:r>
        <w:rPr>
          <w:w w:val="95"/>
        </w:rPr>
        <w:t>（填化学式）</w:t>
      </w:r>
      <w:r>
        <w:rPr>
          <w:spacing w:val="-10"/>
          <w:w w:val="95"/>
        </w:rPr>
        <w:t>。</w:t>
      </w:r>
    </w:p>
    <w:p>
      <w:pPr>
        <w:pStyle w:val="2"/>
        <w:tabs>
          <w:tab w:val="left" w:pos="7550"/>
        </w:tabs>
        <w:spacing w:before="108"/>
        <w:ind w:left="712"/>
      </w:pPr>
      <w:r>
        <w:rPr>
          <w:w w:val="95"/>
        </w:rPr>
        <w:t>④步骤</w:t>
      </w:r>
      <w:r>
        <w:rPr>
          <w:spacing w:val="-11"/>
          <w:w w:val="95"/>
        </w:rPr>
        <w:t xml:space="preserve"> </w:t>
      </w:r>
      <w:r>
        <w:rPr>
          <w:rFonts w:ascii="Times New Roman" w:hAnsi="Times New Roman" w:eastAsia="Times New Roman"/>
          <w:w w:val="95"/>
        </w:rPr>
        <w:t>I</w:t>
      </w:r>
      <w:r>
        <w:rPr>
          <w:rFonts w:ascii="Times New Roman" w:hAnsi="Times New Roman" w:eastAsia="Times New Roman"/>
          <w:spacing w:val="28"/>
        </w:rPr>
        <w:t xml:space="preserve"> </w:t>
      </w:r>
      <w:r>
        <w:rPr>
          <w:w w:val="95"/>
        </w:rPr>
        <w:t>中生成沉淀</w:t>
      </w:r>
      <w:r>
        <w:rPr>
          <w:spacing w:val="-10"/>
          <w:w w:val="95"/>
        </w:rPr>
        <w:t xml:space="preserve"> </w:t>
      </w:r>
      <w:r>
        <w:rPr>
          <w:rFonts w:ascii="Times New Roman" w:hAnsi="Times New Roman" w:eastAsia="Times New Roman"/>
          <w:w w:val="95"/>
        </w:rPr>
        <w:t>D</w:t>
      </w:r>
      <w:r>
        <w:rPr>
          <w:rFonts w:ascii="Times New Roman" w:hAnsi="Times New Roman" w:eastAsia="Times New Roman"/>
          <w:spacing w:val="32"/>
        </w:rPr>
        <w:t xml:space="preserve"> </w:t>
      </w:r>
      <w:r>
        <w:rPr>
          <w:w w:val="95"/>
        </w:rPr>
        <w:t>的化学方程式</w:t>
      </w:r>
      <w:r>
        <w:rPr>
          <w:spacing w:val="-10"/>
          <w:w w:val="95"/>
        </w:rPr>
        <w:t>为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0"/>
        </w:rPr>
        <w:t>。</w:t>
      </w:r>
    </w:p>
    <w:p>
      <w:pPr>
        <w:pStyle w:val="2"/>
        <w:tabs>
          <w:tab w:val="left" w:pos="8075"/>
        </w:tabs>
        <w:spacing w:before="110" w:line="336" w:lineRule="auto"/>
        <w:ind w:right="168" w:firstLine="420"/>
      </w:pPr>
      <w:r>
        <w:t>⑤步骤</w:t>
      </w:r>
      <w:r>
        <w:rPr>
          <w:spacing w:val="-6"/>
        </w:rPr>
        <w:t xml:space="preserve"> </w:t>
      </w:r>
      <w:r>
        <w:rPr>
          <w:rFonts w:ascii="Times New Roman" w:hAnsi="Times New Roman" w:eastAsia="Times New Roman"/>
        </w:rPr>
        <w:t xml:space="preserve">III </w:t>
      </w:r>
      <w:r>
        <w:t>中生成蓝色沉淀</w:t>
      </w:r>
      <w:r>
        <w:rPr>
          <w:spacing w:val="-6"/>
        </w:rPr>
        <w:t xml:space="preserve"> </w:t>
      </w:r>
      <w:r>
        <w:rPr>
          <w:rFonts w:ascii="Times New Roman" w:hAnsi="Times New Roman" w:eastAsia="Times New Roman"/>
        </w:rPr>
        <w:t xml:space="preserve">F </w:t>
      </w:r>
      <w:r>
        <w:t>的化学方程式为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0"/>
        </w:rPr>
        <w:t xml:space="preserve">。 </w:t>
      </w:r>
      <w:r>
        <w:rPr>
          <w:rFonts w:ascii="Times New Roman" w:hAnsi="Times New Roman" w:eastAsia="Times New Roman"/>
          <w:spacing w:val="-2"/>
        </w:rPr>
        <w:t>20</w:t>
      </w:r>
      <w:r>
        <w:rPr>
          <w:spacing w:val="-2"/>
        </w:rPr>
        <w:t>．（</w:t>
      </w:r>
      <w:r>
        <w:rPr>
          <w:rFonts w:ascii="Times New Roman" w:hAnsi="Times New Roman" w:eastAsia="Times New Roman"/>
          <w:spacing w:val="-2"/>
        </w:rPr>
        <w:t xml:space="preserve">13 </w:t>
      </w:r>
      <w:r>
        <w:rPr>
          <w:spacing w:val="-2"/>
        </w:rPr>
        <w:t>分）我国的海岸线长达</w:t>
      </w:r>
      <w:r>
        <w:rPr>
          <w:spacing w:val="-48"/>
        </w:rPr>
        <w:t xml:space="preserve"> </w:t>
      </w:r>
      <w:r>
        <w:rPr>
          <w:rFonts w:ascii="Times New Roman" w:hAnsi="Times New Roman" w:eastAsia="Times New Roman"/>
          <w:spacing w:val="-2"/>
        </w:rPr>
        <w:t xml:space="preserve">3.2 </w:t>
      </w:r>
      <w:r>
        <w:rPr>
          <w:spacing w:val="-2"/>
        </w:rPr>
        <w:t>万千米，海洋专属经济区幅员辽阔，海洋资源丰富，开发前景十分远大。</w:t>
      </w:r>
    </w:p>
    <w:p>
      <w:pPr>
        <w:pStyle w:val="8"/>
        <w:numPr>
          <w:ilvl w:val="0"/>
          <w:numId w:val="4"/>
        </w:numPr>
        <w:tabs>
          <w:tab w:val="left" w:pos="1240"/>
          <w:tab w:val="left" w:pos="2918"/>
        </w:tabs>
        <w:spacing w:before="3" w:after="0" w:line="338" w:lineRule="auto"/>
        <w:ind w:left="292" w:right="274" w:firstLine="420"/>
        <w:jc w:val="left"/>
        <w:rPr>
          <w:sz w:val="21"/>
        </w:rPr>
      </w:pPr>
      <w:r>
        <w:rPr>
          <w:spacing w:val="-1"/>
          <w:w w:val="99"/>
          <w:sz w:val="21"/>
        </w:rPr>
        <w:t>海</w:t>
      </w:r>
      <w:r>
        <w:rPr>
          <w:spacing w:val="2"/>
          <w:w w:val="99"/>
          <w:sz w:val="21"/>
        </w:rPr>
        <w:t>水</w:t>
      </w:r>
      <w:r>
        <w:rPr>
          <w:spacing w:val="-1"/>
          <w:w w:val="99"/>
          <w:sz w:val="21"/>
        </w:rPr>
        <w:t>中</w:t>
      </w:r>
      <w:r>
        <w:rPr>
          <w:spacing w:val="2"/>
          <w:w w:val="99"/>
          <w:sz w:val="21"/>
        </w:rPr>
        <w:t>蕴</w:t>
      </w:r>
      <w:r>
        <w:rPr>
          <w:spacing w:val="-1"/>
          <w:w w:val="99"/>
          <w:sz w:val="21"/>
        </w:rPr>
        <w:t>藏</w:t>
      </w:r>
      <w:r>
        <w:rPr>
          <w:spacing w:val="2"/>
          <w:w w:val="99"/>
          <w:sz w:val="21"/>
        </w:rPr>
        <w:t>着</w:t>
      </w:r>
      <w:r>
        <w:rPr>
          <w:spacing w:val="-1"/>
          <w:w w:val="99"/>
          <w:sz w:val="21"/>
        </w:rPr>
        <w:t>丰</w:t>
      </w:r>
      <w:r>
        <w:rPr>
          <w:spacing w:val="2"/>
          <w:w w:val="99"/>
          <w:sz w:val="21"/>
        </w:rPr>
        <w:t>富</w:t>
      </w:r>
      <w:r>
        <w:rPr>
          <w:spacing w:val="-1"/>
          <w:w w:val="99"/>
          <w:sz w:val="21"/>
        </w:rPr>
        <w:t>的</w:t>
      </w:r>
      <w:r>
        <w:rPr>
          <w:spacing w:val="2"/>
          <w:w w:val="99"/>
          <w:sz w:val="21"/>
        </w:rPr>
        <w:t>资源</w:t>
      </w:r>
      <w:r>
        <w:rPr>
          <w:spacing w:val="-8"/>
          <w:w w:val="99"/>
          <w:sz w:val="21"/>
        </w:rPr>
        <w:t>，</w:t>
      </w:r>
      <w:r>
        <w:rPr>
          <w:spacing w:val="-1"/>
          <w:w w:val="99"/>
          <w:sz w:val="21"/>
        </w:rPr>
        <w:t>海</w:t>
      </w:r>
      <w:r>
        <w:rPr>
          <w:spacing w:val="-3"/>
          <w:w w:val="99"/>
          <w:sz w:val="21"/>
        </w:rPr>
        <w:t>水</w:t>
      </w:r>
      <w:r>
        <w:rPr>
          <w:spacing w:val="-1"/>
          <w:w w:val="99"/>
          <w:sz w:val="21"/>
        </w:rPr>
        <w:t>“晒</w:t>
      </w:r>
      <w:r>
        <w:rPr>
          <w:spacing w:val="2"/>
          <w:w w:val="99"/>
          <w:sz w:val="21"/>
        </w:rPr>
        <w:t>盐</w:t>
      </w:r>
      <w:r>
        <w:rPr>
          <w:spacing w:val="-5"/>
          <w:w w:val="99"/>
          <w:sz w:val="21"/>
        </w:rPr>
        <w:t>”</w:t>
      </w:r>
      <w:r>
        <w:rPr>
          <w:spacing w:val="-1"/>
          <w:w w:val="99"/>
          <w:sz w:val="21"/>
        </w:rPr>
        <w:t>过</w:t>
      </w:r>
      <w:r>
        <w:rPr>
          <w:spacing w:val="2"/>
          <w:w w:val="99"/>
          <w:sz w:val="21"/>
        </w:rPr>
        <w:t>程</w:t>
      </w:r>
      <w:r>
        <w:rPr>
          <w:spacing w:val="-1"/>
          <w:w w:val="99"/>
          <w:sz w:val="21"/>
        </w:rPr>
        <w:t>中</w:t>
      </w:r>
      <w:r>
        <w:rPr>
          <w:spacing w:val="2"/>
          <w:w w:val="99"/>
          <w:sz w:val="21"/>
        </w:rPr>
        <w:t>可</w:t>
      </w:r>
      <w:r>
        <w:rPr>
          <w:spacing w:val="-1"/>
          <w:w w:val="99"/>
          <w:sz w:val="21"/>
        </w:rPr>
        <w:t>得</w:t>
      </w:r>
      <w:r>
        <w:rPr>
          <w:spacing w:val="2"/>
          <w:w w:val="99"/>
          <w:sz w:val="21"/>
        </w:rPr>
        <w:t>到</w:t>
      </w:r>
      <w:r>
        <w:rPr>
          <w:spacing w:val="-1"/>
          <w:w w:val="99"/>
          <w:sz w:val="21"/>
        </w:rPr>
        <w:t>粗</w:t>
      </w:r>
      <w:r>
        <w:rPr>
          <w:spacing w:val="2"/>
          <w:w w:val="99"/>
          <w:sz w:val="21"/>
        </w:rPr>
        <w:t>盐</w:t>
      </w:r>
      <w:r>
        <w:rPr>
          <w:spacing w:val="-1"/>
          <w:w w:val="99"/>
          <w:sz w:val="21"/>
        </w:rPr>
        <w:t>和</w:t>
      </w:r>
      <w:r>
        <w:rPr>
          <w:spacing w:val="2"/>
          <w:w w:val="99"/>
          <w:sz w:val="21"/>
        </w:rPr>
        <w:t>卤</w:t>
      </w:r>
      <w:r>
        <w:rPr>
          <w:spacing w:val="-1"/>
          <w:w w:val="99"/>
          <w:sz w:val="21"/>
        </w:rPr>
        <w:t>水</w:t>
      </w:r>
      <w:r>
        <w:rPr>
          <w:spacing w:val="-5"/>
          <w:w w:val="99"/>
          <w:sz w:val="21"/>
        </w:rPr>
        <w:t>，</w:t>
      </w:r>
      <w:r>
        <w:rPr>
          <w:spacing w:val="-1"/>
          <w:w w:val="99"/>
          <w:sz w:val="21"/>
        </w:rPr>
        <w:t>海</w:t>
      </w:r>
      <w:r>
        <w:rPr>
          <w:spacing w:val="2"/>
          <w:w w:val="99"/>
          <w:sz w:val="21"/>
        </w:rPr>
        <w:t>水</w:t>
      </w:r>
      <w:r>
        <w:rPr>
          <w:spacing w:val="-1"/>
          <w:w w:val="99"/>
          <w:sz w:val="21"/>
        </w:rPr>
        <w:t>晒</w:t>
      </w:r>
      <w:r>
        <w:rPr>
          <w:w w:val="99"/>
          <w:sz w:val="21"/>
        </w:rPr>
        <w:t>盐</w:t>
      </w:r>
      <w:r>
        <w:rPr>
          <w:spacing w:val="-1"/>
          <w:w w:val="99"/>
          <w:sz w:val="21"/>
        </w:rPr>
        <w:t>利</w:t>
      </w:r>
      <w:r>
        <w:rPr>
          <w:spacing w:val="2"/>
          <w:w w:val="99"/>
          <w:sz w:val="21"/>
        </w:rPr>
        <w:t>用了</w:t>
      </w:r>
      <w:r>
        <w:rPr>
          <w:rFonts w:ascii="Times New Roman" w:hAns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spacing w:val="-1"/>
          <w:w w:val="99"/>
          <w:sz w:val="21"/>
        </w:rPr>
        <w:t>（</w:t>
      </w:r>
      <w:r>
        <w:rPr>
          <w:spacing w:val="2"/>
          <w:w w:val="99"/>
          <w:sz w:val="21"/>
        </w:rPr>
        <w:t>填“</w:t>
      </w:r>
      <w:r>
        <w:rPr>
          <w:spacing w:val="-1"/>
          <w:w w:val="99"/>
          <w:sz w:val="21"/>
        </w:rPr>
        <w:t>蒸</w:t>
      </w:r>
      <w:r>
        <w:rPr>
          <w:spacing w:val="2"/>
          <w:w w:val="99"/>
          <w:sz w:val="21"/>
        </w:rPr>
        <w:t>发</w:t>
      </w:r>
      <w:r>
        <w:rPr>
          <w:spacing w:val="-1"/>
          <w:w w:val="99"/>
          <w:sz w:val="21"/>
        </w:rPr>
        <w:t>结</w:t>
      </w:r>
      <w:r>
        <w:rPr>
          <w:spacing w:val="2"/>
          <w:w w:val="99"/>
          <w:sz w:val="21"/>
        </w:rPr>
        <w:t>晶</w:t>
      </w:r>
      <w:r>
        <w:rPr>
          <w:spacing w:val="-1"/>
          <w:w w:val="99"/>
          <w:sz w:val="21"/>
        </w:rPr>
        <w:t>”</w:t>
      </w:r>
      <w:r>
        <w:rPr>
          <w:spacing w:val="2"/>
          <w:w w:val="99"/>
          <w:sz w:val="21"/>
        </w:rPr>
        <w:t>“</w:t>
      </w:r>
      <w:r>
        <w:rPr>
          <w:spacing w:val="-1"/>
          <w:w w:val="99"/>
          <w:sz w:val="21"/>
        </w:rPr>
        <w:t>降</w:t>
      </w:r>
      <w:r>
        <w:rPr>
          <w:spacing w:val="2"/>
          <w:w w:val="99"/>
          <w:sz w:val="21"/>
        </w:rPr>
        <w:t>温</w:t>
      </w:r>
      <w:r>
        <w:rPr>
          <w:spacing w:val="-1"/>
          <w:w w:val="99"/>
          <w:sz w:val="21"/>
        </w:rPr>
        <w:t>结</w:t>
      </w:r>
      <w:r>
        <w:rPr>
          <w:spacing w:val="2"/>
          <w:w w:val="99"/>
          <w:sz w:val="21"/>
        </w:rPr>
        <w:t>晶</w:t>
      </w:r>
      <w:r>
        <w:rPr>
          <w:spacing w:val="-1"/>
          <w:w w:val="99"/>
          <w:sz w:val="21"/>
        </w:rPr>
        <w:t>”之</w:t>
      </w:r>
      <w:r>
        <w:rPr>
          <w:spacing w:val="2"/>
          <w:w w:val="99"/>
          <w:sz w:val="21"/>
        </w:rPr>
        <w:t>一</w:t>
      </w:r>
      <w:r>
        <w:rPr>
          <w:spacing w:val="-1"/>
          <w:w w:val="99"/>
          <w:sz w:val="21"/>
        </w:rPr>
        <w:t>）</w:t>
      </w:r>
      <w:r>
        <w:rPr>
          <w:spacing w:val="2"/>
          <w:w w:val="99"/>
          <w:sz w:val="21"/>
        </w:rPr>
        <w:t>的</w:t>
      </w:r>
      <w:r>
        <w:rPr>
          <w:spacing w:val="-1"/>
          <w:w w:val="99"/>
          <w:sz w:val="21"/>
        </w:rPr>
        <w:t>原</w:t>
      </w:r>
      <w:r>
        <w:rPr>
          <w:spacing w:val="2"/>
          <w:w w:val="99"/>
          <w:sz w:val="21"/>
        </w:rPr>
        <w:t>理</w:t>
      </w:r>
      <w:r>
        <w:rPr>
          <w:w w:val="99"/>
          <w:sz w:val="21"/>
        </w:rPr>
        <w:t>。</w:t>
      </w:r>
    </w:p>
    <w:p>
      <w:pPr>
        <w:pStyle w:val="8"/>
        <w:numPr>
          <w:ilvl w:val="0"/>
          <w:numId w:val="4"/>
        </w:numPr>
        <w:tabs>
          <w:tab w:val="left" w:pos="1240"/>
          <w:tab w:val="left" w:pos="8395"/>
        </w:tabs>
        <w:spacing w:before="0" w:after="0" w:line="336" w:lineRule="auto"/>
        <w:ind w:left="292" w:right="221" w:firstLine="420"/>
        <w:jc w:val="both"/>
        <w:rPr>
          <w:sz w:val="21"/>
        </w:rPr>
      </w:pPr>
      <w:r>
        <w:rPr>
          <w:spacing w:val="-2"/>
          <w:sz w:val="21"/>
        </w:rPr>
        <w:t>在海水“制碱”的工业生产过程中，氨盐水吸收二氧化碳后生成碳酸氢钠和氯化铵。在常温下，碳酸氢钠和氯化铵两者中首先从溶液中结晶析出的是</w:t>
      </w:r>
      <w:r>
        <w:rPr>
          <w:rFonts w:ascii="Times New Roman" w:hAnsi="Times New Roman" w:eastAsia="Times New Roman"/>
          <w:sz w:val="21"/>
          <w:u w:val="single"/>
        </w:rPr>
        <w:tab/>
      </w:r>
      <w:r>
        <w:rPr>
          <w:rFonts w:ascii="Times New Roman" w:hAnsi="Times New Roman" w:eastAsia="Times New Roman"/>
          <w:sz w:val="21"/>
        </w:rPr>
        <w:t xml:space="preserve"> </w:t>
      </w:r>
      <w:r>
        <w:rPr>
          <w:spacing w:val="-2"/>
          <w:sz w:val="21"/>
        </w:rPr>
        <w:t>晶体（填化学式）。</w:t>
      </w:r>
    </w:p>
    <w:p>
      <w:pPr>
        <w:spacing w:after="0" w:line="336" w:lineRule="auto"/>
        <w:jc w:val="both"/>
        <w:rPr>
          <w:sz w:val="21"/>
        </w:rPr>
        <w:sectPr>
          <w:pgSz w:w="10320" w:h="14580"/>
          <w:pgMar w:top="1080" w:right="860" w:bottom="1200" w:left="840" w:header="454" w:footer="1018" w:gutter="0"/>
          <w:cols w:space="720" w:num="1"/>
        </w:sectPr>
      </w:pPr>
    </w:p>
    <w:p>
      <w:pPr>
        <w:pStyle w:val="8"/>
        <w:numPr>
          <w:ilvl w:val="0"/>
          <w:numId w:val="4"/>
        </w:numPr>
        <w:tabs>
          <w:tab w:val="left" w:pos="1240"/>
        </w:tabs>
        <w:spacing w:before="105" w:after="0" w:line="338" w:lineRule="auto"/>
        <w:ind w:left="292" w:right="272" w:firstLine="420"/>
        <w:jc w:val="left"/>
        <w:rPr>
          <w:sz w:val="21"/>
        </w:rPr>
      </w:pPr>
      <w:r>
        <w:rPr>
          <w:spacing w:val="-5"/>
          <w:w w:val="99"/>
          <w:sz w:val="21"/>
        </w:rPr>
        <w:t>镁元素广泛应用于火箭、导弹和飞机制造业，被称为“国防元素”。下图为从</w:t>
      </w:r>
      <w:r>
        <w:rPr>
          <w:spacing w:val="-1"/>
          <w:w w:val="99"/>
          <w:sz w:val="21"/>
        </w:rPr>
        <w:t>海水或卤水中制取单质镁的转化过程，试回答下列问题：</w:t>
      </w:r>
    </w:p>
    <w:p>
      <w:pPr>
        <w:pStyle w:val="2"/>
        <w:spacing w:before="5"/>
        <w:ind w:left="0"/>
        <w:rPr>
          <w:sz w:val="6"/>
        </w:rPr>
      </w:pPr>
      <w: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1017905</wp:posOffset>
            </wp:positionH>
            <wp:positionV relativeFrom="paragraph">
              <wp:posOffset>67310</wp:posOffset>
            </wp:positionV>
            <wp:extent cx="4413250" cy="381000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284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2"/>
        <w:ind w:left="0"/>
        <w:rPr>
          <w:sz w:val="20"/>
        </w:rPr>
      </w:pPr>
    </w:p>
    <w:p>
      <w:pPr>
        <w:pStyle w:val="2"/>
        <w:spacing w:before="1"/>
        <w:ind w:left="0"/>
        <w:rPr>
          <w:sz w:val="16"/>
        </w:rPr>
      </w:pPr>
    </w:p>
    <w:p>
      <w:pPr>
        <w:pStyle w:val="2"/>
        <w:tabs>
          <w:tab w:val="left" w:pos="5438"/>
        </w:tabs>
        <w:ind w:left="712"/>
      </w:pPr>
      <w:r>
        <w:rPr>
          <w:w w:val="95"/>
        </w:rPr>
        <w:t>①所加石灰乳的主要成分</w:t>
      </w:r>
      <w:r>
        <w:rPr>
          <w:spacing w:val="-10"/>
          <w:w w:val="95"/>
        </w:rPr>
        <w:t>是</w:t>
      </w:r>
      <w:r>
        <w:rPr>
          <w:rFonts w:ascii="Times New Roman" w:hAnsi="Times New Roman" w:eastAsia="Times New Roman"/>
          <w:u w:val="single"/>
        </w:rPr>
        <w:tab/>
      </w:r>
      <w:r>
        <w:rPr>
          <w:w w:val="95"/>
        </w:rPr>
        <w:t>（填化学式）</w:t>
      </w:r>
      <w:r>
        <w:rPr>
          <w:spacing w:val="-10"/>
          <w:w w:val="95"/>
        </w:rPr>
        <w:t>。</w:t>
      </w:r>
    </w:p>
    <w:p>
      <w:pPr>
        <w:pStyle w:val="2"/>
        <w:tabs>
          <w:tab w:val="left" w:pos="5752"/>
        </w:tabs>
        <w:spacing w:before="107" w:line="338" w:lineRule="auto"/>
        <w:ind w:right="173" w:firstLine="420"/>
      </w:pPr>
      <w:r>
        <w:rPr>
          <w:spacing w:val="2"/>
          <w:w w:val="99"/>
          <w:position w:val="2"/>
        </w:rPr>
        <w:t>②</w:t>
      </w:r>
      <w:r>
        <w:rPr>
          <w:spacing w:val="-1"/>
          <w:w w:val="99"/>
          <w:position w:val="2"/>
        </w:rPr>
        <w:t>海</w:t>
      </w:r>
      <w:r>
        <w:rPr>
          <w:spacing w:val="2"/>
          <w:w w:val="99"/>
          <w:position w:val="2"/>
        </w:rPr>
        <w:t>水</w:t>
      </w:r>
      <w:r>
        <w:rPr>
          <w:spacing w:val="-1"/>
          <w:w w:val="99"/>
          <w:position w:val="2"/>
        </w:rPr>
        <w:t>或</w:t>
      </w:r>
      <w:r>
        <w:rPr>
          <w:spacing w:val="2"/>
          <w:w w:val="99"/>
          <w:position w:val="2"/>
        </w:rPr>
        <w:t>卤</w:t>
      </w:r>
      <w:r>
        <w:rPr>
          <w:spacing w:val="-1"/>
          <w:w w:val="99"/>
          <w:position w:val="2"/>
        </w:rPr>
        <w:t>水中</w:t>
      </w:r>
      <w:r>
        <w:rPr>
          <w:spacing w:val="2"/>
          <w:w w:val="99"/>
          <w:position w:val="2"/>
        </w:rPr>
        <w:t>本</w:t>
      </w:r>
      <w:r>
        <w:rPr>
          <w:spacing w:val="-1"/>
          <w:w w:val="99"/>
          <w:position w:val="2"/>
        </w:rPr>
        <w:t>来</w:t>
      </w:r>
      <w:r>
        <w:rPr>
          <w:spacing w:val="2"/>
          <w:w w:val="99"/>
          <w:position w:val="2"/>
        </w:rPr>
        <w:t>就含</w:t>
      </w:r>
      <w:r>
        <w:rPr>
          <w:w w:val="99"/>
          <w:position w:val="2"/>
        </w:rPr>
        <w:t>有</w:t>
      </w:r>
      <w:r>
        <w:rPr>
          <w:spacing w:val="-53"/>
          <w:position w:val="2"/>
        </w:rPr>
        <w:t xml:space="preserve"> </w:t>
      </w:r>
      <w:r>
        <w:rPr>
          <w:rFonts w:ascii="Times New Roman" w:hAnsi="Times New Roman" w:eastAsia="Times New Roman"/>
          <w:spacing w:val="-2"/>
          <w:w w:val="99"/>
          <w:position w:val="2"/>
        </w:rPr>
        <w:t>Mg</w:t>
      </w:r>
      <w:r>
        <w:rPr>
          <w:rFonts w:ascii="Times New Roman" w:hAnsi="Times New Roman" w:eastAsia="Times New Roman"/>
          <w:spacing w:val="2"/>
          <w:w w:val="99"/>
          <w:position w:val="2"/>
        </w:rPr>
        <w:t>C</w:t>
      </w:r>
      <w:r>
        <w:rPr>
          <w:rFonts w:ascii="Times New Roman" w:hAnsi="Times New Roman" w:eastAsia="Times New Roman"/>
          <w:spacing w:val="1"/>
          <w:w w:val="99"/>
          <w:position w:val="2"/>
        </w:rPr>
        <w:t>l</w:t>
      </w:r>
      <w:r>
        <w:rPr>
          <w:rFonts w:ascii="Times New Roman" w:hAnsi="Times New Roman" w:eastAsia="Times New Roman"/>
          <w:spacing w:val="1"/>
          <w:w w:val="105"/>
          <w:sz w:val="13"/>
        </w:rPr>
        <w:t>2</w:t>
      </w:r>
      <w:r>
        <w:rPr>
          <w:spacing w:val="-1"/>
          <w:w w:val="99"/>
          <w:position w:val="2"/>
        </w:rPr>
        <w:t>，</w:t>
      </w:r>
      <w:r>
        <w:rPr>
          <w:spacing w:val="2"/>
          <w:w w:val="99"/>
          <w:position w:val="2"/>
        </w:rPr>
        <w:t>为</w:t>
      </w:r>
      <w:r>
        <w:rPr>
          <w:spacing w:val="-1"/>
          <w:w w:val="99"/>
          <w:position w:val="2"/>
        </w:rPr>
        <w:t>什</w:t>
      </w:r>
      <w:r>
        <w:rPr>
          <w:spacing w:val="2"/>
          <w:w w:val="99"/>
          <w:position w:val="2"/>
        </w:rPr>
        <w:t>么</w:t>
      </w:r>
      <w:r>
        <w:rPr>
          <w:spacing w:val="-1"/>
          <w:w w:val="99"/>
          <w:position w:val="2"/>
        </w:rPr>
        <w:t>还</w:t>
      </w:r>
      <w:r>
        <w:rPr>
          <w:spacing w:val="2"/>
          <w:w w:val="99"/>
          <w:position w:val="2"/>
        </w:rPr>
        <w:t>要</w:t>
      </w:r>
      <w:r>
        <w:rPr>
          <w:spacing w:val="-1"/>
          <w:w w:val="99"/>
          <w:position w:val="2"/>
        </w:rPr>
        <w:t>加</w:t>
      </w:r>
      <w:r>
        <w:rPr>
          <w:spacing w:val="2"/>
          <w:w w:val="99"/>
          <w:position w:val="2"/>
        </w:rPr>
        <w:t>入</w:t>
      </w:r>
      <w:r>
        <w:rPr>
          <w:spacing w:val="-1"/>
          <w:w w:val="99"/>
          <w:position w:val="2"/>
        </w:rPr>
        <w:t>石</w:t>
      </w:r>
      <w:r>
        <w:rPr>
          <w:spacing w:val="2"/>
          <w:w w:val="99"/>
          <w:position w:val="2"/>
        </w:rPr>
        <w:t>灰</w:t>
      </w:r>
      <w:r>
        <w:rPr>
          <w:spacing w:val="-1"/>
          <w:w w:val="99"/>
          <w:position w:val="2"/>
        </w:rPr>
        <w:t>乳</w:t>
      </w:r>
      <w:r>
        <w:rPr>
          <w:spacing w:val="2"/>
          <w:w w:val="99"/>
          <w:position w:val="2"/>
        </w:rPr>
        <w:t>、</w:t>
      </w:r>
      <w:r>
        <w:rPr>
          <w:spacing w:val="-1"/>
          <w:w w:val="99"/>
          <w:position w:val="2"/>
        </w:rPr>
        <w:t>稀</w:t>
      </w:r>
      <w:r>
        <w:rPr>
          <w:spacing w:val="2"/>
          <w:w w:val="99"/>
          <w:position w:val="2"/>
        </w:rPr>
        <w:t>盐</w:t>
      </w:r>
      <w:r>
        <w:rPr>
          <w:spacing w:val="-1"/>
          <w:w w:val="99"/>
          <w:position w:val="2"/>
        </w:rPr>
        <w:t>酸</w:t>
      </w:r>
      <w:r>
        <w:rPr>
          <w:spacing w:val="2"/>
          <w:w w:val="99"/>
          <w:position w:val="2"/>
        </w:rPr>
        <w:t>来</w:t>
      </w:r>
      <w:r>
        <w:rPr>
          <w:spacing w:val="-1"/>
          <w:w w:val="99"/>
          <w:position w:val="2"/>
        </w:rPr>
        <w:t>制</w:t>
      </w:r>
      <w:r>
        <w:rPr>
          <w:w w:val="99"/>
          <w:position w:val="2"/>
        </w:rPr>
        <w:t>取</w:t>
      </w:r>
      <w:r>
        <w:rPr>
          <w:spacing w:val="-50"/>
          <w:position w:val="2"/>
        </w:rPr>
        <w:t xml:space="preserve"> </w:t>
      </w:r>
      <w:r>
        <w:rPr>
          <w:rFonts w:ascii="Times New Roman" w:hAnsi="Times New Roman" w:eastAsia="Times New Roman"/>
          <w:spacing w:val="-2"/>
          <w:w w:val="99"/>
          <w:position w:val="2"/>
        </w:rPr>
        <w:t>Mg</w:t>
      </w:r>
      <w:r>
        <w:rPr>
          <w:rFonts w:ascii="Times New Roman" w:hAnsi="Times New Roman" w:eastAsia="Times New Roman"/>
          <w:spacing w:val="2"/>
          <w:w w:val="99"/>
          <w:position w:val="2"/>
        </w:rPr>
        <w:t>C</w:t>
      </w:r>
      <w:r>
        <w:rPr>
          <w:rFonts w:ascii="Times New Roman" w:hAnsi="Times New Roman" w:eastAsia="Times New Roman"/>
          <w:spacing w:val="1"/>
          <w:w w:val="99"/>
          <w:position w:val="2"/>
        </w:rPr>
        <w:t>l</w:t>
      </w:r>
      <w:r>
        <w:rPr>
          <w:rFonts w:ascii="Times New Roman" w:hAnsi="Times New Roman" w:eastAsia="Times New Roman"/>
          <w:spacing w:val="-2"/>
          <w:w w:val="105"/>
          <w:sz w:val="13"/>
        </w:rPr>
        <w:t>2</w:t>
      </w:r>
      <w:r>
        <w:rPr>
          <w:w w:val="99"/>
          <w:position w:val="2"/>
        </w:rPr>
        <w:t>。</w:t>
      </w:r>
      <w:r>
        <w:rPr>
          <w:spacing w:val="-1"/>
          <w:w w:val="99"/>
        </w:rPr>
        <w:t>这</w:t>
      </w:r>
      <w:r>
        <w:rPr>
          <w:spacing w:val="2"/>
          <w:w w:val="99"/>
        </w:rPr>
        <w:t>样</w:t>
      </w:r>
      <w:r>
        <w:rPr>
          <w:spacing w:val="-1"/>
          <w:w w:val="99"/>
        </w:rPr>
        <w:t>做</w:t>
      </w:r>
      <w:r>
        <w:rPr>
          <w:spacing w:val="2"/>
          <w:w w:val="99"/>
        </w:rPr>
        <w:t>的</w:t>
      </w:r>
      <w:r>
        <w:rPr>
          <w:spacing w:val="-1"/>
          <w:w w:val="99"/>
        </w:rPr>
        <w:t>目</w:t>
      </w:r>
      <w:r>
        <w:rPr>
          <w:spacing w:val="2"/>
          <w:w w:val="99"/>
        </w:rPr>
        <w:t>的是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w w:val="99"/>
        </w:rPr>
        <w:t>。</w:t>
      </w:r>
    </w:p>
    <w:p>
      <w:pPr>
        <w:pStyle w:val="2"/>
        <w:tabs>
          <w:tab w:val="left" w:pos="2918"/>
        </w:tabs>
        <w:spacing w:line="338" w:lineRule="auto"/>
        <w:ind w:right="344" w:firstLine="420"/>
      </w:pPr>
      <w:r>
        <w:rPr>
          <w:spacing w:val="2"/>
          <w:w w:val="99"/>
        </w:rPr>
        <w:t>③</w:t>
      </w:r>
      <w:r>
        <w:rPr>
          <w:spacing w:val="-1"/>
          <w:w w:val="99"/>
        </w:rPr>
        <w:t>小</w:t>
      </w:r>
      <w:r>
        <w:rPr>
          <w:spacing w:val="2"/>
          <w:w w:val="99"/>
        </w:rPr>
        <w:t>雪</w:t>
      </w:r>
      <w:r>
        <w:rPr>
          <w:spacing w:val="-1"/>
          <w:w w:val="99"/>
        </w:rPr>
        <w:t>同</w:t>
      </w:r>
      <w:r>
        <w:rPr>
          <w:spacing w:val="2"/>
          <w:w w:val="99"/>
        </w:rPr>
        <w:t>学</w:t>
      </w:r>
      <w:r>
        <w:rPr>
          <w:spacing w:val="-1"/>
          <w:w w:val="99"/>
        </w:rPr>
        <w:t>在</w:t>
      </w:r>
      <w:r>
        <w:rPr>
          <w:spacing w:val="2"/>
          <w:w w:val="99"/>
        </w:rPr>
        <w:t>实</w:t>
      </w:r>
      <w:r>
        <w:rPr>
          <w:spacing w:val="-1"/>
          <w:w w:val="99"/>
        </w:rPr>
        <w:t>验</w:t>
      </w:r>
      <w:r>
        <w:rPr>
          <w:spacing w:val="2"/>
          <w:w w:val="99"/>
        </w:rPr>
        <w:t>室</w:t>
      </w:r>
      <w:r>
        <w:rPr>
          <w:spacing w:val="-1"/>
          <w:w w:val="99"/>
        </w:rPr>
        <w:t>进</w:t>
      </w:r>
      <w:r>
        <w:rPr>
          <w:spacing w:val="2"/>
          <w:w w:val="99"/>
        </w:rPr>
        <w:t>行</w:t>
      </w:r>
      <w:r>
        <w:rPr>
          <w:spacing w:val="-1"/>
          <w:w w:val="99"/>
        </w:rPr>
        <w:t>海</w:t>
      </w:r>
      <w:r>
        <w:rPr>
          <w:spacing w:val="2"/>
          <w:w w:val="99"/>
        </w:rPr>
        <w:t>水</w:t>
      </w:r>
      <w:r>
        <w:rPr>
          <w:spacing w:val="-1"/>
          <w:w w:val="99"/>
        </w:rPr>
        <w:t>提</w:t>
      </w:r>
      <w:r>
        <w:rPr>
          <w:spacing w:val="2"/>
          <w:w w:val="99"/>
        </w:rPr>
        <w:t>镁</w:t>
      </w:r>
      <w:r>
        <w:rPr>
          <w:spacing w:val="-1"/>
          <w:w w:val="99"/>
        </w:rPr>
        <w:t>的</w:t>
      </w:r>
      <w:r>
        <w:rPr>
          <w:spacing w:val="2"/>
          <w:w w:val="99"/>
        </w:rPr>
        <w:t>模</w:t>
      </w:r>
      <w:r>
        <w:rPr>
          <w:spacing w:val="-1"/>
          <w:w w:val="99"/>
        </w:rPr>
        <w:t>拟</w:t>
      </w:r>
      <w:r>
        <w:rPr>
          <w:spacing w:val="2"/>
          <w:w w:val="99"/>
        </w:rPr>
        <w:t>实</w:t>
      </w:r>
      <w:r>
        <w:rPr>
          <w:spacing w:val="-1"/>
          <w:w w:val="99"/>
        </w:rPr>
        <w:t>验</w:t>
      </w:r>
      <w:r>
        <w:rPr>
          <w:spacing w:val="2"/>
          <w:w w:val="99"/>
        </w:rPr>
        <w:t>，</w:t>
      </w:r>
      <w:r>
        <w:rPr>
          <w:spacing w:val="-1"/>
          <w:w w:val="99"/>
        </w:rPr>
        <w:t>在</w:t>
      </w:r>
      <w:r>
        <w:rPr>
          <w:spacing w:val="2"/>
          <w:w w:val="99"/>
        </w:rPr>
        <w:t>过</w:t>
      </w:r>
      <w:r>
        <w:rPr>
          <w:spacing w:val="-1"/>
          <w:w w:val="99"/>
        </w:rPr>
        <w:t>滤</w:t>
      </w:r>
      <w:r>
        <w:rPr>
          <w:spacing w:val="2"/>
          <w:w w:val="99"/>
        </w:rPr>
        <w:t>操</w:t>
      </w:r>
      <w:r>
        <w:rPr>
          <w:spacing w:val="-1"/>
          <w:w w:val="99"/>
        </w:rPr>
        <w:t>作</w:t>
      </w:r>
      <w:r>
        <w:rPr>
          <w:spacing w:val="2"/>
          <w:w w:val="99"/>
        </w:rPr>
        <w:t>中</w:t>
      </w:r>
      <w:r>
        <w:rPr>
          <w:spacing w:val="-1"/>
          <w:w w:val="99"/>
        </w:rPr>
        <w:t>使</w:t>
      </w:r>
      <w:r>
        <w:rPr>
          <w:spacing w:val="2"/>
          <w:w w:val="99"/>
        </w:rPr>
        <w:t>用</w:t>
      </w:r>
      <w:r>
        <w:rPr>
          <w:spacing w:val="-1"/>
          <w:w w:val="99"/>
        </w:rPr>
        <w:t>了</w:t>
      </w:r>
      <w:r>
        <w:rPr>
          <w:spacing w:val="2"/>
          <w:w w:val="99"/>
        </w:rPr>
        <w:t>玻</w:t>
      </w:r>
      <w:r>
        <w:rPr>
          <w:spacing w:val="-1"/>
          <w:w w:val="99"/>
        </w:rPr>
        <w:t>璃</w:t>
      </w:r>
      <w:r>
        <w:rPr>
          <w:spacing w:val="2"/>
          <w:w w:val="99"/>
        </w:rPr>
        <w:t>棒</w:t>
      </w:r>
      <w:r>
        <w:rPr>
          <w:spacing w:val="-1"/>
          <w:w w:val="99"/>
        </w:rPr>
        <w:t>，</w:t>
      </w:r>
      <w:r>
        <w:rPr>
          <w:spacing w:val="2"/>
          <w:w w:val="99"/>
        </w:rPr>
        <w:t>其</w:t>
      </w:r>
      <w:r>
        <w:rPr>
          <w:w w:val="99"/>
        </w:rPr>
        <w:t>作</w:t>
      </w:r>
      <w:r>
        <w:rPr>
          <w:spacing w:val="-1"/>
          <w:w w:val="99"/>
        </w:rPr>
        <w:t>用</w:t>
      </w:r>
      <w:r>
        <w:rPr>
          <w:spacing w:val="1"/>
          <w:w w:val="99"/>
        </w:rPr>
        <w:t>是</w:t>
      </w:r>
      <w:r>
        <w:rPr>
          <w:rFonts w:ascii="Times New Roman" w:hAnsi="Times New Roman" w:eastAsia="Times New Roman"/>
          <w:w w:val="99"/>
          <w:u w:val="single"/>
        </w:rPr>
        <w:t xml:space="preserve"> </w:t>
      </w:r>
      <w:r>
        <w:rPr>
          <w:rFonts w:ascii="Times New Roman" w:hAnsi="Times New Roman" w:eastAsia="Times New Roman"/>
          <w:u w:val="single"/>
        </w:rPr>
        <w:tab/>
      </w:r>
      <w:r>
        <w:rPr>
          <w:w w:val="99"/>
        </w:rPr>
        <w:t>。</w:t>
      </w:r>
    </w:p>
    <w:p>
      <w:pPr>
        <w:pStyle w:val="2"/>
        <w:tabs>
          <w:tab w:val="left" w:pos="7958"/>
        </w:tabs>
        <w:spacing w:line="266" w:lineRule="exact"/>
        <w:ind w:left="712"/>
      </w:pPr>
      <w:r>
        <w:rPr>
          <w:w w:val="95"/>
        </w:rPr>
        <w:t>④流程图中发生分解反应的化学方程式</w:t>
      </w:r>
      <w:r>
        <w:rPr>
          <w:spacing w:val="-10"/>
          <w:w w:val="95"/>
        </w:rPr>
        <w:t>为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10"/>
        </w:rPr>
        <w:t>。</w:t>
      </w:r>
    </w:p>
    <w:p>
      <w:pPr>
        <w:pStyle w:val="8"/>
        <w:numPr>
          <w:ilvl w:val="0"/>
          <w:numId w:val="4"/>
        </w:numPr>
        <w:tabs>
          <w:tab w:val="left" w:pos="1240"/>
        </w:tabs>
        <w:spacing w:before="105" w:after="0" w:line="338" w:lineRule="auto"/>
        <w:ind w:left="292" w:right="4304" w:firstLine="420"/>
        <w:jc w:val="left"/>
        <w:rPr>
          <w:sz w:val="21"/>
        </w:rPr>
      </w:pPr>
      <w:r>
        <w:drawing>
          <wp:anchor distT="0" distB="0" distL="0" distR="0" simplePos="0" relativeHeight="251669504" behindDoc="1" locked="0" layoutInCell="1" allowOverlap="1">
            <wp:simplePos x="0" y="0"/>
            <wp:positionH relativeFrom="page">
              <wp:posOffset>3320415</wp:posOffset>
            </wp:positionH>
            <wp:positionV relativeFrom="paragraph">
              <wp:posOffset>264795</wp:posOffset>
            </wp:positionV>
            <wp:extent cx="2295525" cy="2142490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21427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w w:val="99"/>
          <w:position w:val="2"/>
          <w:sz w:val="21"/>
        </w:rPr>
        <w:t>现有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eastAsia="Times New Roman"/>
          <w:spacing w:val="-2"/>
          <w:w w:val="99"/>
          <w:position w:val="2"/>
          <w:sz w:val="21"/>
        </w:rPr>
        <w:t>Mg</w:t>
      </w:r>
      <w:r>
        <w:rPr>
          <w:rFonts w:ascii="Times New Roman" w:eastAsia="Times New Roman"/>
          <w:spacing w:val="2"/>
          <w:w w:val="99"/>
          <w:position w:val="2"/>
          <w:sz w:val="21"/>
        </w:rPr>
        <w:t>C</w:t>
      </w:r>
      <w:r>
        <w:rPr>
          <w:rFonts w:ascii="Times New Roman" w:eastAsia="Times New Roman"/>
          <w:spacing w:val="1"/>
          <w:w w:val="99"/>
          <w:position w:val="2"/>
          <w:sz w:val="21"/>
        </w:rPr>
        <w:t>l</w:t>
      </w:r>
      <w:r>
        <w:rPr>
          <w:rFonts w:ascii="Times New Roman" w:eastAsia="Times New Roman"/>
          <w:w w:val="105"/>
          <w:sz w:val="13"/>
        </w:rPr>
        <w:t>2</w:t>
      </w:r>
      <w:r>
        <w:rPr>
          <w:rFonts w:ascii="Times New Roman" w:eastAsia="Times New Roman"/>
          <w:spacing w:val="-1"/>
          <w:sz w:val="13"/>
        </w:rPr>
        <w:t xml:space="preserve"> </w:t>
      </w:r>
      <w:r>
        <w:rPr>
          <w:w w:val="99"/>
          <w:position w:val="2"/>
          <w:sz w:val="21"/>
        </w:rPr>
        <w:t>和</w:t>
      </w:r>
      <w:r>
        <w:rPr>
          <w:spacing w:val="-50"/>
          <w:position w:val="2"/>
          <w:sz w:val="21"/>
        </w:rPr>
        <w:t xml:space="preserve"> </w:t>
      </w:r>
      <w:r>
        <w:rPr>
          <w:rFonts w:ascii="Times New Roman" w:eastAsia="Times New Roman"/>
          <w:w w:val="99"/>
          <w:position w:val="2"/>
          <w:sz w:val="21"/>
        </w:rPr>
        <w:t>K</w:t>
      </w:r>
      <w:r>
        <w:rPr>
          <w:rFonts w:ascii="Times New Roman" w:eastAsia="Times New Roman"/>
          <w:spacing w:val="-1"/>
          <w:w w:val="99"/>
          <w:position w:val="2"/>
          <w:sz w:val="21"/>
        </w:rPr>
        <w:t>C</w:t>
      </w:r>
      <w:r>
        <w:rPr>
          <w:rFonts w:ascii="Times New Roman" w:eastAsia="Times New Roman"/>
          <w:w w:val="99"/>
          <w:position w:val="2"/>
          <w:sz w:val="21"/>
        </w:rPr>
        <w:t>l</w:t>
      </w:r>
      <w:r>
        <w:rPr>
          <w:rFonts w:ascii="Times New Roman" w:eastAsia="Times New Roman"/>
          <w:spacing w:val="2"/>
          <w:position w:val="2"/>
          <w:sz w:val="21"/>
        </w:rPr>
        <w:t xml:space="preserve"> </w:t>
      </w:r>
      <w:r>
        <w:rPr>
          <w:spacing w:val="-1"/>
          <w:w w:val="99"/>
          <w:position w:val="2"/>
          <w:sz w:val="21"/>
        </w:rPr>
        <w:t xml:space="preserve">的固体混合物 </w:t>
      </w:r>
      <w:r>
        <w:rPr>
          <w:rFonts w:ascii="Times New Roman" w:eastAsia="Times New Roman"/>
          <w:spacing w:val="1"/>
          <w:w w:val="99"/>
          <w:sz w:val="21"/>
        </w:rPr>
        <w:t>15g</w:t>
      </w:r>
      <w:r>
        <w:rPr>
          <w:spacing w:val="1"/>
          <w:w w:val="99"/>
          <w:sz w:val="21"/>
        </w:rPr>
        <w:t>，将其全部放入一洁净的烧杯中，然后</w:t>
      </w:r>
      <w:r>
        <w:rPr>
          <w:spacing w:val="-14"/>
          <w:w w:val="99"/>
          <w:sz w:val="21"/>
        </w:rPr>
        <w:t>加入足量蒸馏水，搅拌，固体物质完全溶解。</w:t>
      </w:r>
      <w:r>
        <w:rPr>
          <w:spacing w:val="6"/>
          <w:w w:val="99"/>
          <w:sz w:val="21"/>
        </w:rPr>
        <w:t>再向烧杯中逐滴加入溶质质量分数为</w:t>
      </w:r>
      <w:r>
        <w:rPr>
          <w:spacing w:val="-46"/>
          <w:sz w:val="21"/>
        </w:rPr>
        <w:t xml:space="preserve"> </w:t>
      </w:r>
      <w:r>
        <w:rPr>
          <w:rFonts w:ascii="Times New Roman" w:eastAsia="Times New Roman"/>
          <w:spacing w:val="1"/>
          <w:w w:val="99"/>
          <w:sz w:val="21"/>
        </w:rPr>
        <w:t>16</w:t>
      </w:r>
      <w:r>
        <w:rPr>
          <w:rFonts w:ascii="Times New Roman" w:eastAsia="Times New Roman"/>
          <w:w w:val="99"/>
          <w:sz w:val="21"/>
        </w:rPr>
        <w:t>%</w:t>
      </w:r>
      <w:r>
        <w:rPr>
          <w:w w:val="99"/>
          <w:sz w:val="21"/>
        </w:rPr>
        <w:t>的</w:t>
      </w:r>
      <w:r>
        <w:rPr>
          <w:spacing w:val="-43"/>
          <w:sz w:val="21"/>
        </w:rPr>
        <w:t xml:space="preserve"> </w:t>
      </w:r>
      <w:r>
        <w:rPr>
          <w:rFonts w:ascii="Times New Roman" w:eastAsia="Times New Roman"/>
          <w:w w:val="99"/>
          <w:sz w:val="21"/>
        </w:rPr>
        <w:t>NaOH</w:t>
      </w:r>
      <w:r>
        <w:rPr>
          <w:rFonts w:ascii="Times New Roman" w:eastAsia="Times New Roman"/>
          <w:spacing w:val="5"/>
          <w:sz w:val="21"/>
        </w:rPr>
        <w:t xml:space="preserve"> </w:t>
      </w:r>
      <w:r>
        <w:rPr>
          <w:spacing w:val="5"/>
          <w:w w:val="99"/>
          <w:sz w:val="21"/>
        </w:rPr>
        <w:t>溶液，滴入</w:t>
      </w:r>
      <w:r>
        <w:rPr>
          <w:spacing w:val="-43"/>
          <w:sz w:val="21"/>
        </w:rPr>
        <w:t xml:space="preserve"> </w:t>
      </w:r>
      <w:r>
        <w:rPr>
          <w:rFonts w:ascii="Times New Roman" w:eastAsia="Times New Roman"/>
          <w:w w:val="99"/>
          <w:sz w:val="21"/>
        </w:rPr>
        <w:t>NaOH</w:t>
      </w:r>
      <w:r>
        <w:rPr>
          <w:rFonts w:ascii="Times New Roman" w:eastAsia="Times New Roman"/>
          <w:spacing w:val="10"/>
          <w:sz w:val="21"/>
        </w:rPr>
        <w:t xml:space="preserve"> </w:t>
      </w:r>
      <w:r>
        <w:rPr>
          <w:spacing w:val="5"/>
          <w:w w:val="99"/>
          <w:sz w:val="21"/>
        </w:rPr>
        <w:t>溶液的质量与</w:t>
      </w:r>
      <w:r>
        <w:rPr>
          <w:spacing w:val="-1"/>
          <w:w w:val="99"/>
          <w:sz w:val="21"/>
        </w:rPr>
        <w:t>生成沉淀的质量关系如图所示。试回答：</w:t>
      </w:r>
    </w:p>
    <w:p>
      <w:pPr>
        <w:pStyle w:val="2"/>
        <w:tabs>
          <w:tab w:val="left" w:pos="1658"/>
        </w:tabs>
        <w:spacing w:line="336" w:lineRule="auto"/>
        <w:ind w:right="4409" w:firstLine="420"/>
        <w:jc w:val="both"/>
      </w:pPr>
      <w:r>
        <w:rPr>
          <w:w w:val="95"/>
        </w:rPr>
        <w:t>①当滴入</w:t>
      </w:r>
      <w:r>
        <w:rPr>
          <w:spacing w:val="-21"/>
          <w:w w:val="95"/>
        </w:rPr>
        <w:t xml:space="preserve"> </w:t>
      </w:r>
      <w:r>
        <w:rPr>
          <w:rFonts w:ascii="Times New Roman" w:hAnsi="Times New Roman" w:eastAsia="Times New Roman"/>
          <w:w w:val="95"/>
        </w:rPr>
        <w:t>NaOH</w:t>
      </w:r>
      <w:r>
        <w:rPr>
          <w:rFonts w:ascii="Times New Roman" w:hAnsi="Times New Roman" w:eastAsia="Times New Roman"/>
          <w:spacing w:val="23"/>
        </w:rPr>
        <w:t xml:space="preserve"> </w:t>
      </w:r>
      <w:r>
        <w:rPr>
          <w:w w:val="95"/>
        </w:rPr>
        <w:t>溶液</w:t>
      </w:r>
      <w:r>
        <w:rPr>
          <w:spacing w:val="-21"/>
          <w:w w:val="95"/>
        </w:rPr>
        <w:t xml:space="preserve"> </w:t>
      </w:r>
      <w:r>
        <w:rPr>
          <w:rFonts w:ascii="Times New Roman" w:hAnsi="Times New Roman" w:eastAsia="Times New Roman"/>
          <w:w w:val="95"/>
        </w:rPr>
        <w:t>80g</w:t>
      </w:r>
      <w:r>
        <w:rPr>
          <w:rFonts w:ascii="Times New Roman" w:hAnsi="Times New Roman" w:eastAsia="Times New Roman"/>
          <w:spacing w:val="26"/>
        </w:rPr>
        <w:t xml:space="preserve"> </w:t>
      </w:r>
      <w:r>
        <w:rPr>
          <w:spacing w:val="-80"/>
          <w:w w:val="95"/>
        </w:rPr>
        <w:t>时</w:t>
      </w:r>
      <w:r>
        <w:rPr>
          <w:w w:val="95"/>
        </w:rPr>
        <w:t>（即图中</w:t>
      </w:r>
      <w:r>
        <w:rPr>
          <w:spacing w:val="-21"/>
          <w:w w:val="95"/>
        </w:rPr>
        <w:t xml:space="preserve"> </w:t>
      </w:r>
      <w:r>
        <w:rPr>
          <w:rFonts w:ascii="Times New Roman" w:hAnsi="Times New Roman" w:eastAsia="Times New Roman"/>
          <w:w w:val="95"/>
        </w:rPr>
        <w:t>B</w:t>
      </w:r>
      <w:r>
        <w:rPr>
          <w:spacing w:val="-2"/>
          <w:w w:val="95"/>
        </w:rPr>
        <w:t>点），烧杯中溶液里一定大量存在的阳离子</w:t>
      </w:r>
      <w:r>
        <w:rPr>
          <w:spacing w:val="-10"/>
        </w:rPr>
        <w:t>为</w:t>
      </w:r>
      <w:r>
        <w:rPr>
          <w:rFonts w:ascii="Times New Roman" w:hAnsi="Times New Roman" w:eastAsia="Times New Roman"/>
          <w:u w:val="single"/>
        </w:rPr>
        <w:tab/>
      </w:r>
      <w:r>
        <w:rPr>
          <w:spacing w:val="-2"/>
        </w:rPr>
        <w:t>（填离子符号）。</w:t>
      </w:r>
    </w:p>
    <w:p>
      <w:pPr>
        <w:pStyle w:val="2"/>
        <w:ind w:left="712"/>
        <w:jc w:val="both"/>
        <w:rPr>
          <w:rFonts w:ascii="Times New Roman" w:hAnsi="Times New Roman" w:eastAsia="Times New Roman"/>
        </w:rPr>
      </w:pPr>
      <w:r>
        <w:rPr>
          <w:spacing w:val="-5"/>
          <w:w w:val="95"/>
        </w:rPr>
        <w:t xml:space="preserve">②当滴入 </w:t>
      </w:r>
      <w:r>
        <w:rPr>
          <w:rFonts w:ascii="Times New Roman" w:hAnsi="Times New Roman" w:eastAsia="Times New Roman"/>
          <w:w w:val="95"/>
        </w:rPr>
        <w:t>NaOH</w:t>
      </w:r>
      <w:r>
        <w:rPr>
          <w:rFonts w:ascii="Times New Roman" w:hAnsi="Times New Roman" w:eastAsia="Times New Roman"/>
          <w:spacing w:val="31"/>
        </w:rPr>
        <w:t xml:space="preserve"> </w:t>
      </w:r>
      <w:r>
        <w:rPr>
          <w:spacing w:val="-8"/>
          <w:w w:val="95"/>
        </w:rPr>
        <w:t xml:space="preserve">溶液 </w:t>
      </w:r>
      <w:r>
        <w:rPr>
          <w:rFonts w:ascii="Times New Roman" w:hAnsi="Times New Roman" w:eastAsia="Times New Roman"/>
          <w:w w:val="95"/>
        </w:rPr>
        <w:t>50g</w:t>
      </w:r>
      <w:r>
        <w:rPr>
          <w:rFonts w:ascii="Times New Roman" w:hAnsi="Times New Roman" w:eastAsia="Times New Roman"/>
          <w:spacing w:val="27"/>
        </w:rPr>
        <w:t xml:space="preserve"> </w:t>
      </w:r>
      <w:r>
        <w:rPr>
          <w:spacing w:val="-92"/>
          <w:w w:val="95"/>
        </w:rPr>
        <w:t>时</w:t>
      </w:r>
      <w:r>
        <w:rPr>
          <w:w w:val="95"/>
        </w:rPr>
        <w:t>（即</w:t>
      </w:r>
      <w:r>
        <w:rPr>
          <w:spacing w:val="-8"/>
          <w:w w:val="95"/>
        </w:rPr>
        <w:t xml:space="preserve">图中 </w:t>
      </w:r>
      <w:r>
        <w:rPr>
          <w:rFonts w:ascii="Times New Roman" w:hAnsi="Times New Roman" w:eastAsia="Times New Roman"/>
          <w:spacing w:val="-10"/>
          <w:w w:val="95"/>
        </w:rPr>
        <w:t>A</w:t>
      </w:r>
    </w:p>
    <w:p>
      <w:pPr>
        <w:pStyle w:val="2"/>
        <w:spacing w:before="108" w:line="336" w:lineRule="auto"/>
        <w:ind w:right="272"/>
        <w:jc w:val="both"/>
        <w:sectPr>
          <w:pgSz w:w="10320" w:h="14580"/>
          <w:pgMar w:top="1080" w:right="860" w:bottom="1200" w:left="840" w:header="454" w:footer="1018" w:gutter="0"/>
          <w:cols w:space="720" w:num="1"/>
        </w:sectPr>
      </w:pPr>
      <w:r>
        <w:rPr>
          <w:w w:val="95"/>
        </w:rPr>
        <w:t>点），恰好完全反应，试通过计算，求原</w:t>
      </w:r>
      <w:r>
        <w:rPr>
          <w:spacing w:val="18"/>
        </w:rPr>
        <w:t xml:space="preserve"> </w:t>
      </w:r>
      <w:r>
        <w:rPr>
          <w:rFonts w:ascii="Times New Roman" w:eastAsia="Times New Roman"/>
          <w:w w:val="95"/>
        </w:rPr>
        <w:t>15g</w:t>
      </w:r>
      <w:r>
        <w:rPr>
          <w:rFonts w:ascii="Times New Roman" w:eastAsia="Times New Roman"/>
          <w:spacing w:val="63"/>
        </w:rPr>
        <w:t xml:space="preserve"> </w:t>
      </w:r>
      <w:r>
        <w:rPr>
          <w:w w:val="95"/>
        </w:rPr>
        <w:t>固体混合物中</w:t>
      </w:r>
      <w:r>
        <w:rPr>
          <w:spacing w:val="18"/>
        </w:rPr>
        <w:t xml:space="preserve"> </w:t>
      </w:r>
      <w:r>
        <w:rPr>
          <w:rFonts w:ascii="Times New Roman" w:eastAsia="Times New Roman"/>
          <w:w w:val="95"/>
        </w:rPr>
        <w:t>KCl</w:t>
      </w:r>
      <w:r>
        <w:rPr>
          <w:rFonts w:ascii="Times New Roman" w:eastAsia="Times New Roman"/>
          <w:spacing w:val="70"/>
        </w:rPr>
        <w:t xml:space="preserve"> </w:t>
      </w:r>
      <w:r>
        <w:rPr>
          <w:w w:val="95"/>
        </w:rPr>
        <w:t>的质量（计算结果精确</w:t>
      </w:r>
      <w:r>
        <w:t>至</w:t>
      </w:r>
      <w:r>
        <w:rPr>
          <w:spacing w:val="-36"/>
        </w:rPr>
        <w:t xml:space="preserve"> </w:t>
      </w:r>
      <w:r>
        <w:rPr>
          <w:rFonts w:ascii="Times New Roman" w:eastAsia="Times New Roman"/>
        </w:rPr>
        <w:t>0.1g</w:t>
      </w:r>
      <w:r>
        <w:t>）。</w:t>
      </w:r>
    </w:p>
    <w:p>
      <w:bookmarkStart w:id="0" w:name="_GoBack"/>
      <w:bookmarkEnd w:id="0"/>
    </w:p>
    <w:sectPr>
      <w:pgSz w:w="1032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pict>
        <v:shape id="docshape3" o:spid="_x0000_s2069" o:spt="202" type="#_x0000_t202" style="position:absolute;left:0pt;margin-left:249.4pt;margin-top:666.6pt;height:12pt;width:17pt;mso-position-horizontal-relative:page;mso-position-vertical-relative:page;z-index:-25164697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Times New Roman"/>
                    <w:sz w:val="18"/>
                  </w:rPr>
                </w:pPr>
                <w:r>
                  <w:rPr>
                    <w:rFonts w:ascii="Times New Roman"/>
                    <w:sz w:val="18"/>
                  </w:rPr>
                  <w:t xml:space="preserve">- </w:t>
                </w:r>
                <w:r>
                  <w:rPr>
                    <w:rFonts w:ascii="Times New Roman"/>
                    <w:sz w:val="18"/>
                  </w:rP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rPr>
                    <w:rFonts w:ascii="Times New Roman"/>
                    <w:sz w:val="18"/>
                  </w:rPr>
                  <w:fldChar w:fldCharType="separate"/>
                </w:r>
                <w:r>
                  <w:rPr>
                    <w:rFonts w:ascii="Times New Roman"/>
                    <w:sz w:val="18"/>
                  </w:rPr>
                  <w:t>1</w:t>
                </w:r>
                <w:r>
                  <w:rPr>
                    <w:rFonts w:ascii="Times New Roman"/>
                    <w:sz w:val="18"/>
                  </w:rPr>
                  <w:fldChar w:fldCharType="end"/>
                </w:r>
                <w:r>
                  <w:rPr>
                    <w:rFonts w:ascii="Times New Roman"/>
                    <w:spacing w:val="-1"/>
                    <w:sz w:val="18"/>
                  </w:rPr>
                  <w:t xml:space="preserve"> </w:t>
                </w:r>
                <w:r>
                  <w:rPr>
                    <w:rFonts w:ascii="Times New Roman"/>
                    <w:spacing w:val="-10"/>
                    <w:sz w:val="18"/>
                  </w:rPr>
                  <w:t>-</w:t>
                </w:r>
              </w:p>
            </w:txbxContent>
          </v:textbox>
        </v:shape>
      </w:pict>
    </w:r>
    <w:r>
      <w:pict>
        <v:shape id="docshape4" o:spid="_x0000_s2070" o:spt="202" type="#_x0000_t202" style="position:absolute;left:0pt;margin-left:55.6pt;margin-top:667.6pt;height:11pt;width:56pt;mso-position-horizontal-relative:page;mso-position-vertical-relative:page;z-index:-25163673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20" w:lineRule="exact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pacing w:val="-2"/>
                    <w:sz w:val="18"/>
                  </w:rPr>
                  <w:t>化学期末试题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7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72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3" o:spid="_x0000_s207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4" o:spid="_x0000_s2074" o:spt="75" alt="学科网 zxxk.com" type="#_x0000_t75" style="position:absolute;left:0pt;margin-left:64.05pt;margin-top:-20.75pt;height:0.05pt;width:0.0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5" o:spid="_x0000_s207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6" o:spid="_x0000_s2076" o:spt="75" alt="学科网 zxxk.com" type="#_x0000_t75" style="position:absolute;left:0pt;margin-left:64.05pt;margin-top:-20.75pt;height:0.05pt;width:0.0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7" o:spid="_x0000_s207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8" o:spid="_x0000_s2078" o:spt="75" alt="学科网 zxxk.com" type="#_x0000_t75" style="position:absolute;left:0pt;margin-left:64.05pt;margin-top:-20.75pt;height:0.05pt;width:0.05pt;z-index:2516838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79" o:spid="_x0000_s207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0" o:spid="_x0000_s2080" o:spt="75" alt="学科网 zxxk.com" type="#_x0000_t75" style="position:absolute;left:0pt;margin-left:64.05pt;margin-top:-20.75pt;height:0.05pt;width:0.05pt;z-index:2516848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81" o:spid="_x0000_s2081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2" o:spid="_x0000_s2082" o:spt="75" alt="学科网 zxxk.com" type="#_x0000_t75" style="position:absolute;left:0pt;margin-left:64.05pt;margin-top:-20.75pt;height:0.05pt;width:0.05pt;z-index:2516858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83" o:spid="_x0000_s2083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4" o:spid="_x0000_s2084" o:spt="75" alt="学科网 zxxk.com" type="#_x0000_t75" style="position:absolute;left:0pt;margin-left:64.05pt;margin-top:-20.75pt;height:0.05pt;width:0.05pt;z-index:2516869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85" o:spid="_x0000_s2085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6" o:spid="_x0000_s2086" o:spt="75" alt="学科网 zxxk.com" type="#_x0000_t75" style="position:absolute;left:0pt;margin-left:64.05pt;margin-top:-20.75pt;height:0.05pt;width:0.05pt;z-index:2516879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87" o:spid="_x0000_s2087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8" o:spid="_x0000_s2088" o:spt="75" alt="学科网 zxxk.com" type="#_x0000_t75" style="position:absolute;left:0pt;margin-left:64.05pt;margin-top:-20.75pt;height:0.05pt;width:0.05pt;z-index:2516889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  <w:r>
      <w:pict>
        <v:shape id="docshape1" o:spid="_x0000_s2049" o:spt="202" type="#_x0000_t202" style="position:absolute;left:0pt;margin-left:71pt;margin-top:21.65pt;height:15.7pt;width:98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94" w:lineRule="exact"/>
                  <w:ind w:left="20" w:right="0" w:firstLine="0"/>
                  <w:jc w:val="left"/>
                  <w:rPr>
                    <w:sz w:val="24"/>
                  </w:rPr>
                </w:pPr>
              </w:p>
            </w:txbxContent>
          </v:textbox>
        </v:shape>
      </w:pict>
    </w:r>
    <w:r>
      <w:pict>
        <v:shape id="docshape2" o:spid="_x0000_s2050" o:spt="202" type="#_x0000_t202" style="position:absolute;left:0pt;margin-left:359pt;margin-top:21.65pt;height:15.7pt;width:86pt;mso-position-horizontal-relative:page;mso-position-vertical-relative:page;z-index:-25164800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0" w:line="294" w:lineRule="exact"/>
                  <w:ind w:left="20" w:right="0" w:firstLine="0"/>
                  <w:jc w:val="left"/>
                  <w:rPr>
                    <w:sz w:val="24"/>
                  </w:rPr>
                </w:pPr>
              </w:p>
            </w:txbxContent>
          </v:textbox>
        </v:shape>
      </w:pict>
    </w:r>
  </w:p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</w:rPr>
    </w:pPr>
    <w:r>
      <w:pict>
        <v:shape id="图片 4" o:spid="_x0000_s2051" o:spt="75" alt="学科网 zxxk.com" type="#_x0000_t75" style="position:absolute;left:0pt;margin-left:351pt;margin-top:8.45pt;height:0.75pt;width:0.7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715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5" o:spid="_x0000_s2055" o:spt="75" alt="学科网 zxxk.com" type="#_x0000_t75" style="position:absolute;left:0pt;margin-left:351pt;margin-top:8.45pt;height:0.75pt;width:0.75pt;z-index:25167257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7" o:spid="_x0000_s2057" o:spt="75" alt="学科网 zxxk.com" type="#_x0000_t75" style="position:absolute;left:0pt;margin-left:351pt;margin-top:8.45pt;height:0.75pt;width:0.7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9" o:spid="_x0000_s2059" o:spt="75" alt="学科网 zxxk.com" type="#_x0000_t75" style="position:absolute;left:0pt;margin-left:351pt;margin-top:8.45pt;height:0.75pt;width:0.7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1" o:spid="_x0000_s2061" o:spt="75" alt="学科网 zxxk.com" type="#_x0000_t75" style="position:absolute;left:0pt;margin-left:351pt;margin-top:8.45pt;height:0.75pt;width:0.7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3" o:spid="_x0000_s2063" o:spt="75" alt="学科网 zxxk.com" type="#_x0000_t75" style="position:absolute;left:0pt;margin-left:351pt;margin-top:8.45pt;height:0.75pt;width:0.7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5" o:spid="_x0000_s2065" o:spt="75" alt="学科网 zxxk.com" type="#_x0000_t75" style="position:absolute;left:0pt;margin-left:351pt;margin-top:8.45pt;height:0.75pt;width:0.7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7" o:spid="_x0000_s2067" o:spt="75" alt="学科网 zxxk.com" type="#_x0000_t75" style="position:absolute;left:0pt;margin-left:351pt;margin-top:8.45pt;height:0.75pt;width:0.7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F205925"/>
    <w:multiLevelType w:val="multilevel"/>
    <w:tmpl w:val="BF205925"/>
    <w:lvl w:ilvl="0" w:tentative="0">
      <w:start w:val="1"/>
      <w:numFmt w:val="decimal"/>
      <w:lvlText w:val="（%1）"/>
      <w:lvlJc w:val="left"/>
      <w:pPr>
        <w:ind w:left="292" w:hanging="527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-8"/>
        <w:w w:val="99"/>
        <w:sz w:val="19"/>
        <w:szCs w:val="19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131" w:hanging="527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963" w:hanging="527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795" w:hanging="527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627" w:hanging="527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459" w:hanging="527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291" w:hanging="527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23" w:hanging="527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55" w:hanging="527"/>
      </w:pPr>
      <w:rPr>
        <w:rFonts w:hint="default"/>
        <w:lang w:val="en-US" w:eastAsia="zh-CN" w:bidi="ar-SA"/>
      </w:rPr>
    </w:lvl>
  </w:abstractNum>
  <w:abstractNum w:abstractNumId="1">
    <w:nsid w:val="CF092B84"/>
    <w:multiLevelType w:val="multilevel"/>
    <w:tmpl w:val="CF092B84"/>
    <w:lvl w:ilvl="0" w:tentative="0">
      <w:start w:val="7"/>
      <w:numFmt w:val="decimal"/>
      <w:lvlText w:val="%1."/>
      <w:lvlJc w:val="left"/>
      <w:pPr>
        <w:ind w:left="292" w:hanging="316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46"/>
        <w:w w:val="99"/>
        <w:sz w:val="19"/>
        <w:szCs w:val="19"/>
        <w:lang w:val="en-US" w:eastAsia="zh-CN" w:bidi="ar-SA"/>
      </w:rPr>
    </w:lvl>
    <w:lvl w:ilvl="1" w:tentative="0">
      <w:start w:val="1"/>
      <w:numFmt w:val="upperLetter"/>
      <w:lvlText w:val="%2."/>
      <w:lvlJc w:val="left"/>
      <w:pPr>
        <w:ind w:left="504" w:hanging="3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9"/>
        <w:sz w:val="19"/>
        <w:szCs w:val="19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860" w:hanging="36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900" w:hanging="36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1240" w:hanging="36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2469" w:hanging="36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3699" w:hanging="36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4929" w:hanging="36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159" w:hanging="362"/>
      </w:pPr>
      <w:rPr>
        <w:rFonts w:hint="default"/>
        <w:lang w:val="en-US" w:eastAsia="zh-CN" w:bidi="ar-SA"/>
      </w:rPr>
    </w:lvl>
  </w:abstractNum>
  <w:abstractNum w:abstractNumId="2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609" w:hanging="317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1"/>
        <w:w w:val="99"/>
        <w:sz w:val="19"/>
        <w:szCs w:val="19"/>
        <w:lang w:val="en-US" w:eastAsia="zh-CN" w:bidi="ar-SA"/>
      </w:rPr>
    </w:lvl>
    <w:lvl w:ilvl="1" w:tentative="0">
      <w:start w:val="1"/>
      <w:numFmt w:val="upperLetter"/>
      <w:lvlText w:val="%2."/>
      <w:lvlJc w:val="left"/>
      <w:pPr>
        <w:ind w:left="865" w:hanging="36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-1"/>
        <w:w w:val="99"/>
        <w:sz w:val="19"/>
        <w:szCs w:val="19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860" w:hanging="362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1829" w:hanging="362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2799" w:hanging="362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3769" w:hanging="362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4739" w:hanging="362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5709" w:hanging="362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679" w:hanging="362"/>
      </w:pPr>
      <w:rPr>
        <w:rFonts w:hint="default"/>
        <w:lang w:val="en-US" w:eastAsia="zh-CN" w:bidi="ar-SA"/>
      </w:rPr>
    </w:lvl>
  </w:abstractNum>
  <w:abstractNum w:abstractNumId="3">
    <w:nsid w:val="59ADCABA"/>
    <w:multiLevelType w:val="multilevel"/>
    <w:tmpl w:val="59ADCABA"/>
    <w:lvl w:ilvl="0" w:tentative="0">
      <w:start w:val="1"/>
      <w:numFmt w:val="decimal"/>
      <w:lvlText w:val="（%1）"/>
      <w:lvlJc w:val="left"/>
      <w:pPr>
        <w:ind w:left="292" w:hanging="527"/>
        <w:jc w:val="left"/>
      </w:pPr>
      <w:rPr>
        <w:rFonts w:hint="default" w:ascii="宋体" w:hAnsi="宋体" w:eastAsia="宋体" w:cs="宋体"/>
        <w:b w:val="0"/>
        <w:bCs w:val="0"/>
        <w:i w:val="0"/>
        <w:iCs w:val="0"/>
        <w:spacing w:val="-13"/>
        <w:w w:val="99"/>
        <w:sz w:val="19"/>
        <w:szCs w:val="19"/>
        <w:lang w:val="en-US" w:eastAsia="zh-CN" w:bidi="ar-SA"/>
      </w:rPr>
    </w:lvl>
    <w:lvl w:ilvl="1" w:tentative="0">
      <w:start w:val="0"/>
      <w:numFmt w:val="bullet"/>
      <w:lvlText w:val="•"/>
      <w:lvlJc w:val="left"/>
      <w:pPr>
        <w:ind w:left="1131" w:hanging="527"/>
      </w:pPr>
      <w:rPr>
        <w:rFonts w:hint="default"/>
        <w:lang w:val="en-US" w:eastAsia="zh-CN" w:bidi="ar-SA"/>
      </w:rPr>
    </w:lvl>
    <w:lvl w:ilvl="2" w:tentative="0">
      <w:start w:val="0"/>
      <w:numFmt w:val="bullet"/>
      <w:lvlText w:val="•"/>
      <w:lvlJc w:val="left"/>
      <w:pPr>
        <w:ind w:left="1963" w:hanging="527"/>
      </w:pPr>
      <w:rPr>
        <w:rFonts w:hint="default"/>
        <w:lang w:val="en-US" w:eastAsia="zh-CN" w:bidi="ar-SA"/>
      </w:rPr>
    </w:lvl>
    <w:lvl w:ilvl="3" w:tentative="0">
      <w:start w:val="0"/>
      <w:numFmt w:val="bullet"/>
      <w:lvlText w:val="•"/>
      <w:lvlJc w:val="left"/>
      <w:pPr>
        <w:ind w:left="2795" w:hanging="527"/>
      </w:pPr>
      <w:rPr>
        <w:rFonts w:hint="default"/>
        <w:lang w:val="en-US" w:eastAsia="zh-CN" w:bidi="ar-SA"/>
      </w:rPr>
    </w:lvl>
    <w:lvl w:ilvl="4" w:tentative="0">
      <w:start w:val="0"/>
      <w:numFmt w:val="bullet"/>
      <w:lvlText w:val="•"/>
      <w:lvlJc w:val="left"/>
      <w:pPr>
        <w:ind w:left="3627" w:hanging="527"/>
      </w:pPr>
      <w:rPr>
        <w:rFonts w:hint="default"/>
        <w:lang w:val="en-US" w:eastAsia="zh-CN" w:bidi="ar-SA"/>
      </w:rPr>
    </w:lvl>
    <w:lvl w:ilvl="5" w:tentative="0">
      <w:start w:val="0"/>
      <w:numFmt w:val="bullet"/>
      <w:lvlText w:val="•"/>
      <w:lvlJc w:val="left"/>
      <w:pPr>
        <w:ind w:left="4459" w:hanging="527"/>
      </w:pPr>
      <w:rPr>
        <w:rFonts w:hint="default"/>
        <w:lang w:val="en-US" w:eastAsia="zh-CN" w:bidi="ar-SA"/>
      </w:rPr>
    </w:lvl>
    <w:lvl w:ilvl="6" w:tentative="0">
      <w:start w:val="0"/>
      <w:numFmt w:val="bullet"/>
      <w:lvlText w:val="•"/>
      <w:lvlJc w:val="left"/>
      <w:pPr>
        <w:ind w:left="5291" w:hanging="527"/>
      </w:pPr>
      <w:rPr>
        <w:rFonts w:hint="default"/>
        <w:lang w:val="en-US" w:eastAsia="zh-CN" w:bidi="ar-SA"/>
      </w:rPr>
    </w:lvl>
    <w:lvl w:ilvl="7" w:tentative="0">
      <w:start w:val="0"/>
      <w:numFmt w:val="bullet"/>
      <w:lvlText w:val="•"/>
      <w:lvlJc w:val="left"/>
      <w:pPr>
        <w:ind w:left="6123" w:hanging="527"/>
      </w:pPr>
      <w:rPr>
        <w:rFonts w:hint="default"/>
        <w:lang w:val="en-US" w:eastAsia="zh-CN" w:bidi="ar-SA"/>
      </w:rPr>
    </w:lvl>
    <w:lvl w:ilvl="8" w:tentative="0">
      <w:start w:val="0"/>
      <w:numFmt w:val="bullet"/>
      <w:lvlText w:val="•"/>
      <w:lvlJc w:val="left"/>
      <w:pPr>
        <w:ind w:left="6955" w:hanging="527"/>
      </w:pPr>
      <w:rPr>
        <w:rFonts w:hint="default"/>
        <w:lang w:val="en-US" w:eastAsia="zh-CN" w:bidi="ar-SA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EwNTQ5NmVhYjE5YTcxYzFjNWJjMTU3MGEyYTI0ZjgifQ=="/>
  </w:docVars>
  <w:rsids>
    <w:rsidRoot w:val="00000000"/>
    <w:rsid w:val="004151FC"/>
    <w:rsid w:val="00C02FC6"/>
    <w:rsid w:val="0347275F"/>
    <w:rsid w:val="38D170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92"/>
    </w:pPr>
    <w:rPr>
      <w:rFonts w:ascii="宋体" w:hAnsi="宋体" w:eastAsia="宋体" w:cs="宋体"/>
      <w:sz w:val="21"/>
      <w:szCs w:val="21"/>
      <w:lang w:val="en-US" w:eastAsia="zh-CN" w:bidi="ar-SA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</w:rPr>
  </w:style>
  <w:style w:type="table" w:customStyle="1" w:styleId="7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pPr>
      <w:ind w:left="292"/>
    </w:pPr>
    <w:rPr>
      <w:rFonts w:ascii="宋体" w:hAnsi="宋体" w:eastAsia="宋体" w:cs="宋体"/>
      <w:lang w:val="en-US" w:eastAsia="zh-CN" w:bidi="ar-SA"/>
    </w:rPr>
  </w:style>
  <w:style w:type="paragraph" w:customStyle="1" w:styleId="9">
    <w:name w:val="Table Paragraph"/>
    <w:basedOn w:val="1"/>
    <w:qFormat/>
    <w:uiPriority w:val="1"/>
    <w:pPr>
      <w:spacing w:before="83"/>
      <w:ind w:left="277" w:right="275"/>
      <w:jc w:val="center"/>
    </w:pPr>
    <w:rPr>
      <w:rFonts w:ascii="Times New Roman" w:hAnsi="Times New Roman" w:eastAsia="Times New Roman" w:cs="Times New Roman"/>
      <w:lang w:val="en-US" w:eastAsia="zh-CN" w:bidi="ar-SA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3"/>
    <customShpInfo spid="_x0000_s2055"/>
    <customShpInfo spid="_x0000_s2057"/>
    <customShpInfo spid="_x0000_s2059"/>
    <customShpInfo spid="_x0000_s2061"/>
    <customShpInfo spid="_x0000_s2063"/>
    <customShpInfo spid="_x0000_s2065"/>
    <customShpInfo spid="_x0000_s2067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4680</Words>
  <Characters>5016</Characters>
  <Lines>0</Lines>
  <Paragraphs>0</Paragraphs>
  <TotalTime>2</TotalTime>
  <ScaleCrop>false</ScaleCrop>
  <LinksUpToDate>false</LinksUpToDate>
  <CharactersWithSpaces>5382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2023-01-04T03:26:00Z</dcterms:created>
  <dc:creator>Administrator</dc:creator>
  <cp:lastModifiedBy>Administrator</cp:lastModifiedBy>
  <dcterms:modified xsi:type="dcterms:W3CDTF">2023-01-04T11:59:38Z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