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1871"/>
          <w:tab w:val="left" w:pos="3407"/>
          <w:tab w:val="left" w:pos="4949"/>
          <w:tab w:val="left" w:pos="6599"/>
        </w:tabs>
        <w:jc w:val="center"/>
        <w:rPr>
          <w:rFonts w:eastAsia="黑体" w:cs="+mn-cs"/>
          <w:b/>
          <w:bCs/>
          <w:color w:val="000000"/>
          <w:kern w:val="24"/>
          <w:sz w:val="30"/>
          <w:szCs w:val="30"/>
        </w:rPr>
      </w:pPr>
      <w:r>
        <w:rPr>
          <w:rFonts w:hint="eastAsia" w:eastAsia="黑体" w:cs="+mn-cs"/>
          <w:b/>
          <w:bCs/>
          <w:color w:val="000000"/>
          <w:kern w:val="24"/>
          <w:sz w:val="30"/>
          <w:szCs w:val="30"/>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11176000</wp:posOffset>
            </wp:positionV>
            <wp:extent cx="393700" cy="431800"/>
            <wp:effectExtent l="0" t="0" r="6350" b="6350"/>
            <wp:wrapNone/>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6"/>
                    <a:stretch>
                      <a:fillRect/>
                    </a:stretch>
                  </pic:blipFill>
                  <pic:spPr>
                    <a:xfrm>
                      <a:off x="0" y="0"/>
                      <a:ext cx="393700" cy="431800"/>
                    </a:xfrm>
                    <a:prstGeom prst="rect">
                      <a:avLst/>
                    </a:prstGeom>
                  </pic:spPr>
                </pic:pic>
              </a:graphicData>
            </a:graphic>
          </wp:anchor>
        </w:drawing>
      </w:r>
      <w:bookmarkStart w:id="0" w:name="_Hlk107129213"/>
      <w:bookmarkStart w:id="1" w:name="_Hlk107469314"/>
      <w:r>
        <w:rPr>
          <w:rFonts w:hint="eastAsia" w:eastAsia="黑体" w:cs="+mn-cs"/>
          <w:b/>
          <w:bCs/>
          <w:color w:val="000000"/>
          <w:kern w:val="24"/>
          <w:sz w:val="30"/>
          <w:szCs w:val="30"/>
        </w:rPr>
        <w:t>第</w:t>
      </w:r>
      <w:r>
        <w:rPr>
          <w:rFonts w:eastAsia="黑体" w:cs="+mn-cs"/>
          <w:b/>
          <w:bCs/>
          <w:color w:val="000000"/>
          <w:kern w:val="24"/>
          <w:sz w:val="30"/>
          <w:szCs w:val="30"/>
        </w:rPr>
        <w:t>4</w:t>
      </w:r>
      <w:r>
        <w:rPr>
          <w:rFonts w:hint="eastAsia" w:eastAsia="黑体" w:cs="+mn-cs"/>
          <w:b/>
          <w:bCs/>
          <w:color w:val="000000"/>
          <w:kern w:val="24"/>
          <w:sz w:val="30"/>
          <w:szCs w:val="30"/>
        </w:rPr>
        <w:t>章</w:t>
      </w:r>
      <w:r>
        <w:rPr>
          <w:rFonts w:eastAsia="黑体" w:cs="+mn-cs"/>
          <w:b/>
          <w:bCs/>
          <w:color w:val="000000"/>
          <w:kern w:val="24"/>
          <w:sz w:val="30"/>
          <w:szCs w:val="30"/>
        </w:rPr>
        <w:t>　</w:t>
      </w:r>
      <w:r>
        <w:rPr>
          <w:rFonts w:hint="eastAsia" w:eastAsia="黑体" w:cs="+mn-cs"/>
          <w:b/>
          <w:bCs/>
          <w:color w:val="000000"/>
          <w:kern w:val="24"/>
          <w:sz w:val="30"/>
          <w:szCs w:val="30"/>
        </w:rPr>
        <w:t>几何图形初步</w:t>
      </w:r>
    </w:p>
    <w:p>
      <w:pPr>
        <w:widowControl/>
        <w:tabs>
          <w:tab w:val="left" w:pos="1871"/>
          <w:tab w:val="left" w:pos="3407"/>
          <w:tab w:val="left" w:pos="4949"/>
          <w:tab w:val="left" w:pos="6599"/>
        </w:tabs>
        <w:jc w:val="center"/>
        <w:rPr>
          <w:rFonts w:eastAsia="黑体" w:cs="+mn-cs"/>
          <w:b/>
          <w:bCs/>
          <w:color w:val="000000"/>
          <w:kern w:val="24"/>
          <w:sz w:val="30"/>
          <w:szCs w:val="30"/>
        </w:rPr>
      </w:pPr>
      <w:r>
        <w:rPr>
          <w:rFonts w:hint="eastAsia" w:eastAsia="黑体" w:cs="+mn-cs"/>
          <w:b/>
          <w:bCs/>
          <w:color w:val="000000"/>
          <w:kern w:val="24"/>
          <w:sz w:val="30"/>
          <w:szCs w:val="30"/>
        </w:rPr>
        <w:t>章末复习</w:t>
      </w:r>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知识网络</w:t>
      </w:r>
    </w:p>
    <w:p>
      <w:pPr>
        <w:widowControl/>
        <w:jc w:val="center"/>
        <w:rPr>
          <w:rFonts w:hAnsi="宋体"/>
          <w:kern w:val="0"/>
          <w:sz w:val="22"/>
          <w:szCs w:val="22"/>
        </w:rPr>
      </w:pPr>
      <w:r>
        <w:rPr>
          <w:rFonts w:hAnsi="宋体"/>
          <w:kern w:val="0"/>
          <w:sz w:val="22"/>
          <w:szCs w:val="22"/>
        </w:rPr>
        <w:drawing>
          <wp:inline distT="0" distB="0" distL="0" distR="0">
            <wp:extent cx="143510" cy="539750"/>
            <wp:effectExtent l="0" t="0" r="0" b="0"/>
            <wp:docPr id="674" name="image6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 name="image662.jpeg"/>
                    <pic:cNvPicPr>
                      <a:picLocks noChangeAspect="1"/>
                    </pic:cNvPicPr>
                  </pic:nvPicPr>
                  <pic:blipFill>
                    <a:blip r:embed="rId7" cstate="print"/>
                    <a:stretch>
                      <a:fillRect/>
                    </a:stretch>
                  </pic:blipFill>
                  <pic:spPr>
                    <a:xfrm>
                      <a:off x="0" y="0"/>
                      <a:ext cx="144000" cy="540000"/>
                    </a:xfrm>
                    <a:prstGeom prst="rect">
                      <a:avLst/>
                    </a:prstGeom>
                  </pic:spPr>
                </pic:pic>
              </a:graphicData>
            </a:graphic>
          </wp:inline>
        </w:drawing>
      </w:r>
      <m:oMath>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立体图形</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从不同方向看立体图形</m:t>
                            </m:r>
                            <m:ctrlPr>
                              <w:rPr>
                                <w:rFonts w:ascii="Cambria Math" w:hAnsi="Cambria Math"/>
                                <w:kern w:val="0"/>
                                <w:sz w:val="22"/>
                                <w:szCs w:val="22"/>
                              </w:rPr>
                            </m:ctrlPr>
                          </m:e>
                        </m:mr>
                        <m:mr>
                          <m:e>
                            <m:r>
                              <m:rPr>
                                <m:nor/>
                                <m:sty m:val="p"/>
                              </m:rPr>
                              <w:rPr>
                                <w:kern w:val="0"/>
                                <w:sz w:val="22"/>
                                <w:szCs w:val="22"/>
                              </w:rPr>
                              <m:t>立体图形的展开图</m:t>
                            </m:r>
                            <m:ctrlPr>
                              <w:rPr>
                                <w:rFonts w:ascii="Cambria Math" w:hAnsi="Cambria Math"/>
                                <w:kern w:val="0"/>
                                <w:sz w:val="22"/>
                                <w:szCs w:val="22"/>
                              </w:rPr>
                            </m:ctrlPr>
                          </m:e>
                        </m:mr>
                        <m:mr>
                          <m:e>
                            <m:r>
                              <m:rPr>
                                <m:nor/>
                                <m:sty m:val="p"/>
                              </m:rPr>
                              <w:rPr>
                                <w:kern w:val="0"/>
                                <w:sz w:val="22"/>
                                <w:szCs w:val="22"/>
                              </w:rPr>
                              <m:t>点、线、面、体:点动成线,线动成面,</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FF"/>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r>
                <m:e>
                  <m:r>
                    <m:rPr>
                      <m:nor/>
                      <m:sty m:val="p"/>
                    </m:rPr>
                    <w:rPr>
                      <w:kern w:val="0"/>
                      <w:sz w:val="22"/>
                      <w:szCs w:val="22"/>
                    </w:rPr>
                    <m:t>平面图形</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直线、射线、线段</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直线的性质:</m:t>
                                      </m:r>
                                      <m:bar>
                                        <m:barPr>
                                          <m:ctrlPr>
                                            <w:rPr>
                                              <w:rFonts w:ascii="Cambria Math" w:hAnsi="Cambria Math"/>
                                              <w:kern w:val="0"/>
                                              <w:sz w:val="22"/>
                                              <w:szCs w:val="22"/>
                                            </w:rPr>
                                          </m:ctrlPr>
                                        </m:barPr>
                                        <m:e>
                                          <m:r>
                                            <m:rPr>
                                              <m:nor/>
                                              <m:sty m:val="p"/>
                                            </m:rPr>
                                            <w:rPr>
                                              <w:kern w:val="0"/>
                                              <w:sz w:val="22"/>
                                              <w:szCs w:val="22"/>
                                            </w:rPr>
                                            <m:t>　　</m:t>
                                          </m:r>
                                          <m:ctrlPr>
                                            <w:rPr>
                                              <w:rFonts w:ascii="Cambria Math" w:hAnsi="Cambria Math"/>
                                              <w:kern w:val="0"/>
                                              <w:sz w:val="22"/>
                                              <w:szCs w:val="22"/>
                                            </w:rPr>
                                          </m:ctrlPr>
                                        </m:e>
                                      </m:bar>
                                      <m:r>
                                        <m:rPr>
                                          <m:nor/>
                                          <m:sty m:val="p"/>
                                        </m:rPr>
                                        <w:rPr>
                                          <w:kern w:val="0"/>
                                          <w:sz w:val="22"/>
                                          <w:szCs w:val="22"/>
                                        </w:rPr>
                                        <m:t>确定一条直线</m:t>
                                      </m:r>
                                      <m:ctrlPr>
                                        <w:rPr>
                                          <w:rFonts w:ascii="Cambria Math" w:hAnsi="Cambria Math"/>
                                          <w:kern w:val="0"/>
                                          <w:sz w:val="22"/>
                                          <w:szCs w:val="22"/>
                                        </w:rPr>
                                      </m:ctrlPr>
                                    </m:e>
                                  </m:mr>
                                  <m:mr>
                                    <m:e>
                                      <m:r>
                                        <m:rPr>
                                          <m:nor/>
                                          <m:sty m:val="p"/>
                                        </m:rPr>
                                        <w:rPr>
                                          <w:kern w:val="0"/>
                                          <w:sz w:val="22"/>
                                          <w:szCs w:val="22"/>
                                        </w:rPr>
                                        <m:t>线段的大小比较</m:t>
                                      </m:r>
                                      <m:ctrlPr>
                                        <w:rPr>
                                          <w:rFonts w:ascii="Cambria Math" w:hAnsi="Cambria Math"/>
                                          <w:kern w:val="0"/>
                                          <w:sz w:val="22"/>
                                          <w:szCs w:val="22"/>
                                        </w:rPr>
                                      </m:ctrlPr>
                                    </m:e>
                                  </m:mr>
                                  <m:mr>
                                    <m:e>
                                      <m:r>
                                        <m:rPr>
                                          <m:nor/>
                                          <m:sty m:val="p"/>
                                        </m:rPr>
                                        <w:rPr>
                                          <w:kern w:val="0"/>
                                          <w:sz w:val="22"/>
                                          <w:szCs w:val="22"/>
                                        </w:rPr>
                                        <m:t>线段的性质:两点之间,</m:t>
                                      </m:r>
                                      <m:bar>
                                        <m:barPr>
                                          <m:ctrlPr>
                                            <w:rPr>
                                              <w:rFonts w:ascii="Cambria Math" w:hAnsi="Cambria Math"/>
                                              <w:kern w:val="0"/>
                                              <w:sz w:val="22"/>
                                              <w:szCs w:val="22"/>
                                            </w:rPr>
                                          </m:ctrlPr>
                                        </m:barPr>
                                        <m:e>
                                          <m:r>
                                            <m:rPr>
                                              <m:nor/>
                                              <m:sty m:val="p"/>
                                            </m:rPr>
                                            <w:rPr>
                                              <w:kern w:val="0"/>
                                              <w:sz w:val="22"/>
                                              <w:szCs w:val="22"/>
                                            </w:rPr>
                                            <m:t>　　</m:t>
                                          </m:r>
                                          <m:ctrlPr>
                                            <w:rPr>
                                              <w:rFonts w:ascii="Cambria Math" w:hAnsi="Cambria Math"/>
                                              <w:kern w:val="0"/>
                                              <w:sz w:val="22"/>
                                              <w:szCs w:val="22"/>
                                            </w:rPr>
                                          </m:ctrlPr>
                                        </m:e>
                                      </m:bar>
                                      <m:r>
                                        <m:rPr>
                                          <m:nor/>
                                          <m:sty m:val="p"/>
                                        </m:rPr>
                                        <w:rPr>
                                          <w:kern w:val="0"/>
                                          <w:sz w:val="22"/>
                                          <w:szCs w:val="22"/>
                                        </w:rPr>
                                        <m:t>最短</m:t>
                                      </m: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r>
                          <m:e>
                            <m:r>
                              <m:rPr>
                                <m:nor/>
                                <m:sty m:val="p"/>
                              </m:rPr>
                              <w:rPr>
                                <w:kern w:val="0"/>
                                <w:sz w:val="22"/>
                                <w:szCs w:val="22"/>
                              </w:rPr>
                              <m:t>角</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角的度量</m:t>
                                      </m:r>
                                      <m:ctrlPr>
                                        <w:rPr>
                                          <w:rFonts w:ascii="Cambria Math" w:hAnsi="Cambria Math"/>
                                          <w:kern w:val="0"/>
                                          <w:sz w:val="22"/>
                                          <w:szCs w:val="22"/>
                                        </w:rPr>
                                      </m:ctrlPr>
                                    </m:e>
                                  </m:mr>
                                  <m:mr>
                                    <m:e>
                                      <m:r>
                                        <m:rPr>
                                          <m:nor/>
                                          <m:sty m:val="p"/>
                                        </m:rPr>
                                        <w:rPr>
                                          <w:kern w:val="0"/>
                                          <w:sz w:val="22"/>
                                          <w:szCs w:val="22"/>
                                        </w:rPr>
                                        <m:t>角的比较与运算——角的平分线</m:t>
                                      </m:r>
                                      <m:ctrlPr>
                                        <w:rPr>
                                          <w:rFonts w:ascii="Cambria Math" w:hAnsi="Cambria Math"/>
                                          <w:kern w:val="0"/>
                                          <w:sz w:val="22"/>
                                          <w:szCs w:val="22"/>
                                        </w:rPr>
                                      </m:ctrlPr>
                                    </m:e>
                                  </m:mr>
                                  <m:mr>
                                    <m:e>
                                      <m:r>
                                        <m:rPr>
                                          <m:nor/>
                                          <m:sty m:val="p"/>
                                        </m:rPr>
                                        <w:rPr>
                                          <w:kern w:val="0"/>
                                          <w:sz w:val="22"/>
                                          <w:szCs w:val="22"/>
                                        </w:rPr>
                                        <m:t>余角和补角的性质</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同角(等角)的补角</m:t>
                                                </m:r>
                                                <m:bar>
                                                  <m:barPr>
                                                    <m:ctrlPr>
                                                      <w:rPr>
                                                        <w:rFonts w:ascii="Cambria Math" w:hAnsi="Cambria Math"/>
                                                        <w:kern w:val="0"/>
                                                        <w:sz w:val="22"/>
                                                        <w:szCs w:val="22"/>
                                                      </w:rPr>
                                                    </m:ctrlPr>
                                                  </m:barPr>
                                                  <m:e>
                                                    <m:r>
                                                      <m:rPr>
                                                        <m:nor/>
                                                        <m:sty m:val="p"/>
                                                      </m:rPr>
                                                      <w:rPr>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r>
                                              <m:e>
                                                <m:r>
                                                  <m:rPr>
                                                    <m:nor/>
                                                    <m:sty m:val="p"/>
                                                  </m:rPr>
                                                  <w:rPr>
                                                    <w:kern w:val="0"/>
                                                    <w:sz w:val="22"/>
                                                    <w:szCs w:val="22"/>
                                                  </w:rPr>
                                                  <m:t>同角(等角)的余角</m:t>
                                                </m:r>
                                                <m:bar>
                                                  <m:barPr>
                                                    <m:ctrlPr>
                                                      <w:rPr>
                                                        <w:rFonts w:ascii="Cambria Math" w:hAnsi="Cambria Math"/>
                                                        <w:kern w:val="0"/>
                                                        <w:sz w:val="22"/>
                                                        <w:szCs w:val="22"/>
                                                      </w:rPr>
                                                    </m:ctrlPr>
                                                  </m:barPr>
                                                  <m:e>
                                                    <m:r>
                                                      <m:rPr>
                                                        <m:nor/>
                                                        <m:sty m:val="p"/>
                                                      </m:rPr>
                                                      <w:rPr>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oMath>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中考演练</w:t>
      </w:r>
    </w:p>
    <w:p>
      <w:pPr>
        <w:widowControl/>
        <w:adjustRightInd w:val="0"/>
        <w:snapToGrid w:val="0"/>
        <w:spacing w:line="312" w:lineRule="auto"/>
        <w:jc w:val="left"/>
        <w:rPr>
          <w:b/>
          <w:color w:val="000000"/>
          <w:kern w:val="0"/>
          <w:sz w:val="22"/>
          <w:szCs w:val="22"/>
        </w:rPr>
      </w:pPr>
      <w:r>
        <w:rPr>
          <w:b/>
          <w:color w:val="000000"/>
          <w:kern w:val="0"/>
          <w:sz w:val="22"/>
          <w:szCs w:val="22"/>
        </w:rPr>
        <w:t>一、选择题</w:t>
      </w:r>
    </w:p>
    <w:p>
      <w:pPr>
        <w:widowControl/>
        <w:spacing w:line="312" w:lineRule="auto"/>
        <w:jc w:val="left"/>
        <w:rPr>
          <w:rFonts w:hAnsi="宋体"/>
          <w:kern w:val="0"/>
          <w:sz w:val="22"/>
          <w:szCs w:val="22"/>
        </w:rPr>
      </w:pPr>
      <w:r>
        <w:rPr>
          <w:rFonts w:hAnsi="宋体"/>
          <w:kern w:val="0"/>
          <w:sz w:val="22"/>
          <w:szCs w:val="22"/>
        </w:rPr>
        <w:t>1</w:t>
      </w:r>
      <w:r>
        <w:rPr>
          <w:i/>
          <w:kern w:val="0"/>
          <w:sz w:val="22"/>
          <w:szCs w:val="22"/>
        </w:rPr>
        <w:t>.</w:t>
      </w:r>
      <w:r>
        <w:rPr>
          <w:rFonts w:hint="eastAsia" w:hAnsi="宋体"/>
          <w:color w:val="FF0000"/>
          <w:kern w:val="0"/>
          <w:sz w:val="22"/>
          <w:szCs w:val="22"/>
        </w:rPr>
        <w:t>【2</w:t>
      </w:r>
      <w:r>
        <w:rPr>
          <w:rFonts w:hAnsi="宋体"/>
          <w:color w:val="FF0000"/>
          <w:kern w:val="0"/>
          <w:sz w:val="22"/>
          <w:szCs w:val="22"/>
        </w:rPr>
        <w:t>020</w:t>
      </w:r>
      <w:r>
        <w:rPr>
          <w:rFonts w:ascii="宋体" w:hAnsi="宋体"/>
          <w:color w:val="FF0000"/>
          <w:kern w:val="0"/>
          <w:sz w:val="22"/>
          <w:szCs w:val="22"/>
        </w:rPr>
        <w:t>长春中考</w:t>
      </w:r>
      <w:r>
        <w:rPr>
          <w:rFonts w:hint="eastAsia" w:hAnsi="宋体"/>
          <w:color w:val="FF0000"/>
          <w:kern w:val="0"/>
          <w:sz w:val="22"/>
          <w:szCs w:val="22"/>
        </w:rPr>
        <w:t>】</w:t>
      </w:r>
      <w:r>
        <w:rPr>
          <w:rFonts w:hAnsi="宋体"/>
          <w:kern w:val="0"/>
          <w:sz w:val="22"/>
          <w:szCs w:val="22"/>
        </w:rPr>
        <w:t>下列图形是四棱柱的侧面展开图的是(</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2663825" cy="719455"/>
            <wp:effectExtent l="0" t="0" r="0" b="0"/>
            <wp:docPr id="696" name="image6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 name="image684.jpeg"/>
                    <pic:cNvPicPr>
                      <a:picLocks noChangeAspect="1"/>
                    </pic:cNvPicPr>
                  </pic:nvPicPr>
                  <pic:blipFill>
                    <a:blip r:embed="rId8" cstate="print"/>
                    <a:stretch>
                      <a:fillRect/>
                    </a:stretch>
                  </pic:blipFill>
                  <pic:spPr>
                    <a:xfrm>
                      <a:off x="0" y="0"/>
                      <a:ext cx="2664000" cy="720000"/>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2</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兰州中考】</w:t>
      </w:r>
      <w:r>
        <w:rPr>
          <w:rFonts w:hint="eastAsia" w:hAnsi="宋体"/>
          <w:bCs/>
          <w:kern w:val="0"/>
          <w:sz w:val="22"/>
          <w:szCs w:val="22"/>
        </w:rPr>
        <w:t>若</w:t>
      </w:r>
      <w:r>
        <w:rPr>
          <w:rFonts w:hAnsi="宋体"/>
          <w:bCs/>
          <w:kern w:val="0"/>
          <w:sz w:val="22"/>
          <w:szCs w:val="22"/>
        </w:rPr>
        <w:t>∠</w:t>
      </w:r>
      <w:r>
        <w:rPr>
          <w:rFonts w:hAnsi="宋体"/>
          <w:bCs/>
          <w:i/>
          <w:iCs/>
          <w:kern w:val="0"/>
          <w:sz w:val="22"/>
          <w:szCs w:val="22"/>
        </w:rPr>
        <w:t>A</w:t>
      </w:r>
      <w:r>
        <w:rPr>
          <w:rFonts w:hint="eastAsia" w:hAnsi="宋体"/>
          <w:bCs/>
          <w:kern w:val="0"/>
          <w:sz w:val="22"/>
          <w:szCs w:val="22"/>
        </w:rPr>
        <w:t>＝</w:t>
      </w:r>
      <w:r>
        <w:rPr>
          <w:rFonts w:hAnsi="宋体"/>
          <w:bCs/>
          <w:kern w:val="0"/>
          <w:sz w:val="22"/>
          <w:szCs w:val="22"/>
        </w:rPr>
        <w:t>40</w:t>
      </w:r>
      <w:r>
        <w:rPr>
          <w:rFonts w:hint="eastAsia" w:hAnsi="宋体"/>
          <w:bCs/>
          <w:kern w:val="0"/>
          <w:sz w:val="22"/>
          <w:szCs w:val="22"/>
        </w:rPr>
        <w:t>°</w:t>
      </w:r>
      <w:r>
        <w:rPr>
          <w:rFonts w:hAnsi="宋体"/>
          <w:bCs/>
          <w:kern w:val="0"/>
          <w:sz w:val="22"/>
          <w:szCs w:val="22"/>
        </w:rPr>
        <w:t>,</w:t>
      </w:r>
      <w:r>
        <w:rPr>
          <w:rFonts w:hint="eastAsia" w:hAnsi="宋体"/>
          <w:bCs/>
          <w:kern w:val="0"/>
          <w:sz w:val="22"/>
          <w:szCs w:val="22"/>
        </w:rPr>
        <w:t>则</w:t>
      </w:r>
      <w:r>
        <w:rPr>
          <w:rFonts w:hAnsi="宋体"/>
          <w:bCs/>
          <w:kern w:val="0"/>
          <w:sz w:val="22"/>
          <w:szCs w:val="22"/>
        </w:rPr>
        <w:t>∠</w:t>
      </w:r>
      <w:r>
        <w:rPr>
          <w:rFonts w:hAnsi="宋体"/>
          <w:bCs/>
          <w:i/>
          <w:iCs/>
          <w:kern w:val="0"/>
          <w:sz w:val="22"/>
          <w:szCs w:val="22"/>
        </w:rPr>
        <w:t>A</w:t>
      </w:r>
      <w:r>
        <w:rPr>
          <w:rFonts w:hint="eastAsia" w:hAnsi="宋体"/>
          <w:bCs/>
          <w:kern w:val="0"/>
          <w:sz w:val="22"/>
          <w:szCs w:val="22"/>
        </w:rPr>
        <w:t>的补角为</w:t>
      </w:r>
      <w:r>
        <w:rPr>
          <w:rFonts w:hAnsi="宋体"/>
          <w:bCs/>
          <w:kern w:val="0"/>
          <w:sz w:val="22"/>
          <w:szCs w:val="22"/>
        </w:rPr>
        <w:t>(        )</w:t>
      </w:r>
    </w:p>
    <w:p>
      <w:pPr>
        <w:widowControl/>
        <w:spacing w:line="312" w:lineRule="auto"/>
        <w:jc w:val="left"/>
        <w:rPr>
          <w:rFonts w:hAnsi="宋体"/>
          <w:kern w:val="0"/>
          <w:sz w:val="22"/>
          <w:szCs w:val="22"/>
        </w:rPr>
      </w:pPr>
      <w:r>
        <w:rPr>
          <w:rFonts w:hAnsi="宋体"/>
          <w:bCs/>
          <w:kern w:val="0"/>
          <w:sz w:val="22"/>
          <w:szCs w:val="22"/>
        </w:rPr>
        <w:t>A.40</w:t>
      </w:r>
      <w:r>
        <w:rPr>
          <w:rFonts w:hint="eastAsia" w:hAnsi="宋体"/>
          <w:bCs/>
          <w:kern w:val="0"/>
          <w:sz w:val="22"/>
          <w:szCs w:val="22"/>
        </w:rPr>
        <w:t>°</w:t>
      </w:r>
      <w:r>
        <w:rPr>
          <w:rFonts w:hAnsi="宋体"/>
          <w:bCs/>
          <w:kern w:val="0"/>
          <w:sz w:val="22"/>
          <w:szCs w:val="22"/>
        </w:rPr>
        <w:tab/>
      </w:r>
      <w:r>
        <w:rPr>
          <w:rFonts w:hAnsi="宋体"/>
          <w:bCs/>
          <w:kern w:val="0"/>
          <w:sz w:val="22"/>
          <w:szCs w:val="22"/>
        </w:rPr>
        <w:t xml:space="preserve">      B.50</w:t>
      </w:r>
      <w:r>
        <w:rPr>
          <w:rFonts w:hint="eastAsia" w:hAnsi="宋体"/>
          <w:bCs/>
          <w:kern w:val="0"/>
          <w:sz w:val="22"/>
          <w:szCs w:val="22"/>
        </w:rPr>
        <w:t>°</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C.60</w:t>
      </w:r>
      <w:r>
        <w:rPr>
          <w:rFonts w:hint="eastAsia" w:hAnsi="宋体"/>
          <w:bCs/>
          <w:kern w:val="0"/>
          <w:sz w:val="22"/>
          <w:szCs w:val="22"/>
        </w:rPr>
        <w:t>°</w:t>
      </w:r>
      <w:r>
        <w:rPr>
          <w:rFonts w:hAnsi="宋体"/>
          <w:bCs/>
          <w:kern w:val="0"/>
          <w:sz w:val="22"/>
          <w:szCs w:val="22"/>
        </w:rPr>
        <w:tab/>
      </w:r>
      <w:r>
        <w:rPr>
          <w:rFonts w:hAnsi="宋体"/>
          <w:bCs/>
          <w:kern w:val="0"/>
          <w:sz w:val="22"/>
          <w:szCs w:val="22"/>
        </w:rPr>
        <w:t xml:space="preserve">      D.140</w:t>
      </w:r>
      <w:r>
        <w:rPr>
          <w:rFonts w:hint="eastAsia" w:hAnsi="宋体"/>
          <w:bCs/>
          <w:kern w:val="0"/>
          <w:sz w:val="22"/>
          <w:szCs w:val="22"/>
        </w:rPr>
        <w:t>°</w:t>
      </w:r>
    </w:p>
    <w:p>
      <w:pPr>
        <w:widowControl/>
        <w:spacing w:line="312" w:lineRule="auto"/>
        <w:jc w:val="left"/>
        <w:rPr>
          <w:rFonts w:hAnsi="宋体"/>
          <w:kern w:val="0"/>
          <w:sz w:val="22"/>
          <w:szCs w:val="22"/>
        </w:rPr>
      </w:pPr>
      <w:r>
        <w:rPr>
          <w:rFonts w:hAnsi="宋体"/>
          <w:bCs/>
          <w:kern w:val="0"/>
          <w:sz w:val="22"/>
          <w:szCs w:val="22"/>
        </w:rPr>
        <w:t>3</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黔西南州中考】</w:t>
      </w:r>
      <w:r>
        <w:rPr>
          <w:rFonts w:hint="eastAsia" w:hAnsi="宋体"/>
          <w:bCs/>
          <w:kern w:val="0"/>
          <w:sz w:val="22"/>
          <w:szCs w:val="22"/>
        </w:rPr>
        <w:t>如图是一个正方体的展开图</w:t>
      </w:r>
      <w:r>
        <w:rPr>
          <w:rFonts w:hAnsi="宋体"/>
          <w:bCs/>
          <w:kern w:val="0"/>
          <w:sz w:val="22"/>
          <w:szCs w:val="22"/>
        </w:rPr>
        <w:t>,</w:t>
      </w:r>
      <w:r>
        <w:rPr>
          <w:rFonts w:hint="eastAsia" w:hAnsi="宋体"/>
          <w:bCs/>
          <w:kern w:val="0"/>
          <w:sz w:val="22"/>
          <w:szCs w:val="22"/>
        </w:rPr>
        <w:t>把它折叠成正方体后</w:t>
      </w:r>
      <w:r>
        <w:rPr>
          <w:rFonts w:hAnsi="宋体"/>
          <w:bCs/>
          <w:kern w:val="0"/>
          <w:sz w:val="22"/>
          <w:szCs w:val="22"/>
        </w:rPr>
        <w:t>,</w:t>
      </w:r>
      <w:r>
        <w:rPr>
          <w:rFonts w:hint="eastAsia" w:hAnsi="宋体"/>
          <w:bCs/>
          <w:kern w:val="0"/>
          <w:sz w:val="22"/>
          <w:szCs w:val="22"/>
        </w:rPr>
        <w:t>有</w:t>
      </w:r>
      <w:r>
        <w:rPr>
          <w:rFonts w:hAnsi="宋体"/>
          <w:bCs/>
          <w:kern w:val="0"/>
          <w:sz w:val="22"/>
          <w:szCs w:val="22"/>
        </w:rPr>
        <w:t>“</w:t>
      </w:r>
      <w:r>
        <w:rPr>
          <w:rFonts w:hint="eastAsia" w:hAnsi="宋体"/>
          <w:bCs/>
          <w:kern w:val="0"/>
          <w:sz w:val="22"/>
          <w:szCs w:val="22"/>
        </w:rPr>
        <w:t>学</w:t>
      </w:r>
      <w:r>
        <w:rPr>
          <w:rFonts w:hAnsi="宋体"/>
          <w:bCs/>
          <w:kern w:val="0"/>
          <w:sz w:val="22"/>
          <w:szCs w:val="22"/>
        </w:rPr>
        <w:t>”</w:t>
      </w:r>
      <w:r>
        <w:rPr>
          <w:rFonts w:hint="eastAsia" w:hAnsi="宋体"/>
          <w:bCs/>
          <w:kern w:val="0"/>
          <w:sz w:val="22"/>
          <w:szCs w:val="22"/>
        </w:rPr>
        <w:t>字一面的相对面上的字是</w:t>
      </w:r>
      <w:r>
        <w:rPr>
          <w:rFonts w:hAnsi="宋体"/>
          <w:bCs/>
          <w:kern w:val="0"/>
          <w:sz w:val="22"/>
          <w:szCs w:val="22"/>
        </w:rPr>
        <w:t>(        )</w:t>
      </w:r>
    </w:p>
    <w:p>
      <w:pPr>
        <w:widowControl/>
        <w:spacing w:line="312" w:lineRule="auto"/>
        <w:jc w:val="left"/>
        <w:rPr>
          <w:rFonts w:hAnsi="宋体"/>
          <w:kern w:val="0"/>
          <w:sz w:val="22"/>
          <w:szCs w:val="22"/>
        </w:rPr>
      </w:pPr>
      <w:r>
        <w:drawing>
          <wp:inline distT="0" distB="0" distL="0" distR="0">
            <wp:extent cx="1710690" cy="1136015"/>
            <wp:effectExtent l="0" t="0" r="3810" b="6985"/>
            <wp:docPr id="4" name="image617.jpeg"/>
            <wp:cNvGraphicFramePr/>
            <a:graphic xmlns:a="http://schemas.openxmlformats.org/drawingml/2006/main">
              <a:graphicData uri="http://schemas.openxmlformats.org/drawingml/2006/picture">
                <pic:pic xmlns:pic="http://schemas.openxmlformats.org/drawingml/2006/picture">
                  <pic:nvPicPr>
                    <pic:cNvPr id="4" name="image617.jpeg"/>
                    <pic:cNvPicPr/>
                  </pic:nvPicPr>
                  <pic:blipFill>
                    <a:blip r:embed="rId9"/>
                    <a:stretch>
                      <a:fillRect/>
                    </a:stretch>
                  </pic:blipFill>
                  <pic:spPr>
                    <a:xfrm>
                      <a:off x="0" y="0"/>
                      <a:ext cx="1725128" cy="1145428"/>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A.</w:t>
      </w:r>
      <w:r>
        <w:rPr>
          <w:rFonts w:hint="eastAsia" w:hAnsi="宋体"/>
          <w:bCs/>
          <w:kern w:val="0"/>
          <w:sz w:val="22"/>
          <w:szCs w:val="22"/>
        </w:rPr>
        <w:t>雷</w:t>
      </w:r>
      <w:r>
        <w:rPr>
          <w:rFonts w:hAnsi="宋体"/>
          <w:bCs/>
          <w:kern w:val="0"/>
          <w:sz w:val="22"/>
          <w:szCs w:val="22"/>
        </w:rPr>
        <w:tab/>
      </w:r>
      <w:r>
        <w:rPr>
          <w:rFonts w:hAnsi="宋体"/>
          <w:bCs/>
          <w:kern w:val="0"/>
          <w:sz w:val="22"/>
          <w:szCs w:val="22"/>
        </w:rPr>
        <w:t xml:space="preserve">           B.</w:t>
      </w:r>
      <w:r>
        <w:rPr>
          <w:rFonts w:hint="eastAsia" w:hAnsi="宋体"/>
          <w:bCs/>
          <w:kern w:val="0"/>
          <w:sz w:val="22"/>
          <w:szCs w:val="22"/>
        </w:rPr>
        <w:t>锋</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w:t>
      </w:r>
      <w:r>
        <w:rPr>
          <w:rFonts w:hint="eastAsia" w:hAnsi="宋体"/>
          <w:bCs/>
          <w:kern w:val="0"/>
          <w:sz w:val="22"/>
          <w:szCs w:val="22"/>
        </w:rPr>
        <w:t>精</w:t>
      </w:r>
      <w:r>
        <w:rPr>
          <w:rFonts w:hAnsi="宋体"/>
          <w:bCs/>
          <w:kern w:val="0"/>
          <w:sz w:val="22"/>
          <w:szCs w:val="22"/>
        </w:rPr>
        <w:tab/>
      </w:r>
      <w:r>
        <w:rPr>
          <w:rFonts w:hAnsi="宋体"/>
          <w:bCs/>
          <w:kern w:val="0"/>
          <w:sz w:val="22"/>
          <w:szCs w:val="22"/>
        </w:rPr>
        <w:t xml:space="preserve">           D.</w:t>
      </w:r>
      <w:r>
        <w:rPr>
          <w:rFonts w:hint="eastAsia" w:hAnsi="宋体"/>
          <w:bCs/>
          <w:kern w:val="0"/>
          <w:sz w:val="22"/>
          <w:szCs w:val="22"/>
        </w:rPr>
        <w:t>神</w:t>
      </w:r>
    </w:p>
    <w:p>
      <w:pPr>
        <w:widowControl/>
        <w:spacing w:line="312" w:lineRule="auto"/>
        <w:jc w:val="left"/>
        <w:rPr>
          <w:rFonts w:hAnsi="宋体"/>
          <w:kern w:val="0"/>
          <w:sz w:val="22"/>
          <w:szCs w:val="22"/>
        </w:rPr>
      </w:pPr>
      <w:r>
        <w:rPr>
          <w:rFonts w:hAnsi="宋体"/>
          <w:kern w:val="0"/>
          <w:sz w:val="22"/>
          <w:szCs w:val="22"/>
        </w:rPr>
        <w:t>4</w:t>
      </w:r>
      <w:r>
        <w:rPr>
          <w:i/>
          <w:kern w:val="0"/>
          <w:sz w:val="22"/>
          <w:szCs w:val="22"/>
        </w:rPr>
        <w:t>.</w:t>
      </w:r>
      <w:r>
        <w:rPr>
          <w:rFonts w:hint="eastAsia" w:hAnsi="宋体"/>
          <w:color w:val="FF0000"/>
          <w:kern w:val="0"/>
          <w:sz w:val="22"/>
          <w:szCs w:val="22"/>
        </w:rPr>
        <w:t>【2</w:t>
      </w:r>
      <w:r>
        <w:rPr>
          <w:rFonts w:hAnsi="宋体"/>
          <w:color w:val="FF0000"/>
          <w:kern w:val="0"/>
          <w:sz w:val="22"/>
          <w:szCs w:val="22"/>
        </w:rPr>
        <w:t>020</w:t>
      </w:r>
      <w:r>
        <w:rPr>
          <w:rFonts w:hint="eastAsia" w:ascii="宋体" w:hAnsi="宋体"/>
          <w:color w:val="FF0000"/>
          <w:kern w:val="0"/>
          <w:sz w:val="22"/>
          <w:szCs w:val="22"/>
        </w:rPr>
        <w:t>江西</w:t>
      </w:r>
      <w:r>
        <w:rPr>
          <w:rFonts w:ascii="宋体" w:hAnsi="宋体"/>
          <w:color w:val="FF0000"/>
          <w:kern w:val="0"/>
          <w:sz w:val="22"/>
          <w:szCs w:val="22"/>
        </w:rPr>
        <w:t>中考</w:t>
      </w:r>
      <w:r>
        <w:rPr>
          <w:rFonts w:hint="eastAsia" w:hAnsi="宋体"/>
          <w:color w:val="FF0000"/>
          <w:kern w:val="0"/>
          <w:sz w:val="22"/>
          <w:szCs w:val="22"/>
        </w:rPr>
        <w:t>】</w:t>
      </w:r>
      <w:r>
        <w:rPr>
          <w:rFonts w:hAnsi="宋体"/>
          <w:kern w:val="0"/>
          <w:sz w:val="22"/>
          <w:szCs w:val="22"/>
        </w:rPr>
        <w:t>如图所示,正方体的展开图为(</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962660" cy="914400"/>
            <wp:effectExtent l="0" t="0" r="8890" b="0"/>
            <wp:docPr id="697" name="image6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 name="image685.jpeg"/>
                    <pic:cNvPicPr>
                      <a:picLocks noChangeAspect="1"/>
                    </pic:cNvPicPr>
                  </pic:nvPicPr>
                  <pic:blipFill>
                    <a:blip r:embed="rId10" cstate="print"/>
                    <a:stretch>
                      <a:fillRect/>
                    </a:stretch>
                  </pic:blipFill>
                  <pic:spPr>
                    <a:xfrm>
                      <a:off x="0" y="0"/>
                      <a:ext cx="974568" cy="925839"/>
                    </a:xfrm>
                    <a:prstGeom prst="rect">
                      <a:avLst/>
                    </a:prstGeom>
                  </pic:spPr>
                </pic:pic>
              </a:graphicData>
            </a:graphic>
          </wp:inline>
        </w:drawing>
      </w:r>
    </w:p>
    <w:p>
      <w:pPr>
        <w:widowControl/>
        <w:spacing w:line="312" w:lineRule="auto"/>
        <w:jc w:val="center"/>
        <w:rPr>
          <w:rFonts w:hAnsi="宋体"/>
          <w:kern w:val="0"/>
          <w:sz w:val="22"/>
          <w:szCs w:val="22"/>
        </w:rPr>
      </w:pPr>
      <w:r>
        <w:rPr>
          <w:rFonts w:hAnsi="宋体"/>
          <w:kern w:val="0"/>
          <w:sz w:val="22"/>
          <w:szCs w:val="22"/>
        </w:rPr>
        <w:drawing>
          <wp:inline distT="0" distB="0" distL="0" distR="0">
            <wp:extent cx="2195830" cy="1799590"/>
            <wp:effectExtent l="0" t="0" r="0" b="0"/>
            <wp:docPr id="698" name="image6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 name="image686.jpeg"/>
                    <pic:cNvPicPr>
                      <a:picLocks noChangeAspect="1"/>
                    </pic:cNvPicPr>
                  </pic:nvPicPr>
                  <pic:blipFill>
                    <a:blip r:embed="rId11" cstate="print"/>
                    <a:stretch>
                      <a:fillRect/>
                    </a:stretch>
                  </pic:blipFill>
                  <pic:spPr>
                    <a:xfrm>
                      <a:off x="0" y="0"/>
                      <a:ext cx="2196000" cy="1800000"/>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5</w:t>
      </w:r>
      <w:r>
        <w:rPr>
          <w:rFonts w:hAnsi="宋体"/>
          <w:bCs/>
          <w:i/>
          <w:iCs/>
          <w:kern w:val="0"/>
          <w:sz w:val="22"/>
          <w:szCs w:val="22"/>
        </w:rPr>
        <w:t>.</w:t>
      </w:r>
      <w:r>
        <w:rPr>
          <w:rFonts w:hint="eastAsia" w:hAnsi="宋体"/>
          <w:bCs/>
          <w:i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巴中中考】</w:t>
      </w:r>
      <w:r>
        <w:rPr>
          <w:rFonts w:hint="eastAsia" w:hAnsi="宋体"/>
          <w:bCs/>
          <w:kern w:val="0"/>
          <w:sz w:val="22"/>
          <w:szCs w:val="22"/>
        </w:rPr>
        <w:t>某立体图形的表面展开图如图所示</w:t>
      </w:r>
      <w:r>
        <w:rPr>
          <w:rFonts w:hAnsi="宋体"/>
          <w:bCs/>
          <w:kern w:val="0"/>
          <w:sz w:val="22"/>
          <w:szCs w:val="22"/>
        </w:rPr>
        <w:t>,</w:t>
      </w:r>
      <w:r>
        <w:rPr>
          <w:rFonts w:hint="eastAsia" w:hAnsi="宋体"/>
          <w:bCs/>
          <w:kern w:val="0"/>
          <w:sz w:val="22"/>
          <w:szCs w:val="22"/>
        </w:rPr>
        <w:t>则这个立体图形是</w:t>
      </w:r>
      <w:r>
        <w:rPr>
          <w:rFonts w:hAnsi="宋体"/>
          <w:bCs/>
          <w:kern w:val="0"/>
          <w:sz w:val="22"/>
          <w:szCs w:val="22"/>
        </w:rPr>
        <w:t>(        )</w:t>
      </w:r>
    </w:p>
    <w:p>
      <w:pPr>
        <w:widowControl/>
        <w:spacing w:line="312" w:lineRule="auto"/>
        <w:jc w:val="center"/>
        <w:rPr>
          <w:rFonts w:hAnsi="宋体"/>
          <w:kern w:val="0"/>
          <w:sz w:val="22"/>
          <w:szCs w:val="22"/>
        </w:rPr>
      </w:pPr>
      <w:r>
        <w:drawing>
          <wp:inline distT="0" distB="0" distL="0" distR="0">
            <wp:extent cx="3719830" cy="2050415"/>
            <wp:effectExtent l="0" t="0" r="0" b="6985"/>
            <wp:docPr id="5" name="image618.jpeg"/>
            <wp:cNvGraphicFramePr/>
            <a:graphic xmlns:a="http://schemas.openxmlformats.org/drawingml/2006/main">
              <a:graphicData uri="http://schemas.openxmlformats.org/drawingml/2006/picture">
                <pic:pic xmlns:pic="http://schemas.openxmlformats.org/drawingml/2006/picture">
                  <pic:nvPicPr>
                    <pic:cNvPr id="5" name="image618.jpeg"/>
                    <pic:cNvPicPr/>
                  </pic:nvPicPr>
                  <pic:blipFill>
                    <a:blip r:embed="rId12"/>
                    <a:stretch>
                      <a:fillRect/>
                    </a:stretch>
                  </pic:blipFill>
                  <pic:spPr>
                    <a:xfrm>
                      <a:off x="0" y="0"/>
                      <a:ext cx="3725911" cy="2053761"/>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6</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泰州中考】</w:t>
      </w:r>
      <w:r>
        <w:rPr>
          <w:rFonts w:hint="eastAsia" w:hAnsi="宋体"/>
          <w:bCs/>
          <w:kern w:val="0"/>
          <w:sz w:val="22"/>
          <w:szCs w:val="22"/>
        </w:rPr>
        <w:t>互不重合的</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int="eastAsia" w:hAnsi="宋体"/>
          <w:bCs/>
          <w:kern w:val="0"/>
          <w:sz w:val="22"/>
          <w:szCs w:val="22"/>
        </w:rPr>
        <w:t>三点在同一条直线上</w:t>
      </w:r>
      <w:r>
        <w:rPr>
          <w:rFonts w:hAnsi="宋体"/>
          <w:bCs/>
          <w:kern w:val="0"/>
          <w:sz w:val="22"/>
          <w:szCs w:val="22"/>
        </w:rPr>
        <w:t>,</w:t>
      </w:r>
      <w:r>
        <w:rPr>
          <w:rFonts w:hint="eastAsia" w:hAnsi="宋体"/>
          <w:bCs/>
          <w:kern w:val="0"/>
          <w:sz w:val="22"/>
          <w:szCs w:val="22"/>
        </w:rPr>
        <w:t>若</w:t>
      </w:r>
      <w:r>
        <w:rPr>
          <w:rFonts w:hAnsi="宋体"/>
          <w:bCs/>
          <w:i/>
          <w:iCs/>
          <w:kern w:val="0"/>
          <w:sz w:val="22"/>
          <w:szCs w:val="22"/>
        </w:rPr>
        <w:t>AC</w:t>
      </w:r>
      <w:r>
        <w:rPr>
          <w:rFonts w:hint="eastAsia" w:hAnsi="宋体"/>
          <w:bCs/>
          <w:kern w:val="0"/>
          <w:sz w:val="22"/>
          <w:szCs w:val="22"/>
        </w:rPr>
        <w:t>＝</w:t>
      </w:r>
      <w:r>
        <w:rPr>
          <w:rFonts w:hAnsi="宋体"/>
          <w:bCs/>
          <w:kern w:val="0"/>
          <w:sz w:val="22"/>
          <w:szCs w:val="22"/>
        </w:rPr>
        <w:t>2</w:t>
      </w:r>
      <w:r>
        <w:rPr>
          <w:rFonts w:hAnsi="宋体"/>
          <w:bCs/>
          <w:i/>
          <w:iCs/>
          <w:kern w:val="0"/>
          <w:sz w:val="22"/>
          <w:szCs w:val="22"/>
        </w:rPr>
        <w:t>a</w:t>
      </w:r>
      <w:r>
        <w:rPr>
          <w:rFonts w:hint="eastAsia" w:hAnsi="宋体"/>
          <w:bCs/>
          <w:kern w:val="0"/>
          <w:sz w:val="22"/>
          <w:szCs w:val="22"/>
        </w:rPr>
        <w:t>＋</w:t>
      </w:r>
      <w:r>
        <w:rPr>
          <w:rFonts w:hAnsi="宋体"/>
          <w:bCs/>
          <w:kern w:val="0"/>
          <w:sz w:val="22"/>
          <w:szCs w:val="22"/>
        </w:rPr>
        <w:t>1,</w:t>
      </w:r>
      <w:r>
        <w:rPr>
          <w:rFonts w:hAnsi="宋体"/>
          <w:bCs/>
          <w:i/>
          <w:iCs/>
          <w:kern w:val="0"/>
          <w:sz w:val="22"/>
          <w:szCs w:val="22"/>
        </w:rPr>
        <w:t>BC</w:t>
      </w:r>
      <w:r>
        <w:rPr>
          <w:rFonts w:hint="eastAsia" w:hAnsi="宋体"/>
          <w:bCs/>
          <w:kern w:val="0"/>
          <w:sz w:val="22"/>
          <w:szCs w:val="22"/>
        </w:rPr>
        <w:t>＝</w:t>
      </w:r>
      <w:r>
        <w:rPr>
          <w:rFonts w:hAnsi="宋体"/>
          <w:bCs/>
          <w:i/>
          <w:iCs/>
          <w:kern w:val="0"/>
          <w:sz w:val="22"/>
          <w:szCs w:val="22"/>
        </w:rPr>
        <w:t>a</w:t>
      </w:r>
      <w:r>
        <w:rPr>
          <w:rFonts w:hint="eastAsia" w:hAnsi="宋体"/>
          <w:bCs/>
          <w:kern w:val="0"/>
          <w:sz w:val="22"/>
          <w:szCs w:val="22"/>
        </w:rPr>
        <w:t>＋</w:t>
      </w:r>
      <w:r>
        <w:rPr>
          <w:rFonts w:hAnsi="宋体"/>
          <w:bCs/>
          <w:kern w:val="0"/>
          <w:sz w:val="22"/>
          <w:szCs w:val="22"/>
        </w:rPr>
        <w:t>4,</w:t>
      </w:r>
      <w:r>
        <w:rPr>
          <w:rFonts w:hAnsi="宋体"/>
          <w:bCs/>
          <w:i/>
          <w:iCs/>
          <w:kern w:val="0"/>
          <w:sz w:val="22"/>
          <w:szCs w:val="22"/>
        </w:rPr>
        <w:t>AB</w:t>
      </w:r>
      <w:r>
        <w:rPr>
          <w:rFonts w:hint="eastAsia" w:hAnsi="宋体"/>
          <w:bCs/>
          <w:kern w:val="0"/>
          <w:sz w:val="22"/>
          <w:szCs w:val="22"/>
        </w:rPr>
        <w:t>＝</w:t>
      </w:r>
      <w:r>
        <w:rPr>
          <w:rFonts w:hAnsi="宋体"/>
          <w:bCs/>
          <w:kern w:val="0"/>
          <w:sz w:val="22"/>
          <w:szCs w:val="22"/>
        </w:rPr>
        <w:t>3</w:t>
      </w:r>
      <w:r>
        <w:rPr>
          <w:rFonts w:hAnsi="宋体"/>
          <w:bCs/>
          <w:i/>
          <w:iCs/>
          <w:kern w:val="0"/>
          <w:sz w:val="22"/>
          <w:szCs w:val="22"/>
        </w:rPr>
        <w:t>a</w:t>
      </w:r>
      <w:r>
        <w:rPr>
          <w:rFonts w:hAnsi="宋体"/>
          <w:bCs/>
          <w:kern w:val="0"/>
          <w:sz w:val="22"/>
          <w:szCs w:val="22"/>
        </w:rPr>
        <w:t>,</w:t>
      </w:r>
      <w:r>
        <w:rPr>
          <w:rFonts w:hint="eastAsia" w:hAnsi="宋体"/>
          <w:bCs/>
          <w:kern w:val="0"/>
          <w:sz w:val="22"/>
          <w:szCs w:val="22"/>
        </w:rPr>
        <w:t>则这三点的位置关系是</w:t>
      </w:r>
      <w:r>
        <w:rPr>
          <w:rFonts w:hAnsi="宋体"/>
          <w:bCs/>
          <w:kern w:val="0"/>
          <w:sz w:val="22"/>
          <w:szCs w:val="22"/>
        </w:rPr>
        <w:t>(      )</w:t>
      </w:r>
    </w:p>
    <w:p>
      <w:pPr>
        <w:widowControl/>
        <w:spacing w:line="312" w:lineRule="auto"/>
        <w:jc w:val="left"/>
        <w:rPr>
          <w:rFonts w:hAnsi="宋体"/>
          <w:kern w:val="0"/>
          <w:sz w:val="22"/>
          <w:szCs w:val="22"/>
        </w:rPr>
      </w:pPr>
      <w:r>
        <w:rPr>
          <w:rFonts w:hAnsi="宋体"/>
          <w:bCs/>
          <w:kern w:val="0"/>
          <w:sz w:val="22"/>
          <w:szCs w:val="22"/>
        </w:rPr>
        <w:t>A.</w:t>
      </w:r>
      <w:r>
        <w:rPr>
          <w:rFonts w:hint="eastAsia" w:hAnsi="宋体"/>
          <w:bCs/>
          <w:kern w:val="0"/>
          <w:sz w:val="22"/>
          <w:szCs w:val="22"/>
        </w:rPr>
        <w:t>点</w:t>
      </w:r>
      <w:r>
        <w:rPr>
          <w:rFonts w:hAnsi="宋体"/>
          <w:bCs/>
          <w:i/>
          <w:iCs/>
          <w:kern w:val="0"/>
          <w:sz w:val="22"/>
          <w:szCs w:val="22"/>
        </w:rPr>
        <w:t>A</w:t>
      </w:r>
      <w:r>
        <w:rPr>
          <w:rFonts w:hint="eastAsia" w:hAnsi="宋体"/>
          <w:bCs/>
          <w:kern w:val="0"/>
          <w:sz w:val="22"/>
          <w:szCs w:val="22"/>
        </w:rPr>
        <w:t>在</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int="eastAsia" w:hAnsi="宋体"/>
          <w:bCs/>
          <w:kern w:val="0"/>
          <w:sz w:val="22"/>
          <w:szCs w:val="22"/>
        </w:rPr>
        <w:t>两点之间</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B.</w:t>
      </w:r>
      <w:r>
        <w:rPr>
          <w:rFonts w:hint="eastAsia" w:hAnsi="宋体"/>
          <w:bCs/>
          <w:kern w:val="0"/>
          <w:sz w:val="22"/>
          <w:szCs w:val="22"/>
        </w:rPr>
        <w:t>点</w:t>
      </w:r>
      <w:r>
        <w:rPr>
          <w:rFonts w:hAnsi="宋体"/>
          <w:bCs/>
          <w:i/>
          <w:iCs/>
          <w:kern w:val="0"/>
          <w:sz w:val="22"/>
          <w:szCs w:val="22"/>
        </w:rPr>
        <w:t>B</w:t>
      </w:r>
      <w:r>
        <w:rPr>
          <w:rFonts w:hint="eastAsia" w:hAnsi="宋体"/>
          <w:bCs/>
          <w:kern w:val="0"/>
          <w:sz w:val="22"/>
          <w:szCs w:val="22"/>
        </w:rPr>
        <w:t>在</w:t>
      </w:r>
      <w:r>
        <w:rPr>
          <w:rFonts w:hAnsi="宋体"/>
          <w:bCs/>
          <w:i/>
          <w:iCs/>
          <w:kern w:val="0"/>
          <w:sz w:val="22"/>
          <w:szCs w:val="22"/>
        </w:rPr>
        <w:t>A</w:t>
      </w:r>
      <w:r>
        <w:rPr>
          <w:rFonts w:hAnsi="宋体"/>
          <w:bCs/>
          <w:kern w:val="0"/>
          <w:sz w:val="22"/>
          <w:szCs w:val="22"/>
        </w:rPr>
        <w:t>,</w:t>
      </w:r>
      <w:r>
        <w:rPr>
          <w:rFonts w:hAnsi="宋体"/>
          <w:bCs/>
          <w:i/>
          <w:iCs/>
          <w:kern w:val="0"/>
          <w:sz w:val="22"/>
          <w:szCs w:val="22"/>
        </w:rPr>
        <w:t>C</w:t>
      </w:r>
      <w:r>
        <w:rPr>
          <w:rFonts w:hint="eastAsia" w:hAnsi="宋体"/>
          <w:bCs/>
          <w:kern w:val="0"/>
          <w:sz w:val="22"/>
          <w:szCs w:val="22"/>
        </w:rPr>
        <w:t>两点之间</w:t>
      </w:r>
    </w:p>
    <w:p>
      <w:pPr>
        <w:widowControl/>
        <w:spacing w:line="312" w:lineRule="auto"/>
        <w:jc w:val="left"/>
        <w:rPr>
          <w:rFonts w:hAnsi="宋体"/>
          <w:kern w:val="0"/>
          <w:sz w:val="22"/>
          <w:szCs w:val="22"/>
        </w:rPr>
      </w:pPr>
      <w:r>
        <w:rPr>
          <w:rFonts w:hAnsi="宋体"/>
          <w:bCs/>
          <w:kern w:val="0"/>
          <w:sz w:val="22"/>
          <w:szCs w:val="22"/>
        </w:rPr>
        <w:t>C.</w:t>
      </w:r>
      <w:r>
        <w:rPr>
          <w:rFonts w:hint="eastAsia" w:hAnsi="宋体"/>
          <w:bCs/>
          <w:kern w:val="0"/>
          <w:sz w:val="22"/>
          <w:szCs w:val="22"/>
        </w:rPr>
        <w:t>点</w:t>
      </w:r>
      <w:r>
        <w:rPr>
          <w:rFonts w:hAnsi="宋体"/>
          <w:bCs/>
          <w:i/>
          <w:iCs/>
          <w:kern w:val="0"/>
          <w:sz w:val="22"/>
          <w:szCs w:val="22"/>
        </w:rPr>
        <w:t>C</w:t>
      </w:r>
      <w:r>
        <w:rPr>
          <w:rFonts w:hint="eastAsia" w:hAnsi="宋体"/>
          <w:bCs/>
          <w:kern w:val="0"/>
          <w:sz w:val="22"/>
          <w:szCs w:val="22"/>
        </w:rPr>
        <w:t>在</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int="eastAsia" w:hAnsi="宋体"/>
          <w:bCs/>
          <w:kern w:val="0"/>
          <w:sz w:val="22"/>
          <w:szCs w:val="22"/>
        </w:rPr>
        <w:t>两点之间</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D.</w:t>
      </w:r>
      <w:r>
        <w:rPr>
          <w:rFonts w:hint="eastAsia" w:hAnsi="宋体"/>
          <w:bCs/>
          <w:kern w:val="0"/>
          <w:sz w:val="22"/>
          <w:szCs w:val="22"/>
        </w:rPr>
        <w:t>无法确定</w:t>
      </w:r>
    </w:p>
    <w:p>
      <w:pPr>
        <w:widowControl/>
        <w:spacing w:line="312" w:lineRule="auto"/>
        <w:jc w:val="left"/>
        <w:rPr>
          <w:rFonts w:hAnsi="宋体"/>
          <w:kern w:val="0"/>
          <w:sz w:val="22"/>
          <w:szCs w:val="22"/>
        </w:rPr>
      </w:pPr>
      <w:r>
        <w:rPr>
          <w:rFonts w:hAnsi="宋体"/>
          <w:bCs/>
          <w:kern w:val="0"/>
          <w:sz w:val="22"/>
          <w:szCs w:val="22"/>
        </w:rPr>
        <w:t>7</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包头中考】</w:t>
      </w:r>
      <w:r>
        <w:rPr>
          <w:rFonts w:hint="eastAsia" w:hAnsi="宋体"/>
          <w:bCs/>
          <w:kern w:val="0"/>
          <w:sz w:val="22"/>
          <w:szCs w:val="22"/>
        </w:rPr>
        <w:t>已知线段</w:t>
      </w:r>
      <w:r>
        <w:rPr>
          <w:rFonts w:hAnsi="宋体"/>
          <w:bCs/>
          <w:i/>
          <w:iCs/>
          <w:kern w:val="0"/>
          <w:sz w:val="22"/>
          <w:szCs w:val="22"/>
        </w:rPr>
        <w:t>AB</w:t>
      </w:r>
      <w:r>
        <w:rPr>
          <w:rFonts w:hint="eastAsia" w:hAnsi="宋体"/>
          <w:bCs/>
          <w:kern w:val="0"/>
          <w:sz w:val="22"/>
          <w:szCs w:val="22"/>
        </w:rPr>
        <w:t>＝</w:t>
      </w:r>
      <w:r>
        <w:rPr>
          <w:rFonts w:hAnsi="宋体"/>
          <w:bCs/>
          <w:kern w:val="0"/>
          <w:sz w:val="22"/>
          <w:szCs w:val="22"/>
        </w:rPr>
        <w:t>4,</w:t>
      </w:r>
      <w:r>
        <w:rPr>
          <w:rFonts w:hint="eastAsia" w:hAnsi="宋体"/>
          <w:bCs/>
          <w:kern w:val="0"/>
          <w:sz w:val="22"/>
          <w:szCs w:val="22"/>
        </w:rPr>
        <w:t>在直线</w:t>
      </w:r>
      <w:r>
        <w:rPr>
          <w:rFonts w:hAnsi="宋体"/>
          <w:bCs/>
          <w:i/>
          <w:iCs/>
          <w:kern w:val="0"/>
          <w:sz w:val="22"/>
          <w:szCs w:val="22"/>
        </w:rPr>
        <w:t>AB</w:t>
      </w:r>
      <w:r>
        <w:rPr>
          <w:rFonts w:hint="eastAsia" w:hAnsi="宋体"/>
          <w:bCs/>
          <w:kern w:val="0"/>
          <w:sz w:val="22"/>
          <w:szCs w:val="22"/>
        </w:rPr>
        <w:t>上作线段</w:t>
      </w:r>
      <w:r>
        <w:rPr>
          <w:rFonts w:hAnsi="宋体"/>
          <w:bCs/>
          <w:i/>
          <w:iCs/>
          <w:kern w:val="0"/>
          <w:sz w:val="22"/>
          <w:szCs w:val="22"/>
        </w:rPr>
        <w:t>BC</w:t>
      </w:r>
      <w:r>
        <w:rPr>
          <w:rFonts w:hAnsi="宋体"/>
          <w:bCs/>
          <w:kern w:val="0"/>
          <w:sz w:val="22"/>
          <w:szCs w:val="22"/>
        </w:rPr>
        <w:t>,</w:t>
      </w:r>
      <w:r>
        <w:rPr>
          <w:rFonts w:hint="eastAsia" w:hAnsi="宋体"/>
          <w:bCs/>
          <w:kern w:val="0"/>
          <w:sz w:val="22"/>
          <w:szCs w:val="22"/>
        </w:rPr>
        <w:t>使得</w:t>
      </w:r>
      <w:r>
        <w:rPr>
          <w:rFonts w:hAnsi="宋体"/>
          <w:bCs/>
          <w:i/>
          <w:iCs/>
          <w:kern w:val="0"/>
          <w:sz w:val="22"/>
          <w:szCs w:val="22"/>
        </w:rPr>
        <w:t>BC</w:t>
      </w:r>
      <w:r>
        <w:rPr>
          <w:rFonts w:hint="eastAsia" w:hAnsi="宋体"/>
          <w:bCs/>
          <w:kern w:val="0"/>
          <w:sz w:val="22"/>
          <w:szCs w:val="22"/>
        </w:rPr>
        <w:t>＝</w:t>
      </w:r>
      <w:r>
        <w:rPr>
          <w:rFonts w:hAnsi="宋体"/>
          <w:bCs/>
          <w:kern w:val="0"/>
          <w:sz w:val="22"/>
          <w:szCs w:val="22"/>
        </w:rPr>
        <w:t>2</w:t>
      </w:r>
      <w:r>
        <w:rPr>
          <w:rFonts w:hAnsi="宋体"/>
          <w:bCs/>
          <w:i/>
          <w:iCs/>
          <w:kern w:val="0"/>
          <w:sz w:val="22"/>
          <w:szCs w:val="22"/>
        </w:rPr>
        <w:t>.</w:t>
      </w:r>
      <w:r>
        <w:rPr>
          <w:rFonts w:hint="eastAsia" w:hAnsi="宋体"/>
          <w:bCs/>
          <w:kern w:val="0"/>
          <w:sz w:val="22"/>
          <w:szCs w:val="22"/>
        </w:rPr>
        <w:t>若</w:t>
      </w:r>
      <w:r>
        <w:rPr>
          <w:rFonts w:hAnsi="宋体"/>
          <w:bCs/>
          <w:i/>
          <w:iCs/>
          <w:kern w:val="0"/>
          <w:sz w:val="22"/>
          <w:szCs w:val="22"/>
        </w:rPr>
        <w:t>D</w:t>
      </w:r>
      <w:r>
        <w:rPr>
          <w:rFonts w:hint="eastAsia" w:hAnsi="宋体"/>
          <w:bCs/>
          <w:kern w:val="0"/>
          <w:sz w:val="22"/>
          <w:szCs w:val="22"/>
        </w:rPr>
        <w:t>是线段</w:t>
      </w:r>
      <w:r>
        <w:rPr>
          <w:rFonts w:hAnsi="宋体"/>
          <w:bCs/>
          <w:i/>
          <w:iCs/>
          <w:kern w:val="0"/>
          <w:sz w:val="22"/>
          <w:szCs w:val="22"/>
        </w:rPr>
        <w:t>AC</w:t>
      </w:r>
      <w:r>
        <w:rPr>
          <w:rFonts w:hint="eastAsia" w:hAnsi="宋体"/>
          <w:bCs/>
          <w:kern w:val="0"/>
          <w:sz w:val="22"/>
          <w:szCs w:val="22"/>
        </w:rPr>
        <w:t>的中点</w:t>
      </w:r>
      <w:r>
        <w:rPr>
          <w:rFonts w:hAnsi="宋体"/>
          <w:bCs/>
          <w:kern w:val="0"/>
          <w:sz w:val="22"/>
          <w:szCs w:val="22"/>
        </w:rPr>
        <w:t>,</w:t>
      </w:r>
      <w:r>
        <w:rPr>
          <w:rFonts w:hint="eastAsia" w:hAnsi="宋体"/>
          <w:bCs/>
          <w:kern w:val="0"/>
          <w:sz w:val="22"/>
          <w:szCs w:val="22"/>
        </w:rPr>
        <w:t>则线段</w:t>
      </w:r>
      <w:r>
        <w:rPr>
          <w:rFonts w:hAnsi="宋体"/>
          <w:bCs/>
          <w:i/>
          <w:iCs/>
          <w:kern w:val="0"/>
          <w:sz w:val="22"/>
          <w:szCs w:val="22"/>
        </w:rPr>
        <w:t>AD</w:t>
      </w:r>
      <w:r>
        <w:rPr>
          <w:rFonts w:hint="eastAsia" w:hAnsi="宋体"/>
          <w:bCs/>
          <w:kern w:val="0"/>
          <w:sz w:val="22"/>
          <w:szCs w:val="22"/>
        </w:rPr>
        <w:t>的长为</w:t>
      </w:r>
      <w:r>
        <w:rPr>
          <w:rFonts w:hAnsi="宋体"/>
          <w:bCs/>
          <w:kern w:val="0"/>
          <w:sz w:val="22"/>
          <w:szCs w:val="22"/>
        </w:rPr>
        <w:t>(        )</w:t>
      </w:r>
    </w:p>
    <w:p>
      <w:pPr>
        <w:widowControl/>
        <w:spacing w:line="312" w:lineRule="auto"/>
        <w:jc w:val="left"/>
        <w:rPr>
          <w:rFonts w:hAnsi="宋体"/>
          <w:kern w:val="0"/>
          <w:sz w:val="22"/>
          <w:szCs w:val="22"/>
        </w:rPr>
      </w:pPr>
      <w:r>
        <w:rPr>
          <w:rFonts w:hAnsi="宋体"/>
          <w:bCs/>
          <w:kern w:val="0"/>
          <w:sz w:val="22"/>
          <w:szCs w:val="22"/>
        </w:rPr>
        <w:t>A.1</w:t>
      </w:r>
      <w:r>
        <w:rPr>
          <w:rFonts w:hAnsi="宋体"/>
          <w:bCs/>
          <w:kern w:val="0"/>
          <w:sz w:val="22"/>
          <w:szCs w:val="22"/>
        </w:rPr>
        <w:tab/>
      </w:r>
      <w:r>
        <w:rPr>
          <w:rFonts w:hAnsi="宋体"/>
          <w:bCs/>
          <w:kern w:val="0"/>
          <w:sz w:val="22"/>
          <w:szCs w:val="22"/>
        </w:rPr>
        <w:t xml:space="preserve">           B.3</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C.1</w:t>
      </w:r>
      <w:r>
        <w:rPr>
          <w:rFonts w:hint="eastAsia" w:hAnsi="宋体"/>
          <w:bCs/>
          <w:kern w:val="0"/>
          <w:sz w:val="22"/>
          <w:szCs w:val="22"/>
        </w:rPr>
        <w:t>或</w:t>
      </w:r>
      <w:r>
        <w:rPr>
          <w:rFonts w:hAnsi="宋体"/>
          <w:bCs/>
          <w:kern w:val="0"/>
          <w:sz w:val="22"/>
          <w:szCs w:val="22"/>
        </w:rPr>
        <w:t>3</w:t>
      </w:r>
      <w:r>
        <w:rPr>
          <w:rFonts w:hAnsi="宋体"/>
          <w:bCs/>
          <w:kern w:val="0"/>
          <w:sz w:val="22"/>
          <w:szCs w:val="22"/>
        </w:rPr>
        <w:tab/>
      </w:r>
      <w:r>
        <w:rPr>
          <w:rFonts w:hAnsi="宋体"/>
          <w:bCs/>
          <w:kern w:val="0"/>
          <w:sz w:val="22"/>
          <w:szCs w:val="22"/>
        </w:rPr>
        <w:t xml:space="preserve">       D.2</w:t>
      </w:r>
      <w:r>
        <w:rPr>
          <w:rFonts w:hint="eastAsia" w:hAnsi="宋体"/>
          <w:bCs/>
          <w:kern w:val="0"/>
          <w:sz w:val="22"/>
          <w:szCs w:val="22"/>
        </w:rPr>
        <w:t>或</w:t>
      </w:r>
      <w:r>
        <w:rPr>
          <w:rFonts w:hAnsi="宋体"/>
          <w:bCs/>
          <w:kern w:val="0"/>
          <w:sz w:val="22"/>
          <w:szCs w:val="22"/>
        </w:rPr>
        <w:t>3</w:t>
      </w:r>
    </w:p>
    <w:p>
      <w:pPr>
        <w:widowControl/>
        <w:spacing w:line="312" w:lineRule="auto"/>
        <w:jc w:val="left"/>
        <w:rPr>
          <w:rFonts w:hAnsi="宋体"/>
          <w:kern w:val="0"/>
          <w:sz w:val="22"/>
          <w:szCs w:val="22"/>
        </w:rPr>
      </w:pPr>
      <w:r>
        <w:rPr>
          <w:rFonts w:hAnsi="宋体"/>
          <w:bCs/>
          <w:kern w:val="0"/>
          <w:sz w:val="22"/>
          <w:szCs w:val="22"/>
        </w:rPr>
        <w:t>8</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河北中考】</w:t>
      </w:r>
      <w:r>
        <w:rPr>
          <w:rFonts w:hint="eastAsia" w:hAnsi="宋体"/>
          <w:bCs/>
          <w:kern w:val="0"/>
          <w:sz w:val="22"/>
          <w:szCs w:val="22"/>
        </w:rPr>
        <w:t>如图</w:t>
      </w:r>
      <w:r>
        <w:rPr>
          <w:rFonts w:hAnsi="宋体"/>
          <w:bCs/>
          <w:kern w:val="0"/>
          <w:sz w:val="22"/>
          <w:szCs w:val="22"/>
        </w:rPr>
        <w:t>,</w:t>
      </w:r>
      <w:r>
        <w:rPr>
          <w:rFonts w:hint="eastAsia" w:hAnsi="宋体"/>
          <w:bCs/>
          <w:kern w:val="0"/>
          <w:sz w:val="22"/>
          <w:szCs w:val="22"/>
        </w:rPr>
        <w:t>已知四条线段</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Ansi="宋体"/>
          <w:bCs/>
          <w:kern w:val="0"/>
          <w:sz w:val="22"/>
          <w:szCs w:val="22"/>
        </w:rPr>
        <w:t>,</w:t>
      </w:r>
      <w:r>
        <w:rPr>
          <w:rFonts w:hAnsi="宋体"/>
          <w:bCs/>
          <w:i/>
          <w:iCs/>
          <w:kern w:val="0"/>
          <w:sz w:val="22"/>
          <w:szCs w:val="22"/>
        </w:rPr>
        <w:t>d</w:t>
      </w:r>
      <w:r>
        <w:rPr>
          <w:rFonts w:hint="eastAsia" w:hAnsi="宋体"/>
          <w:bCs/>
          <w:kern w:val="0"/>
          <w:sz w:val="22"/>
          <w:szCs w:val="22"/>
        </w:rPr>
        <w:t>中的一条与挡板另一侧的线段</w:t>
      </w:r>
      <w:r>
        <w:rPr>
          <w:rFonts w:hAnsi="宋体"/>
          <w:bCs/>
          <w:i/>
          <w:iCs/>
          <w:kern w:val="0"/>
          <w:sz w:val="22"/>
          <w:szCs w:val="22"/>
        </w:rPr>
        <w:t>m</w:t>
      </w:r>
      <w:r>
        <w:rPr>
          <w:rFonts w:hint="eastAsia" w:hAnsi="宋体"/>
          <w:bCs/>
          <w:kern w:val="0"/>
          <w:sz w:val="22"/>
          <w:szCs w:val="22"/>
        </w:rPr>
        <w:t>在同一条直线上</w:t>
      </w:r>
      <w:r>
        <w:rPr>
          <w:rFonts w:hAnsi="宋体"/>
          <w:bCs/>
          <w:kern w:val="0"/>
          <w:sz w:val="22"/>
          <w:szCs w:val="22"/>
        </w:rPr>
        <w:t>,</w:t>
      </w:r>
      <w:r>
        <w:rPr>
          <w:rFonts w:hint="eastAsia" w:hAnsi="宋体"/>
          <w:bCs/>
          <w:kern w:val="0"/>
          <w:sz w:val="22"/>
          <w:szCs w:val="22"/>
        </w:rPr>
        <w:t>请借助直尺判断该线段是</w:t>
      </w:r>
      <w:r>
        <w:rPr>
          <w:rFonts w:hAnsi="宋体"/>
          <w:bCs/>
          <w:kern w:val="0"/>
          <w:sz w:val="22"/>
          <w:szCs w:val="22"/>
        </w:rPr>
        <w:t>(        )</w:t>
      </w:r>
    </w:p>
    <w:p>
      <w:pPr>
        <w:widowControl/>
        <w:spacing w:line="312" w:lineRule="auto"/>
        <w:jc w:val="center"/>
        <w:rPr>
          <w:rFonts w:hAnsi="宋体"/>
          <w:kern w:val="0"/>
          <w:sz w:val="22"/>
          <w:szCs w:val="22"/>
        </w:rPr>
      </w:pPr>
      <w:r>
        <w:drawing>
          <wp:inline distT="0" distB="0" distL="0" distR="0">
            <wp:extent cx="1288415" cy="1177290"/>
            <wp:effectExtent l="0" t="0" r="6985" b="3810"/>
            <wp:docPr id="6" name="image619.jpeg"/>
            <wp:cNvGraphicFramePr/>
            <a:graphic xmlns:a="http://schemas.openxmlformats.org/drawingml/2006/main">
              <a:graphicData uri="http://schemas.openxmlformats.org/drawingml/2006/picture">
                <pic:pic xmlns:pic="http://schemas.openxmlformats.org/drawingml/2006/picture">
                  <pic:nvPicPr>
                    <pic:cNvPr id="6" name="image619.jpeg"/>
                    <pic:cNvPicPr/>
                  </pic:nvPicPr>
                  <pic:blipFill>
                    <a:blip r:embed="rId13"/>
                    <a:stretch>
                      <a:fillRect/>
                    </a:stretch>
                  </pic:blipFill>
                  <pic:spPr>
                    <a:xfrm>
                      <a:off x="0" y="0"/>
                      <a:ext cx="1301061" cy="1189142"/>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A.</w:t>
      </w:r>
      <w:r>
        <w:rPr>
          <w:rFonts w:hAnsi="宋体"/>
          <w:bCs/>
          <w:i/>
          <w:iCs/>
          <w:kern w:val="0"/>
          <w:sz w:val="22"/>
          <w:szCs w:val="22"/>
        </w:rPr>
        <w:t>a</w:t>
      </w:r>
      <w:r>
        <w:rPr>
          <w:rFonts w:hAnsi="宋体"/>
          <w:bCs/>
          <w:kern w:val="0"/>
          <w:sz w:val="22"/>
          <w:szCs w:val="22"/>
        </w:rPr>
        <w:tab/>
      </w:r>
      <w:r>
        <w:rPr>
          <w:rFonts w:hAnsi="宋体"/>
          <w:bCs/>
          <w:kern w:val="0"/>
          <w:sz w:val="22"/>
          <w:szCs w:val="22"/>
        </w:rPr>
        <w:t xml:space="preserve">           B.</w:t>
      </w:r>
      <w:r>
        <w:rPr>
          <w:rFonts w:hAnsi="宋体"/>
          <w:bCs/>
          <w:i/>
          <w:iCs/>
          <w:kern w:val="0"/>
          <w:sz w:val="22"/>
          <w:szCs w:val="22"/>
        </w:rPr>
        <w:t>b</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w:t>
      </w:r>
      <w:r>
        <w:rPr>
          <w:rFonts w:hAnsi="宋体"/>
          <w:bCs/>
          <w:i/>
          <w:iCs/>
          <w:kern w:val="0"/>
          <w:sz w:val="22"/>
          <w:szCs w:val="22"/>
        </w:rPr>
        <w:t>c</w:t>
      </w:r>
      <w:r>
        <w:rPr>
          <w:rFonts w:hAnsi="宋体"/>
          <w:bCs/>
          <w:kern w:val="0"/>
          <w:sz w:val="22"/>
          <w:szCs w:val="22"/>
        </w:rPr>
        <w:tab/>
      </w:r>
      <w:r>
        <w:rPr>
          <w:rFonts w:hAnsi="宋体"/>
          <w:bCs/>
          <w:kern w:val="0"/>
          <w:sz w:val="22"/>
          <w:szCs w:val="22"/>
        </w:rPr>
        <w:t xml:space="preserve">           D.</w:t>
      </w:r>
      <w:r>
        <w:rPr>
          <w:rFonts w:hAnsi="宋体"/>
          <w:bCs/>
          <w:i/>
          <w:iCs/>
          <w:kern w:val="0"/>
          <w:sz w:val="22"/>
          <w:szCs w:val="22"/>
        </w:rPr>
        <w:t>d</w:t>
      </w:r>
    </w:p>
    <w:p>
      <w:pPr>
        <w:widowControl/>
        <w:spacing w:line="312" w:lineRule="auto"/>
        <w:jc w:val="left"/>
        <w:rPr>
          <w:rFonts w:hAnsi="宋体"/>
          <w:kern w:val="0"/>
          <w:sz w:val="22"/>
          <w:szCs w:val="22"/>
        </w:rPr>
      </w:pPr>
      <w:r>
        <w:rPr>
          <w:rFonts w:hAnsi="宋体"/>
          <w:kern w:val="0"/>
          <w:sz w:val="22"/>
          <w:szCs w:val="22"/>
        </w:rPr>
        <w:t>9</w:t>
      </w:r>
      <w:r>
        <w:rPr>
          <w:i/>
          <w:kern w:val="0"/>
          <w:sz w:val="22"/>
          <w:szCs w:val="22"/>
        </w:rPr>
        <w:t>.</w:t>
      </w:r>
      <w:r>
        <w:rPr>
          <w:rFonts w:hint="eastAsia" w:hAnsi="宋体"/>
          <w:color w:val="FF0000"/>
          <w:kern w:val="0"/>
          <w:sz w:val="22"/>
          <w:szCs w:val="22"/>
        </w:rPr>
        <w:t>【2</w:t>
      </w:r>
      <w:r>
        <w:rPr>
          <w:rFonts w:hAnsi="宋体"/>
          <w:color w:val="FF0000"/>
          <w:kern w:val="0"/>
          <w:sz w:val="22"/>
          <w:szCs w:val="22"/>
        </w:rPr>
        <w:t>019</w:t>
      </w:r>
      <w:r>
        <w:rPr>
          <w:rFonts w:hint="eastAsia" w:ascii="宋体" w:hAnsi="宋体"/>
          <w:color w:val="FF0000"/>
          <w:kern w:val="0"/>
          <w:sz w:val="22"/>
          <w:szCs w:val="22"/>
        </w:rPr>
        <w:t>金华</w:t>
      </w:r>
      <w:r>
        <w:rPr>
          <w:rFonts w:ascii="宋体" w:hAnsi="宋体"/>
          <w:color w:val="FF0000"/>
          <w:kern w:val="0"/>
          <w:sz w:val="22"/>
          <w:szCs w:val="22"/>
        </w:rPr>
        <w:t>中考</w:t>
      </w:r>
      <w:r>
        <w:rPr>
          <w:rFonts w:hint="eastAsia" w:hAnsi="宋体"/>
          <w:color w:val="FF0000"/>
          <w:kern w:val="0"/>
          <w:sz w:val="22"/>
          <w:szCs w:val="22"/>
        </w:rPr>
        <w:t>】</w:t>
      </w:r>
      <w:r>
        <w:rPr>
          <w:rFonts w:hAnsi="宋体"/>
          <w:kern w:val="0"/>
          <w:sz w:val="22"/>
          <w:szCs w:val="22"/>
        </w:rPr>
        <w:t>如图是雷达屏幕在一次探测中发现的多个目标,其中对目标</w:t>
      </w:r>
      <w:r>
        <w:rPr>
          <w:rFonts w:hAnsi="宋体"/>
          <w:i/>
          <w:kern w:val="0"/>
          <w:sz w:val="22"/>
          <w:szCs w:val="22"/>
        </w:rPr>
        <w:t>A</w:t>
      </w:r>
      <w:r>
        <w:rPr>
          <w:rFonts w:hAnsi="宋体"/>
          <w:kern w:val="0"/>
          <w:sz w:val="22"/>
          <w:szCs w:val="22"/>
        </w:rPr>
        <w:t>的位置表述正确的是(</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223645" cy="1259840"/>
            <wp:effectExtent l="0" t="0" r="0" b="0"/>
            <wp:docPr id="699" name="image6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 name="image687.jpeg"/>
                    <pic:cNvPicPr>
                      <a:picLocks noChangeAspect="1"/>
                    </pic:cNvPicPr>
                  </pic:nvPicPr>
                  <pic:blipFill>
                    <a:blip r:embed="rId14" cstate="print"/>
                    <a:stretch>
                      <a:fillRect/>
                    </a:stretch>
                  </pic:blipFill>
                  <pic:spPr>
                    <a:xfrm>
                      <a:off x="0" y="0"/>
                      <a:ext cx="1224000" cy="1260000"/>
                    </a:xfrm>
                    <a:prstGeom prst="rect">
                      <a:avLst/>
                    </a:prstGeom>
                  </pic:spPr>
                </pic:pic>
              </a:graphicData>
            </a:graphic>
          </wp:inline>
        </w:drawing>
      </w:r>
    </w:p>
    <w:p>
      <w:pPr>
        <w:widowControl/>
        <w:spacing w:line="312" w:lineRule="auto"/>
        <w:jc w:val="left"/>
        <w:rPr>
          <w:rFonts w:hAnsi="宋体"/>
          <w:kern w:val="0"/>
          <w:sz w:val="22"/>
          <w:szCs w:val="22"/>
        </w:rPr>
      </w:pPr>
      <w:r>
        <w:rPr>
          <w:rFonts w:hAnsi="宋体"/>
          <w:kern w:val="0"/>
          <w:sz w:val="22"/>
          <w:szCs w:val="22"/>
        </w:rPr>
        <w:t>A</w:t>
      </w:r>
      <w:r>
        <w:rPr>
          <w:i/>
          <w:kern w:val="0"/>
          <w:sz w:val="22"/>
          <w:szCs w:val="22"/>
        </w:rPr>
        <w:t>.</w:t>
      </w:r>
      <w:r>
        <w:rPr>
          <w:rFonts w:hAnsi="宋体"/>
          <w:kern w:val="0"/>
          <w:sz w:val="22"/>
          <w:szCs w:val="22"/>
        </w:rPr>
        <w:t>在南偏东75°方向处</w:t>
      </w:r>
      <w:r>
        <w:rPr>
          <w:rFonts w:hint="eastAsia" w:hAnsi="宋体"/>
          <w:kern w:val="0"/>
          <w:sz w:val="22"/>
          <w:szCs w:val="22"/>
        </w:rPr>
        <w:t xml:space="preserve"> </w:t>
      </w:r>
      <w:r>
        <w:rPr>
          <w:rFonts w:hAnsi="宋体"/>
          <w:kern w:val="0"/>
          <w:sz w:val="22"/>
          <w:szCs w:val="22"/>
        </w:rPr>
        <w:t xml:space="preserve">          B</w:t>
      </w:r>
      <w:r>
        <w:rPr>
          <w:i/>
          <w:kern w:val="0"/>
          <w:sz w:val="22"/>
          <w:szCs w:val="22"/>
        </w:rPr>
        <w:t>.</w:t>
      </w:r>
      <w:r>
        <w:rPr>
          <w:rFonts w:hAnsi="宋体"/>
          <w:kern w:val="0"/>
          <w:sz w:val="22"/>
          <w:szCs w:val="22"/>
        </w:rPr>
        <w:t xml:space="preserve">在5 km处 </w:t>
      </w:r>
    </w:p>
    <w:p>
      <w:pPr>
        <w:widowControl/>
        <w:spacing w:line="312" w:lineRule="auto"/>
        <w:jc w:val="left"/>
        <w:rPr>
          <w:rFonts w:hAnsi="宋体"/>
          <w:kern w:val="0"/>
          <w:sz w:val="22"/>
          <w:szCs w:val="22"/>
        </w:rPr>
      </w:pPr>
      <w:r>
        <w:rPr>
          <w:rFonts w:hAnsi="宋体"/>
          <w:kern w:val="0"/>
          <w:sz w:val="22"/>
          <w:szCs w:val="22"/>
        </w:rPr>
        <w:t>C</w:t>
      </w:r>
      <w:r>
        <w:rPr>
          <w:i/>
          <w:kern w:val="0"/>
          <w:sz w:val="22"/>
          <w:szCs w:val="22"/>
        </w:rPr>
        <w:t>.</w:t>
      </w:r>
      <w:r>
        <w:rPr>
          <w:rFonts w:hAnsi="宋体"/>
          <w:kern w:val="0"/>
          <w:sz w:val="22"/>
          <w:szCs w:val="22"/>
        </w:rPr>
        <w:t>在南偏东15°方向5 km处</w:t>
      </w:r>
      <w:r>
        <w:rPr>
          <w:rFonts w:hint="eastAsia" w:hAnsi="宋体"/>
          <w:kern w:val="0"/>
          <w:sz w:val="22"/>
          <w:szCs w:val="22"/>
        </w:rPr>
        <w:t xml:space="preserve"> </w:t>
      </w:r>
      <w:r>
        <w:rPr>
          <w:rFonts w:hAnsi="宋体"/>
          <w:kern w:val="0"/>
          <w:sz w:val="22"/>
          <w:szCs w:val="22"/>
        </w:rPr>
        <w:t xml:space="preserve">       D</w:t>
      </w:r>
      <w:r>
        <w:rPr>
          <w:i/>
          <w:kern w:val="0"/>
          <w:sz w:val="22"/>
          <w:szCs w:val="22"/>
        </w:rPr>
        <w:t>.</w:t>
      </w:r>
      <w:r>
        <w:rPr>
          <w:rFonts w:hAnsi="宋体"/>
          <w:kern w:val="0"/>
          <w:sz w:val="22"/>
          <w:szCs w:val="22"/>
        </w:rPr>
        <w:t>在南偏东75°方向5 km处</w:t>
      </w:r>
    </w:p>
    <w:p>
      <w:pPr>
        <w:widowControl/>
        <w:adjustRightInd w:val="0"/>
        <w:snapToGrid w:val="0"/>
        <w:spacing w:line="312" w:lineRule="auto"/>
        <w:jc w:val="left"/>
        <w:rPr>
          <w:b/>
          <w:color w:val="000000"/>
          <w:kern w:val="0"/>
          <w:sz w:val="22"/>
          <w:szCs w:val="22"/>
        </w:rPr>
      </w:pPr>
      <w:r>
        <w:rPr>
          <w:b/>
          <w:color w:val="000000"/>
          <w:kern w:val="0"/>
          <w:sz w:val="22"/>
          <w:szCs w:val="22"/>
        </w:rPr>
        <w:t>二、填空题</w:t>
      </w:r>
    </w:p>
    <w:p>
      <w:pPr>
        <w:widowControl/>
        <w:spacing w:line="312" w:lineRule="auto"/>
        <w:jc w:val="left"/>
        <w:rPr>
          <w:rFonts w:hAnsi="宋体"/>
          <w:bCs/>
          <w:i/>
          <w:iCs/>
          <w:kern w:val="0"/>
          <w:sz w:val="22"/>
          <w:szCs w:val="22"/>
        </w:rPr>
      </w:pPr>
      <w:r>
        <w:rPr>
          <w:rFonts w:hAnsi="宋体"/>
          <w:bCs/>
          <w:kern w:val="0"/>
          <w:sz w:val="22"/>
          <w:szCs w:val="22"/>
        </w:rPr>
        <w:t>10</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上海中考】</w:t>
      </w:r>
      <w:r>
        <w:rPr>
          <w:rFonts w:hAnsi="宋体"/>
          <w:bCs/>
          <w:kern w:val="0"/>
          <w:sz w:val="22"/>
          <w:szCs w:val="22"/>
        </w:rPr>
        <w:t>70</w:t>
      </w:r>
      <w:r>
        <w:rPr>
          <w:rFonts w:hint="eastAsia" w:hAnsi="宋体"/>
          <w:bCs/>
          <w:kern w:val="0"/>
          <w:sz w:val="22"/>
          <w:szCs w:val="22"/>
        </w:rPr>
        <w:t>°的余角是</w:t>
      </w:r>
      <w:r>
        <w:rPr>
          <w:rFonts w:hint="eastAsia" w:hAnsi="宋体"/>
          <w:bCs/>
          <w:i/>
          <w:iCs/>
          <w:kern w:val="0"/>
          <w:sz w:val="22"/>
          <w:szCs w:val="22"/>
          <w:u w:val="single"/>
        </w:rPr>
        <w:t>　</w:t>
      </w:r>
      <w:r>
        <w:rPr>
          <w:rFonts w:hAnsi="宋体"/>
          <w:bCs/>
          <w:kern w:val="0"/>
          <w:sz w:val="22"/>
          <w:szCs w:val="22"/>
          <w:u w:val="single"/>
        </w:rPr>
        <w:t xml:space="preserve">    </w:t>
      </w:r>
      <w:r>
        <w:rPr>
          <w:rFonts w:hint="eastAsia" w:hAnsi="宋体"/>
          <w:bCs/>
          <w:kern w:val="0"/>
          <w:sz w:val="22"/>
          <w:szCs w:val="22"/>
          <w:u w:val="single"/>
        </w:rPr>
        <w:t xml:space="preserve">  </w:t>
      </w:r>
      <w:r>
        <w:rPr>
          <w:rFonts w:hint="eastAsia" w:hAnsi="宋体"/>
          <w:bCs/>
          <w:i/>
          <w:iCs/>
          <w:kern w:val="0"/>
          <w:sz w:val="22"/>
          <w:szCs w:val="22"/>
          <w:u w:val="single"/>
        </w:rPr>
        <w:t>　</w:t>
      </w:r>
      <w:r>
        <w:rPr>
          <w:rFonts w:hAnsi="宋体"/>
          <w:bCs/>
          <w:i/>
          <w:iCs/>
          <w:kern w:val="0"/>
          <w:sz w:val="22"/>
          <w:szCs w:val="22"/>
        </w:rPr>
        <w:t>.</w:t>
      </w:r>
      <w:r>
        <w:rPr>
          <w:rFonts w:hint="eastAsia" w:hAnsi="宋体"/>
          <w:bCs/>
          <w:i/>
          <w:iCs/>
          <w:kern w:val="0"/>
          <w:sz w:val="22"/>
          <w:szCs w:val="22"/>
        </w:rPr>
        <w:t> </w:t>
      </w:r>
    </w:p>
    <w:p>
      <w:pPr>
        <w:widowControl/>
        <w:spacing w:line="312" w:lineRule="auto"/>
        <w:jc w:val="left"/>
        <w:rPr>
          <w:rFonts w:hAnsi="宋体"/>
          <w:bCs/>
          <w:i/>
          <w:iCs/>
          <w:kern w:val="0"/>
          <w:sz w:val="22"/>
          <w:szCs w:val="22"/>
        </w:rPr>
      </w:pPr>
      <w:r>
        <w:rPr>
          <w:rFonts w:hAnsi="宋体"/>
          <w:bCs/>
          <w:kern w:val="0"/>
          <w:sz w:val="22"/>
          <w:szCs w:val="22"/>
        </w:rPr>
        <w:t>11</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兴安盟中考】</w:t>
      </w:r>
      <w:r>
        <w:rPr>
          <w:rFonts w:hAnsi="宋体"/>
          <w:bCs/>
          <w:kern w:val="0"/>
          <w:sz w:val="22"/>
          <w:szCs w:val="22"/>
        </w:rPr>
        <w:t>74</w:t>
      </w:r>
      <w:r>
        <w:rPr>
          <w:rFonts w:hint="eastAsia" w:hAnsi="宋体"/>
          <w:bCs/>
          <w:kern w:val="0"/>
          <w:sz w:val="22"/>
          <w:szCs w:val="22"/>
        </w:rPr>
        <w:t>°</w:t>
      </w:r>
      <w:r>
        <w:rPr>
          <w:rFonts w:hAnsi="宋体"/>
          <w:bCs/>
          <w:kern w:val="0"/>
          <w:sz w:val="22"/>
          <w:szCs w:val="22"/>
        </w:rPr>
        <w:t>19</w:t>
      </w:r>
      <w:r>
        <w:rPr>
          <w:rFonts w:hAnsi="宋体"/>
          <w:bCs/>
          <w:i/>
          <w:iCs/>
          <w:kern w:val="0"/>
          <w:sz w:val="22"/>
          <w:szCs w:val="22"/>
        </w:rPr>
        <w:t>'</w:t>
      </w:r>
      <w:r>
        <w:rPr>
          <w:rFonts w:hAnsi="宋体"/>
          <w:bCs/>
          <w:kern w:val="0"/>
          <w:sz w:val="22"/>
          <w:szCs w:val="22"/>
        </w:rPr>
        <w:t>30</w:t>
      </w:r>
      <w:r>
        <w:rPr>
          <w:rFonts w:hint="eastAsia" w:hAnsi="宋体"/>
          <w:bCs/>
          <w:i/>
          <w:iCs/>
          <w:kern w:val="0"/>
          <w:sz w:val="22"/>
          <w:szCs w:val="22"/>
        </w:rPr>
        <w:t>″</w:t>
      </w:r>
      <w:r>
        <w:rPr>
          <w:rFonts w:hint="eastAsia" w:hAnsi="宋体"/>
          <w:bCs/>
          <w:kern w:val="0"/>
          <w:sz w:val="22"/>
          <w:szCs w:val="22"/>
        </w:rPr>
        <w:t>＝</w:t>
      </w:r>
      <w:r>
        <w:rPr>
          <w:rFonts w:hint="eastAsia" w:hAnsi="宋体"/>
          <w:bCs/>
          <w:i/>
          <w:iCs/>
          <w:kern w:val="0"/>
          <w:sz w:val="22"/>
          <w:szCs w:val="22"/>
          <w:u w:val="single"/>
        </w:rPr>
        <w:t>　</w:t>
      </w:r>
      <w:r>
        <w:rPr>
          <w:rFonts w:hAnsi="宋体"/>
          <w:bCs/>
          <w:kern w:val="0"/>
          <w:sz w:val="22"/>
          <w:szCs w:val="22"/>
          <w:u w:val="single"/>
        </w:rPr>
        <w:t xml:space="preserve">    </w:t>
      </w:r>
      <w:r>
        <w:rPr>
          <w:rFonts w:hAnsi="宋体"/>
          <w:bCs/>
          <w:i/>
          <w:iCs/>
          <w:kern w:val="0"/>
          <w:sz w:val="22"/>
          <w:szCs w:val="22"/>
          <w:u w:val="single"/>
        </w:rPr>
        <w:t xml:space="preserve">  </w:t>
      </w:r>
      <w:r>
        <w:rPr>
          <w:rFonts w:hAnsi="宋体"/>
          <w:bCs/>
          <w:kern w:val="0"/>
          <w:sz w:val="22"/>
          <w:szCs w:val="22"/>
          <w:u w:val="single"/>
        </w:rPr>
        <w:t xml:space="preserve">      </w:t>
      </w:r>
      <w:r>
        <w:rPr>
          <w:rFonts w:hint="eastAsia" w:hAnsi="宋体"/>
          <w:bCs/>
          <w:i/>
          <w:iCs/>
          <w:kern w:val="0"/>
          <w:sz w:val="22"/>
          <w:szCs w:val="22"/>
          <w:u w:val="single"/>
        </w:rPr>
        <w:t>　</w:t>
      </w:r>
      <w:r>
        <w:rPr>
          <w:rFonts w:hint="eastAsia" w:hAnsi="宋体"/>
          <w:bCs/>
          <w:kern w:val="0"/>
          <w:sz w:val="22"/>
          <w:szCs w:val="22"/>
        </w:rPr>
        <w:t>°</w:t>
      </w:r>
      <w:r>
        <w:rPr>
          <w:rFonts w:hAnsi="宋体"/>
          <w:bCs/>
          <w:i/>
          <w:iCs/>
          <w:kern w:val="0"/>
          <w:sz w:val="22"/>
          <w:szCs w:val="22"/>
        </w:rPr>
        <w:t>.</w:t>
      </w:r>
      <w:r>
        <w:rPr>
          <w:rFonts w:hint="eastAsia" w:hAnsi="宋体"/>
          <w:bCs/>
          <w:i/>
          <w:iCs/>
          <w:kern w:val="0"/>
          <w:sz w:val="22"/>
          <w:szCs w:val="22"/>
        </w:rPr>
        <w:t> </w:t>
      </w:r>
    </w:p>
    <w:p>
      <w:pPr>
        <w:widowControl/>
        <w:spacing w:line="312" w:lineRule="auto"/>
        <w:jc w:val="left"/>
        <w:rPr>
          <w:rFonts w:hAnsi="宋体"/>
          <w:bCs/>
          <w:i/>
          <w:iCs/>
          <w:kern w:val="0"/>
          <w:sz w:val="22"/>
          <w:szCs w:val="22"/>
        </w:rPr>
      </w:pPr>
      <w:r>
        <w:rPr>
          <w:rFonts w:hAnsi="宋体"/>
          <w:bCs/>
          <w:kern w:val="0"/>
          <w:sz w:val="22"/>
          <w:szCs w:val="22"/>
        </w:rPr>
        <w:t>12</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2020</w:t>
      </w:r>
      <w:r>
        <w:rPr>
          <w:rFonts w:hint="eastAsia" w:hAnsi="宋体"/>
          <w:bCs/>
          <w:color w:val="FF0000"/>
          <w:kern w:val="0"/>
          <w:sz w:val="22"/>
          <w:szCs w:val="22"/>
        </w:rPr>
        <w:t>大庆中考】</w:t>
      </w:r>
      <w:r>
        <w:rPr>
          <w:rFonts w:hint="eastAsia" w:hAnsi="宋体"/>
          <w:bCs/>
          <w:kern w:val="0"/>
          <w:sz w:val="22"/>
          <w:szCs w:val="22"/>
        </w:rPr>
        <w:t>将两个三角尺的直角顶点重合为如图所示的位置</w:t>
      </w:r>
      <w:r>
        <w:rPr>
          <w:rFonts w:hAnsi="宋体"/>
          <w:bCs/>
          <w:kern w:val="0"/>
          <w:sz w:val="22"/>
          <w:szCs w:val="22"/>
        </w:rPr>
        <w:t>,</w:t>
      </w:r>
      <w:r>
        <w:rPr>
          <w:rFonts w:hint="eastAsia" w:hAnsi="宋体"/>
          <w:bCs/>
          <w:kern w:val="0"/>
          <w:sz w:val="22"/>
          <w:szCs w:val="22"/>
        </w:rPr>
        <w:t>若</w:t>
      </w:r>
      <w:r>
        <w:rPr>
          <w:rFonts w:hAnsi="宋体"/>
          <w:bCs/>
          <w:kern w:val="0"/>
          <w:sz w:val="22"/>
          <w:szCs w:val="22"/>
        </w:rPr>
        <w:t>∠</w:t>
      </w:r>
      <w:r>
        <w:rPr>
          <w:rFonts w:hAnsi="宋体"/>
          <w:bCs/>
          <w:i/>
          <w:iCs/>
          <w:kern w:val="0"/>
          <w:sz w:val="22"/>
          <w:szCs w:val="22"/>
        </w:rPr>
        <w:t>AOD</w:t>
      </w:r>
      <w:r>
        <w:rPr>
          <w:rFonts w:hint="eastAsia" w:hAnsi="宋体"/>
          <w:bCs/>
          <w:kern w:val="0"/>
          <w:sz w:val="22"/>
          <w:szCs w:val="22"/>
        </w:rPr>
        <w:t>＝</w:t>
      </w:r>
      <w:r>
        <w:rPr>
          <w:rFonts w:hAnsi="宋体"/>
          <w:bCs/>
          <w:kern w:val="0"/>
          <w:sz w:val="22"/>
          <w:szCs w:val="22"/>
        </w:rPr>
        <w:t>108</w:t>
      </w:r>
      <w:r>
        <w:rPr>
          <w:rFonts w:hint="eastAsia" w:hAnsi="宋体"/>
          <w:bCs/>
          <w:kern w:val="0"/>
          <w:sz w:val="22"/>
          <w:szCs w:val="22"/>
        </w:rPr>
        <w:t>°</w:t>
      </w:r>
      <w:r>
        <w:rPr>
          <w:rFonts w:hAnsi="宋体"/>
          <w:bCs/>
          <w:kern w:val="0"/>
          <w:sz w:val="22"/>
          <w:szCs w:val="22"/>
        </w:rPr>
        <w:t>,</w:t>
      </w:r>
      <w:r>
        <w:rPr>
          <w:rFonts w:hint="eastAsia" w:hAnsi="宋体"/>
          <w:bCs/>
          <w:kern w:val="0"/>
          <w:sz w:val="22"/>
          <w:szCs w:val="22"/>
        </w:rPr>
        <w:t>则</w:t>
      </w:r>
      <w:r>
        <w:rPr>
          <w:rFonts w:hAnsi="宋体"/>
          <w:bCs/>
          <w:kern w:val="0"/>
          <w:sz w:val="22"/>
          <w:szCs w:val="22"/>
        </w:rPr>
        <w:t>∠</w:t>
      </w:r>
      <w:r>
        <w:rPr>
          <w:rFonts w:hAnsi="宋体"/>
          <w:bCs/>
          <w:i/>
          <w:iCs/>
          <w:kern w:val="0"/>
          <w:sz w:val="22"/>
          <w:szCs w:val="22"/>
        </w:rPr>
        <w:t>COB</w:t>
      </w:r>
      <w:r>
        <w:rPr>
          <w:rFonts w:hint="eastAsia" w:hAnsi="宋体"/>
          <w:bCs/>
          <w:kern w:val="0"/>
          <w:sz w:val="22"/>
          <w:szCs w:val="22"/>
        </w:rPr>
        <w:t>＝</w:t>
      </w:r>
      <w:r>
        <w:rPr>
          <w:rFonts w:hint="eastAsia" w:hAnsi="宋体"/>
          <w:bCs/>
          <w:i/>
          <w:iCs/>
          <w:kern w:val="0"/>
          <w:sz w:val="22"/>
          <w:szCs w:val="22"/>
          <w:u w:val="single"/>
        </w:rPr>
        <w:t>　</w:t>
      </w:r>
      <w:r>
        <w:rPr>
          <w:rFonts w:hAnsi="宋体"/>
          <w:bCs/>
          <w:kern w:val="0"/>
          <w:sz w:val="22"/>
          <w:szCs w:val="22"/>
          <w:u w:val="single"/>
        </w:rPr>
        <w:t xml:space="preserve">    </w:t>
      </w:r>
      <w:r>
        <w:rPr>
          <w:rFonts w:hint="eastAsia" w:hAnsi="宋体"/>
          <w:bCs/>
          <w:kern w:val="0"/>
          <w:sz w:val="22"/>
          <w:szCs w:val="22"/>
          <w:u w:val="single"/>
        </w:rPr>
        <w:t xml:space="preserve">  </w:t>
      </w:r>
      <w:r>
        <w:rPr>
          <w:rFonts w:hint="eastAsia" w:hAnsi="宋体"/>
          <w:bCs/>
          <w:i/>
          <w:iCs/>
          <w:kern w:val="0"/>
          <w:sz w:val="22"/>
          <w:szCs w:val="22"/>
          <w:u w:val="single"/>
        </w:rPr>
        <w:t>　</w:t>
      </w:r>
      <w:r>
        <w:rPr>
          <w:rFonts w:hAnsi="宋体"/>
          <w:bCs/>
          <w:i/>
          <w:iCs/>
          <w:kern w:val="0"/>
          <w:sz w:val="22"/>
          <w:szCs w:val="22"/>
        </w:rPr>
        <w:t>.</w:t>
      </w:r>
      <w:r>
        <w:rPr>
          <w:rFonts w:hint="eastAsia" w:hAnsi="宋体"/>
          <w:bCs/>
          <w:i/>
          <w:iCs/>
          <w:kern w:val="0"/>
          <w:sz w:val="22"/>
          <w:szCs w:val="22"/>
        </w:rPr>
        <w:t> </w:t>
      </w:r>
    </w:p>
    <w:p>
      <w:pPr>
        <w:widowControl/>
        <w:spacing w:line="312" w:lineRule="auto"/>
        <w:jc w:val="center"/>
        <w:rPr>
          <w:rFonts w:hAnsi="宋体"/>
          <w:kern w:val="0"/>
          <w:sz w:val="22"/>
          <w:szCs w:val="22"/>
        </w:rPr>
      </w:pPr>
      <w:r>
        <w:drawing>
          <wp:inline distT="0" distB="0" distL="0" distR="0">
            <wp:extent cx="1856105" cy="1177290"/>
            <wp:effectExtent l="0" t="0" r="0" b="3810"/>
            <wp:docPr id="7" name="image620.jpeg"/>
            <wp:cNvGraphicFramePr/>
            <a:graphic xmlns:a="http://schemas.openxmlformats.org/drawingml/2006/main">
              <a:graphicData uri="http://schemas.openxmlformats.org/drawingml/2006/picture">
                <pic:pic xmlns:pic="http://schemas.openxmlformats.org/drawingml/2006/picture">
                  <pic:nvPicPr>
                    <pic:cNvPr id="7" name="image620.jpeg"/>
                    <pic:cNvPicPr/>
                  </pic:nvPicPr>
                  <pic:blipFill>
                    <a:blip r:embed="rId15"/>
                    <a:stretch>
                      <a:fillRect/>
                    </a:stretch>
                  </pic:blipFill>
                  <pic:spPr>
                    <a:xfrm>
                      <a:off x="0" y="0"/>
                      <a:ext cx="1874626" cy="1189129"/>
                    </a:xfrm>
                    <a:prstGeom prst="rect">
                      <a:avLst/>
                    </a:prstGeom>
                  </pic:spPr>
                </pic:pic>
              </a:graphicData>
            </a:graphic>
          </wp:inline>
        </w:drawing>
      </w:r>
      <w:r>
        <w:rPr>
          <w:rFonts w:hAnsi="宋体"/>
          <w:kern w:val="0"/>
          <w:sz w:val="22"/>
          <w:szCs w:val="22"/>
        </w:rPr>
        <w:t xml:space="preserve">    </w:t>
      </w:r>
      <w:r>
        <w:rPr>
          <w:rFonts w:hAnsi="宋体"/>
          <w:kern w:val="0"/>
          <w:sz w:val="22"/>
          <w:szCs w:val="22"/>
        </w:rPr>
        <w:drawing>
          <wp:inline distT="0" distB="0" distL="0" distR="0">
            <wp:extent cx="650875" cy="1261110"/>
            <wp:effectExtent l="0" t="0" r="0" b="0"/>
            <wp:docPr id="15" name="image6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88.jpeg"/>
                    <pic:cNvPicPr>
                      <a:picLocks noChangeAspect="1"/>
                    </pic:cNvPicPr>
                  </pic:nvPicPr>
                  <pic:blipFill>
                    <a:blip r:embed="rId16" cstate="print"/>
                    <a:stretch>
                      <a:fillRect/>
                    </a:stretch>
                  </pic:blipFill>
                  <pic:spPr>
                    <a:xfrm>
                      <a:off x="0" y="0"/>
                      <a:ext cx="653095" cy="1265370"/>
                    </a:xfrm>
                    <a:prstGeom prst="rect">
                      <a:avLst/>
                    </a:prstGeom>
                  </pic:spPr>
                </pic:pic>
              </a:graphicData>
            </a:graphic>
          </wp:inline>
        </w:drawing>
      </w:r>
      <w:r>
        <w:rPr>
          <w:rFonts w:hAnsi="宋体"/>
          <w:kern w:val="0"/>
          <w:sz w:val="22"/>
          <w:szCs w:val="22"/>
        </w:rPr>
        <w:t xml:space="preserve">      </w:t>
      </w:r>
      <w:r>
        <w:rPr>
          <w:rFonts w:hAnsi="宋体"/>
          <w:kern w:val="0"/>
          <w:sz w:val="22"/>
          <w:szCs w:val="22"/>
        </w:rPr>
        <w:drawing>
          <wp:inline distT="0" distB="0" distL="0" distR="0">
            <wp:extent cx="2007235" cy="1038225"/>
            <wp:effectExtent l="0" t="0" r="0" b="0"/>
            <wp:docPr id="16" name="image6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89.jpeg"/>
                    <pic:cNvPicPr>
                      <a:picLocks noChangeAspect="1"/>
                    </pic:cNvPicPr>
                  </pic:nvPicPr>
                  <pic:blipFill>
                    <a:blip r:embed="rId17" cstate="print"/>
                    <a:stretch>
                      <a:fillRect/>
                    </a:stretch>
                  </pic:blipFill>
                  <pic:spPr>
                    <a:xfrm>
                      <a:off x="0" y="0"/>
                      <a:ext cx="2034976" cy="1052573"/>
                    </a:xfrm>
                    <a:prstGeom prst="rect">
                      <a:avLst/>
                    </a:prstGeom>
                  </pic:spPr>
                </pic:pic>
              </a:graphicData>
            </a:graphic>
          </wp:inline>
        </w:drawing>
      </w:r>
    </w:p>
    <w:p>
      <w:pPr>
        <w:widowControl/>
        <w:spacing w:line="312" w:lineRule="auto"/>
        <w:ind w:firstLine="1980" w:firstLineChars="1100"/>
        <w:rPr>
          <w:rFonts w:hAnsi="宋体"/>
          <w:kern w:val="0"/>
          <w:sz w:val="22"/>
          <w:szCs w:val="22"/>
        </w:rPr>
      </w:pPr>
      <w:r>
        <w:rPr>
          <w:rFonts w:hAnsi="宋体"/>
          <w:kern w:val="0"/>
          <w:sz w:val="18"/>
          <w:szCs w:val="18"/>
        </w:rPr>
        <w:t>第12题图</w:t>
      </w:r>
      <w:r>
        <w:rPr>
          <w:rFonts w:hint="eastAsia" w:hAnsi="宋体"/>
          <w:kern w:val="0"/>
          <w:sz w:val="18"/>
          <w:szCs w:val="18"/>
        </w:rPr>
        <w:t xml:space="preserve"> </w:t>
      </w:r>
      <w:r>
        <w:rPr>
          <w:rFonts w:hAnsi="宋体"/>
          <w:kern w:val="0"/>
          <w:sz w:val="18"/>
          <w:szCs w:val="18"/>
        </w:rPr>
        <w:t xml:space="preserve">             第13题图</w:t>
      </w:r>
      <w:r>
        <w:rPr>
          <w:rFonts w:hint="eastAsia" w:hAnsi="宋体"/>
          <w:kern w:val="0"/>
          <w:sz w:val="18"/>
          <w:szCs w:val="18"/>
        </w:rPr>
        <w:t xml:space="preserve"> </w:t>
      </w:r>
      <w:r>
        <w:rPr>
          <w:rFonts w:hAnsi="宋体"/>
          <w:kern w:val="0"/>
          <w:sz w:val="18"/>
          <w:szCs w:val="18"/>
        </w:rPr>
        <w:t xml:space="preserve">                   第14题图</w:t>
      </w:r>
    </w:p>
    <w:p>
      <w:pPr>
        <w:widowControl/>
        <w:spacing w:line="312" w:lineRule="auto"/>
        <w:jc w:val="left"/>
        <w:rPr>
          <w:rFonts w:hAnsi="宋体"/>
          <w:kern w:val="0"/>
          <w:sz w:val="22"/>
          <w:szCs w:val="22"/>
        </w:rPr>
      </w:pPr>
      <w:r>
        <w:rPr>
          <w:rFonts w:hAnsi="宋体"/>
          <w:kern w:val="0"/>
          <w:sz w:val="22"/>
          <w:szCs w:val="22"/>
        </w:rPr>
        <w:t>13</w:t>
      </w:r>
      <w:r>
        <w:rPr>
          <w:i/>
          <w:kern w:val="0"/>
          <w:sz w:val="22"/>
          <w:szCs w:val="22"/>
        </w:rPr>
        <w:t>.</w:t>
      </w:r>
      <w:r>
        <w:rPr>
          <w:rFonts w:hint="eastAsia" w:ascii="宋体" w:hAnsi="宋体"/>
          <w:color w:val="FF0000"/>
          <w:kern w:val="0"/>
          <w:sz w:val="22"/>
          <w:szCs w:val="22"/>
        </w:rPr>
        <w:t>【2</w:t>
      </w:r>
      <w:r>
        <w:rPr>
          <w:rFonts w:ascii="宋体" w:hAnsi="宋体"/>
          <w:color w:val="FF0000"/>
          <w:kern w:val="0"/>
          <w:sz w:val="22"/>
          <w:szCs w:val="22"/>
        </w:rPr>
        <w:t>020昆明中考</w:t>
      </w:r>
      <w:r>
        <w:rPr>
          <w:rFonts w:hint="eastAsia" w:ascii="宋体" w:hAnsi="宋体"/>
          <w:color w:val="FF0000"/>
          <w:kern w:val="0"/>
          <w:sz w:val="22"/>
          <w:szCs w:val="22"/>
        </w:rPr>
        <w:t>】</w:t>
      </w:r>
      <w:r>
        <w:rPr>
          <w:rFonts w:hAnsi="宋体"/>
          <w:kern w:val="0"/>
          <w:sz w:val="22"/>
          <w:szCs w:val="22"/>
        </w:rPr>
        <w:t>如图,点</w:t>
      </w:r>
      <w:r>
        <w:rPr>
          <w:rFonts w:hAnsi="宋体"/>
          <w:i/>
          <w:kern w:val="0"/>
          <w:sz w:val="22"/>
          <w:szCs w:val="22"/>
        </w:rPr>
        <w:t>C</w:t>
      </w:r>
      <w:r>
        <w:rPr>
          <w:rFonts w:hAnsi="宋体"/>
          <w:kern w:val="0"/>
          <w:sz w:val="22"/>
          <w:szCs w:val="22"/>
        </w:rPr>
        <w:t>位于点</w:t>
      </w:r>
      <w:r>
        <w:rPr>
          <w:rFonts w:hAnsi="宋体"/>
          <w:i/>
          <w:kern w:val="0"/>
          <w:sz w:val="22"/>
          <w:szCs w:val="22"/>
        </w:rPr>
        <w:t>A</w:t>
      </w:r>
      <w:r>
        <w:rPr>
          <w:rFonts w:hAnsi="宋体"/>
          <w:kern w:val="0"/>
          <w:sz w:val="22"/>
          <w:szCs w:val="22"/>
        </w:rPr>
        <w:t>正北方向,点</w:t>
      </w:r>
      <w:r>
        <w:rPr>
          <w:rFonts w:hAnsi="宋体"/>
          <w:i/>
          <w:kern w:val="0"/>
          <w:sz w:val="22"/>
          <w:szCs w:val="22"/>
        </w:rPr>
        <w:t>B</w:t>
      </w:r>
      <w:r>
        <w:rPr>
          <w:rFonts w:hAnsi="宋体"/>
          <w:kern w:val="0"/>
          <w:sz w:val="22"/>
          <w:szCs w:val="22"/>
        </w:rPr>
        <w:t>位于点</w:t>
      </w:r>
      <w:r>
        <w:rPr>
          <w:rFonts w:hAnsi="宋体"/>
          <w:i/>
          <w:kern w:val="0"/>
          <w:sz w:val="22"/>
          <w:szCs w:val="22"/>
        </w:rPr>
        <w:t>A</w:t>
      </w:r>
      <w:r>
        <w:rPr>
          <w:rFonts w:hAnsi="宋体"/>
          <w:kern w:val="0"/>
          <w:sz w:val="22"/>
          <w:szCs w:val="22"/>
        </w:rPr>
        <w:t>北偏东50°方向,点</w:t>
      </w:r>
      <w:r>
        <w:rPr>
          <w:rFonts w:hAnsi="宋体"/>
          <w:i/>
          <w:kern w:val="0"/>
          <w:sz w:val="22"/>
          <w:szCs w:val="22"/>
        </w:rPr>
        <w:t>C</w:t>
      </w:r>
      <w:r>
        <w:rPr>
          <w:rFonts w:hAnsi="宋体"/>
          <w:kern w:val="0"/>
          <w:sz w:val="22"/>
          <w:szCs w:val="22"/>
        </w:rPr>
        <w:t>位于点</w:t>
      </w:r>
      <w:r>
        <w:rPr>
          <w:rFonts w:hAnsi="宋体"/>
          <w:i/>
          <w:kern w:val="0"/>
          <w:sz w:val="22"/>
          <w:szCs w:val="22"/>
        </w:rPr>
        <w:t>B</w:t>
      </w:r>
      <w:r>
        <w:rPr>
          <w:rFonts w:hAnsi="宋体"/>
          <w:kern w:val="0"/>
          <w:sz w:val="22"/>
          <w:szCs w:val="22"/>
        </w:rPr>
        <w:t>北偏西35°方向,则</w:t>
      </w:r>
      <w:r>
        <w:rPr>
          <w:rFonts w:hint="eastAsia" w:ascii="宋体" w:hAnsi="宋体" w:cs="宋体"/>
          <w:kern w:val="0"/>
          <w:sz w:val="22"/>
          <w:szCs w:val="22"/>
        </w:rPr>
        <w:t>∠</w:t>
      </w:r>
      <w:r>
        <w:rPr>
          <w:rFonts w:hAnsi="宋体"/>
          <w:i/>
          <w:kern w:val="0"/>
          <w:sz w:val="22"/>
          <w:szCs w:val="22"/>
        </w:rPr>
        <w:t>ABC</w:t>
      </w:r>
      <w:r>
        <w:rPr>
          <w:rFonts w:hAnsi="宋体"/>
          <w:kern w:val="0"/>
          <w:sz w:val="22"/>
          <w:szCs w:val="22"/>
        </w:rPr>
        <w:t>的度数为</w:t>
      </w:r>
      <w:r>
        <w:rPr>
          <w:rFonts w:hAnsi="宋体"/>
          <w:i/>
          <w:color w:val="FF00FF"/>
          <w:kern w:val="0"/>
          <w:sz w:val="22"/>
          <w:szCs w:val="22"/>
          <w:u w:val="single" w:color="000000"/>
        </w:rPr>
        <w:t>　　</w:t>
      </w:r>
      <w:r>
        <w:rPr>
          <w:rFonts w:hAnsi="宋体"/>
          <w:kern w:val="0"/>
          <w:sz w:val="22"/>
          <w:szCs w:val="22"/>
        </w:rPr>
        <w:t>°</w:t>
      </w:r>
      <w:r>
        <w:rPr>
          <w:i/>
          <w:kern w:val="0"/>
          <w:sz w:val="22"/>
          <w:szCs w:val="22"/>
        </w:rPr>
        <w:t>.</w:t>
      </w:r>
      <w:r>
        <w:rPr>
          <w:rFonts w:hAnsi="宋体"/>
          <w:i/>
          <w:kern w:val="0"/>
          <w:sz w:val="22"/>
          <w:szCs w:val="22"/>
        </w:rPr>
        <w:t> </w:t>
      </w:r>
    </w:p>
    <w:p>
      <w:pPr>
        <w:widowControl/>
        <w:spacing w:line="312" w:lineRule="auto"/>
        <w:jc w:val="left"/>
        <w:rPr>
          <w:rFonts w:hAnsi="宋体"/>
          <w:kern w:val="0"/>
          <w:sz w:val="22"/>
          <w:szCs w:val="22"/>
        </w:rPr>
      </w:pPr>
      <w:r>
        <w:rPr>
          <w:rFonts w:hAnsi="宋体"/>
          <w:kern w:val="0"/>
          <w:sz w:val="22"/>
          <w:szCs w:val="22"/>
        </w:rPr>
        <w:t>14</w:t>
      </w:r>
      <w:r>
        <w:rPr>
          <w:i/>
          <w:kern w:val="0"/>
          <w:sz w:val="22"/>
          <w:szCs w:val="22"/>
        </w:rPr>
        <w:t>.</w:t>
      </w:r>
      <w:r>
        <w:rPr>
          <w:rFonts w:hint="eastAsia" w:ascii="宋体" w:hAnsi="宋体"/>
          <w:color w:val="FF0000"/>
          <w:kern w:val="0"/>
          <w:sz w:val="22"/>
          <w:szCs w:val="22"/>
        </w:rPr>
        <w:t>【2</w:t>
      </w:r>
      <w:r>
        <w:rPr>
          <w:rFonts w:ascii="宋体" w:hAnsi="宋体"/>
          <w:color w:val="FF0000"/>
          <w:kern w:val="0"/>
          <w:sz w:val="22"/>
          <w:szCs w:val="22"/>
        </w:rPr>
        <w:t>020通辽中考</w:t>
      </w:r>
      <w:r>
        <w:rPr>
          <w:rFonts w:hint="eastAsia" w:ascii="宋体" w:hAnsi="宋体"/>
          <w:color w:val="FF0000"/>
          <w:kern w:val="0"/>
          <w:sz w:val="22"/>
          <w:szCs w:val="22"/>
        </w:rPr>
        <w:t>】</w:t>
      </w:r>
      <w:r>
        <w:rPr>
          <w:rFonts w:hAnsi="宋体"/>
          <w:kern w:val="0"/>
          <w:sz w:val="22"/>
          <w:szCs w:val="22"/>
        </w:rPr>
        <w:t>如图,点</w:t>
      </w:r>
      <w:r>
        <w:rPr>
          <w:rFonts w:hAnsi="宋体"/>
          <w:i/>
          <w:kern w:val="0"/>
          <w:sz w:val="22"/>
          <w:szCs w:val="22"/>
        </w:rPr>
        <w:t>O</w:t>
      </w:r>
      <w:r>
        <w:rPr>
          <w:rFonts w:hAnsi="宋体"/>
          <w:kern w:val="0"/>
          <w:sz w:val="22"/>
          <w:szCs w:val="22"/>
        </w:rPr>
        <w:t>在直线</w:t>
      </w:r>
      <w:r>
        <w:rPr>
          <w:rFonts w:hAnsi="宋体"/>
          <w:i/>
          <w:kern w:val="0"/>
          <w:sz w:val="22"/>
          <w:szCs w:val="22"/>
        </w:rPr>
        <w:t>AB</w:t>
      </w:r>
      <w:r>
        <w:rPr>
          <w:rFonts w:hAnsi="宋体"/>
          <w:kern w:val="0"/>
          <w:sz w:val="22"/>
          <w:szCs w:val="22"/>
        </w:rPr>
        <w:t>上,</w:t>
      </w:r>
      <w:r>
        <w:rPr>
          <w:rFonts w:hint="eastAsia" w:ascii="宋体" w:hAnsi="宋体" w:cs="宋体"/>
          <w:kern w:val="0"/>
          <w:sz w:val="22"/>
          <w:szCs w:val="22"/>
        </w:rPr>
        <w:t>∠</w:t>
      </w:r>
      <w:r>
        <w:rPr>
          <w:rFonts w:hAnsi="宋体"/>
          <w:i/>
          <w:kern w:val="0"/>
          <w:sz w:val="22"/>
          <w:szCs w:val="22"/>
        </w:rPr>
        <w:t>AOC</w:t>
      </w:r>
      <w:r>
        <w:rPr>
          <w:rFonts w:hAnsi="宋体"/>
          <w:kern w:val="0"/>
          <w:sz w:val="22"/>
          <w:szCs w:val="22"/>
        </w:rPr>
        <w:t>＝53°17</w:t>
      </w:r>
      <w:r>
        <w:rPr>
          <w:rFonts w:hAnsi="宋体"/>
          <w:i/>
          <w:kern w:val="0"/>
          <w:sz w:val="22"/>
          <w:szCs w:val="22"/>
        </w:rPr>
        <w:t>'</w:t>
      </w:r>
      <w:r>
        <w:rPr>
          <w:rFonts w:hAnsi="宋体"/>
          <w:kern w:val="0"/>
          <w:sz w:val="22"/>
          <w:szCs w:val="22"/>
        </w:rPr>
        <w:t>28</w:t>
      </w:r>
      <w:r>
        <w:rPr>
          <w:rFonts w:hAnsi="宋体"/>
          <w:i/>
          <w:kern w:val="0"/>
          <w:sz w:val="22"/>
          <w:szCs w:val="22"/>
        </w:rPr>
        <w:t>″</w:t>
      </w:r>
      <w:r>
        <w:rPr>
          <w:rFonts w:hAnsi="宋体"/>
          <w:kern w:val="0"/>
          <w:sz w:val="22"/>
          <w:szCs w:val="22"/>
        </w:rPr>
        <w:t>,则</w:t>
      </w:r>
      <w:r>
        <w:rPr>
          <w:rFonts w:hint="eastAsia" w:ascii="宋体" w:hAnsi="宋体" w:cs="宋体"/>
          <w:kern w:val="0"/>
          <w:sz w:val="22"/>
          <w:szCs w:val="22"/>
        </w:rPr>
        <w:t>∠</w:t>
      </w:r>
      <w:r>
        <w:rPr>
          <w:rFonts w:hAnsi="宋体"/>
          <w:i/>
          <w:kern w:val="0"/>
          <w:sz w:val="22"/>
          <w:szCs w:val="22"/>
        </w:rPr>
        <w:t>BOC</w:t>
      </w:r>
      <w:r>
        <w:rPr>
          <w:rFonts w:hAnsi="宋体"/>
          <w:kern w:val="0"/>
          <w:sz w:val="22"/>
          <w:szCs w:val="22"/>
        </w:rPr>
        <w:t>的度数是</w:t>
      </w:r>
      <w:r>
        <w:rPr>
          <w:rFonts w:hAnsi="宋体"/>
          <w:i/>
          <w:color w:val="FF00FF"/>
          <w:kern w:val="0"/>
          <w:sz w:val="22"/>
          <w:szCs w:val="22"/>
          <w:u w:val="single" w:color="000000"/>
        </w:rPr>
        <w:t>　</w:t>
      </w:r>
      <w:r>
        <w:rPr>
          <w:rFonts w:hAnsi="宋体"/>
          <w:color w:val="FF0000"/>
          <w:kern w:val="0"/>
          <w:sz w:val="22"/>
          <w:szCs w:val="22"/>
          <w:u w:val="single" w:color="000000"/>
        </w:rPr>
        <w:t xml:space="preserve">     </w:t>
      </w:r>
      <w:r>
        <w:rPr>
          <w:rFonts w:hAnsi="宋体"/>
          <w:i/>
          <w:color w:val="FF00FF"/>
          <w:kern w:val="0"/>
          <w:sz w:val="22"/>
          <w:szCs w:val="22"/>
          <w:u w:val="single" w:color="000000"/>
        </w:rPr>
        <w:t>　</w:t>
      </w:r>
      <w:r>
        <w:rPr>
          <w:i/>
          <w:kern w:val="0"/>
          <w:sz w:val="22"/>
          <w:szCs w:val="22"/>
        </w:rPr>
        <w:t>.</w:t>
      </w:r>
      <w:r>
        <w:rPr>
          <w:rFonts w:hAnsi="宋体"/>
          <w:i/>
          <w:kern w:val="0"/>
          <w:sz w:val="22"/>
          <w:szCs w:val="22"/>
        </w:rPr>
        <w:t> </w:t>
      </w:r>
    </w:p>
    <w:p>
      <w:pPr>
        <w:widowControl/>
        <w:adjustRightInd w:val="0"/>
        <w:snapToGrid w:val="0"/>
        <w:spacing w:line="312" w:lineRule="auto"/>
        <w:jc w:val="left"/>
        <w:rPr>
          <w:b/>
          <w:color w:val="000000"/>
          <w:kern w:val="0"/>
          <w:sz w:val="22"/>
          <w:szCs w:val="22"/>
        </w:rPr>
      </w:pPr>
      <w:r>
        <w:rPr>
          <w:b/>
          <w:color w:val="000000"/>
          <w:kern w:val="0"/>
          <w:sz w:val="22"/>
          <w:szCs w:val="22"/>
        </w:rPr>
        <w:t>三、解答题</w:t>
      </w:r>
      <w:bookmarkEnd w:id="0"/>
    </w:p>
    <w:bookmarkEnd w:id="1"/>
    <w:p>
      <w:pPr>
        <w:widowControl/>
        <w:spacing w:line="312" w:lineRule="auto"/>
        <w:jc w:val="left"/>
        <w:rPr>
          <w:rFonts w:hAnsi="宋体"/>
          <w:kern w:val="0"/>
          <w:sz w:val="22"/>
          <w:szCs w:val="22"/>
        </w:rPr>
      </w:pPr>
      <w:r>
        <w:rPr>
          <w:rFonts w:hAnsi="宋体"/>
          <w:kern w:val="0"/>
          <w:sz w:val="22"/>
          <w:szCs w:val="22"/>
        </w:rPr>
        <w:t>15</w:t>
      </w:r>
      <w:r>
        <w:rPr>
          <w:i/>
          <w:kern w:val="0"/>
          <w:sz w:val="22"/>
          <w:szCs w:val="22"/>
        </w:rPr>
        <w:t>.</w:t>
      </w:r>
      <w:r>
        <w:rPr>
          <w:rFonts w:hint="eastAsia" w:ascii="宋体" w:hAnsi="宋体"/>
          <w:color w:val="FF0000"/>
          <w:kern w:val="0"/>
          <w:sz w:val="22"/>
          <w:szCs w:val="22"/>
        </w:rPr>
        <w:t>【2</w:t>
      </w:r>
      <w:r>
        <w:rPr>
          <w:rFonts w:ascii="宋体" w:hAnsi="宋体"/>
          <w:color w:val="FF0000"/>
          <w:kern w:val="0"/>
          <w:sz w:val="22"/>
          <w:szCs w:val="22"/>
        </w:rPr>
        <w:t>006钦州中考</w:t>
      </w:r>
      <w:r>
        <w:rPr>
          <w:rFonts w:hint="eastAsia" w:ascii="宋体" w:hAnsi="宋体"/>
          <w:color w:val="FF0000"/>
          <w:kern w:val="0"/>
          <w:sz w:val="22"/>
          <w:szCs w:val="22"/>
        </w:rPr>
        <w:t>】</w:t>
      </w:r>
      <w:r>
        <w:rPr>
          <w:rFonts w:hAnsi="宋体"/>
          <w:kern w:val="0"/>
          <w:sz w:val="22"/>
          <w:szCs w:val="22"/>
        </w:rPr>
        <w:t>如图,已知</w:t>
      </w:r>
      <w:r>
        <w:rPr>
          <w:rFonts w:hint="eastAsia" w:ascii="宋体" w:hAnsi="宋体" w:cs="宋体"/>
          <w:kern w:val="0"/>
          <w:sz w:val="22"/>
          <w:szCs w:val="22"/>
        </w:rPr>
        <w:t>∠</w:t>
      </w:r>
      <w:r>
        <w:rPr>
          <w:rFonts w:hAnsi="宋体"/>
          <w:kern w:val="0"/>
          <w:sz w:val="22"/>
          <w:szCs w:val="22"/>
        </w:rPr>
        <w:t>1＝65°15</w:t>
      </w:r>
      <w:r>
        <w:rPr>
          <w:rFonts w:hAnsi="宋体"/>
          <w:i/>
          <w:kern w:val="0"/>
          <w:sz w:val="22"/>
          <w:szCs w:val="22"/>
        </w:rPr>
        <w:t>'</w:t>
      </w:r>
      <w:r>
        <w:rPr>
          <w:rFonts w:hAnsi="宋体"/>
          <w:kern w:val="0"/>
          <w:sz w:val="22"/>
          <w:szCs w:val="22"/>
        </w:rPr>
        <w:t>,</w:t>
      </w:r>
      <w:r>
        <w:rPr>
          <w:rFonts w:hint="eastAsia" w:ascii="宋体" w:hAnsi="宋体" w:cs="宋体"/>
          <w:kern w:val="0"/>
          <w:sz w:val="22"/>
          <w:szCs w:val="22"/>
        </w:rPr>
        <w:t>∠</w:t>
      </w:r>
      <w:r>
        <w:rPr>
          <w:rFonts w:hAnsi="宋体"/>
          <w:kern w:val="0"/>
          <w:sz w:val="22"/>
          <w:szCs w:val="22"/>
        </w:rPr>
        <w:t>2＝78°30</w:t>
      </w:r>
      <w:r>
        <w:rPr>
          <w:rFonts w:hAnsi="宋体"/>
          <w:i/>
          <w:kern w:val="0"/>
          <w:sz w:val="22"/>
          <w:szCs w:val="22"/>
        </w:rPr>
        <w:t>'</w:t>
      </w:r>
      <w:r>
        <w:rPr>
          <w:rFonts w:hAnsi="宋体"/>
          <w:kern w:val="0"/>
          <w:sz w:val="22"/>
          <w:szCs w:val="22"/>
        </w:rPr>
        <w:t>,求</w:t>
      </w:r>
      <w:r>
        <w:rPr>
          <w:rFonts w:hint="eastAsia" w:ascii="宋体" w:hAnsi="宋体" w:cs="宋体"/>
          <w:kern w:val="0"/>
          <w:sz w:val="22"/>
          <w:szCs w:val="22"/>
        </w:rPr>
        <w:t>∠</w:t>
      </w:r>
      <w:r>
        <w:rPr>
          <w:rFonts w:hAnsi="宋体"/>
          <w:kern w:val="0"/>
          <w:sz w:val="22"/>
          <w:szCs w:val="22"/>
        </w:rPr>
        <w:t>1＋</w:t>
      </w:r>
      <w:r>
        <w:rPr>
          <w:rFonts w:hint="eastAsia" w:ascii="宋体" w:hAnsi="宋体" w:cs="宋体"/>
          <w:kern w:val="0"/>
          <w:sz w:val="22"/>
          <w:szCs w:val="22"/>
        </w:rPr>
        <w:t>∠</w:t>
      </w:r>
      <w:r>
        <w:rPr>
          <w:rFonts w:hAnsi="宋体"/>
          <w:kern w:val="0"/>
          <w:sz w:val="22"/>
          <w:szCs w:val="22"/>
        </w:rPr>
        <w:t>2和</w:t>
      </w:r>
      <w:r>
        <w:rPr>
          <w:rFonts w:hint="eastAsia" w:ascii="宋体" w:hAnsi="宋体" w:cs="宋体"/>
          <w:kern w:val="0"/>
          <w:sz w:val="22"/>
          <w:szCs w:val="22"/>
        </w:rPr>
        <w:t>∠</w:t>
      </w:r>
      <w:r>
        <w:rPr>
          <w:rFonts w:hAnsi="宋体"/>
          <w:kern w:val="0"/>
          <w:sz w:val="22"/>
          <w:szCs w:val="22"/>
        </w:rPr>
        <w:t>3</w:t>
      </w:r>
      <w:r>
        <w:rPr>
          <w:i/>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115695" cy="467995"/>
            <wp:effectExtent l="0" t="0" r="0" b="0"/>
            <wp:docPr id="702" name="image6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age690.jpeg"/>
                    <pic:cNvPicPr>
                      <a:picLocks noChangeAspect="1"/>
                    </pic:cNvPicPr>
                  </pic:nvPicPr>
                  <pic:blipFill>
                    <a:blip r:embed="rId18" cstate="print"/>
                    <a:stretch>
                      <a:fillRect/>
                    </a:stretch>
                  </pic:blipFill>
                  <pic:spPr>
                    <a:xfrm>
                      <a:off x="0" y="0"/>
                      <a:ext cx="1116000" cy="468000"/>
                    </a:xfrm>
                    <a:prstGeom prst="rect">
                      <a:avLst/>
                    </a:prstGeom>
                  </pic:spPr>
                </pic:pic>
              </a:graphicData>
            </a:graphic>
          </wp:inline>
        </w:drawing>
      </w:r>
    </w:p>
    <w:p>
      <w:pPr>
        <w:widowControl/>
        <w:spacing w:line="312" w:lineRule="auto"/>
        <w:jc w:val="left"/>
        <w:rPr>
          <w:rFonts w:hAnsi="宋体"/>
          <w:color w:val="FF0000"/>
          <w:kern w:val="0"/>
          <w:sz w:val="22"/>
          <w:szCs w:val="22"/>
        </w:rPr>
      </w:pPr>
    </w:p>
    <w:p>
      <w:pPr>
        <w:widowControl/>
        <w:spacing w:line="312" w:lineRule="auto"/>
        <w:jc w:val="left"/>
        <w:rPr>
          <w:rFonts w:hAnsi="宋体"/>
          <w:kern w:val="0"/>
          <w:sz w:val="22"/>
          <w:szCs w:val="22"/>
        </w:rPr>
      </w:pPr>
    </w:p>
    <w:p>
      <w:pPr>
        <w:widowControl/>
        <w:spacing w:line="312" w:lineRule="auto"/>
        <w:jc w:val="left"/>
        <w:rPr>
          <w:rFonts w:hAnsi="宋体"/>
          <w:kern w:val="0"/>
          <w:sz w:val="22"/>
          <w:szCs w:val="22"/>
        </w:rPr>
      </w:pPr>
      <w:r>
        <w:rPr>
          <w:rFonts w:hAnsi="宋体"/>
          <w:kern w:val="0"/>
          <w:sz w:val="22"/>
          <w:szCs w:val="22"/>
        </w:rPr>
        <w:t>16</w:t>
      </w:r>
      <w:r>
        <w:rPr>
          <w:i/>
          <w:kern w:val="0"/>
          <w:sz w:val="22"/>
          <w:szCs w:val="22"/>
        </w:rPr>
        <w:t>.</w:t>
      </w:r>
      <w:r>
        <w:rPr>
          <w:rFonts w:hint="eastAsia" w:ascii="宋体" w:hAnsi="宋体"/>
          <w:color w:val="FF0000"/>
          <w:kern w:val="0"/>
          <w:sz w:val="22"/>
          <w:szCs w:val="22"/>
        </w:rPr>
        <w:t>【2</w:t>
      </w:r>
      <w:r>
        <w:rPr>
          <w:rFonts w:ascii="宋体" w:hAnsi="宋体"/>
          <w:color w:val="FF0000"/>
          <w:kern w:val="0"/>
          <w:sz w:val="22"/>
          <w:szCs w:val="22"/>
        </w:rPr>
        <w:t>017河北中考</w:t>
      </w:r>
      <w:r>
        <w:rPr>
          <w:rFonts w:hint="eastAsia" w:ascii="宋体" w:hAnsi="宋体"/>
          <w:color w:val="FF0000"/>
          <w:kern w:val="0"/>
          <w:sz w:val="22"/>
          <w:szCs w:val="22"/>
        </w:rPr>
        <w:t>】</w:t>
      </w:r>
      <w:r>
        <w:rPr>
          <w:rFonts w:hAnsi="宋体"/>
          <w:kern w:val="0"/>
          <w:sz w:val="22"/>
          <w:szCs w:val="22"/>
        </w:rPr>
        <w:t>在一条不完整的数轴上从左到右有点</w:t>
      </w:r>
      <w:r>
        <w:rPr>
          <w:rFonts w:hAnsi="宋体"/>
          <w:i/>
          <w:kern w:val="0"/>
          <w:sz w:val="22"/>
          <w:szCs w:val="22"/>
        </w:rPr>
        <w:t>A</w:t>
      </w:r>
      <w:r>
        <w:rPr>
          <w:rFonts w:hAnsi="宋体"/>
          <w:kern w:val="0"/>
          <w:sz w:val="22"/>
          <w:szCs w:val="22"/>
        </w:rPr>
        <w:t>,</w:t>
      </w:r>
      <w:r>
        <w:rPr>
          <w:rFonts w:hAnsi="宋体"/>
          <w:i/>
          <w:kern w:val="0"/>
          <w:sz w:val="22"/>
          <w:szCs w:val="22"/>
        </w:rPr>
        <w:t>B</w:t>
      </w:r>
      <w:r>
        <w:rPr>
          <w:rFonts w:hAnsi="宋体"/>
          <w:kern w:val="0"/>
          <w:sz w:val="22"/>
          <w:szCs w:val="22"/>
        </w:rPr>
        <w:t>,</w:t>
      </w:r>
      <w:r>
        <w:rPr>
          <w:rFonts w:hAnsi="宋体"/>
          <w:i/>
          <w:kern w:val="0"/>
          <w:sz w:val="22"/>
          <w:szCs w:val="22"/>
        </w:rPr>
        <w:t>C</w:t>
      </w:r>
      <w:r>
        <w:rPr>
          <w:rFonts w:hAnsi="宋体"/>
          <w:kern w:val="0"/>
          <w:sz w:val="22"/>
          <w:szCs w:val="22"/>
        </w:rPr>
        <w:t>,其中</w:t>
      </w:r>
      <w:r>
        <w:rPr>
          <w:rFonts w:hAnsi="宋体"/>
          <w:i/>
          <w:kern w:val="0"/>
          <w:sz w:val="22"/>
          <w:szCs w:val="22"/>
        </w:rPr>
        <w:t>AB</w:t>
      </w:r>
      <w:r>
        <w:rPr>
          <w:rFonts w:hAnsi="宋体"/>
          <w:kern w:val="0"/>
          <w:sz w:val="22"/>
          <w:szCs w:val="22"/>
        </w:rPr>
        <w:t>＝2,</w:t>
      </w:r>
      <w:r>
        <w:rPr>
          <w:rFonts w:hAnsi="宋体"/>
          <w:i/>
          <w:kern w:val="0"/>
          <w:sz w:val="22"/>
          <w:szCs w:val="22"/>
        </w:rPr>
        <w:t>BC</w:t>
      </w:r>
      <w:r>
        <w:rPr>
          <w:rFonts w:hAnsi="宋体"/>
          <w:kern w:val="0"/>
          <w:sz w:val="22"/>
          <w:szCs w:val="22"/>
        </w:rPr>
        <w:t>＝1,如图所示,设点</w:t>
      </w:r>
      <w:r>
        <w:rPr>
          <w:rFonts w:hAnsi="宋体"/>
          <w:i/>
          <w:kern w:val="0"/>
          <w:sz w:val="22"/>
          <w:szCs w:val="22"/>
        </w:rPr>
        <w:t>A</w:t>
      </w:r>
      <w:r>
        <w:rPr>
          <w:rFonts w:hAnsi="宋体"/>
          <w:kern w:val="0"/>
          <w:sz w:val="22"/>
          <w:szCs w:val="22"/>
        </w:rPr>
        <w:t>,</w:t>
      </w:r>
      <w:r>
        <w:rPr>
          <w:rFonts w:hAnsi="宋体"/>
          <w:i/>
          <w:kern w:val="0"/>
          <w:sz w:val="22"/>
          <w:szCs w:val="22"/>
        </w:rPr>
        <w:t>B</w:t>
      </w:r>
      <w:r>
        <w:rPr>
          <w:rFonts w:hAnsi="宋体"/>
          <w:kern w:val="0"/>
          <w:sz w:val="22"/>
          <w:szCs w:val="22"/>
        </w:rPr>
        <w:t>,</w:t>
      </w:r>
      <w:r>
        <w:rPr>
          <w:rFonts w:hAnsi="宋体"/>
          <w:i/>
          <w:kern w:val="0"/>
          <w:sz w:val="22"/>
          <w:szCs w:val="22"/>
        </w:rPr>
        <w:t>C</w:t>
      </w:r>
      <w:r>
        <w:rPr>
          <w:rFonts w:hAnsi="宋体"/>
          <w:kern w:val="0"/>
          <w:sz w:val="22"/>
          <w:szCs w:val="22"/>
        </w:rPr>
        <w:t>所对应数的和是</w:t>
      </w:r>
      <w:r>
        <w:rPr>
          <w:rFonts w:hAnsi="宋体"/>
          <w:i/>
          <w:kern w:val="0"/>
          <w:sz w:val="22"/>
          <w:szCs w:val="22"/>
        </w:rPr>
        <w:t>p</w:t>
      </w:r>
      <w:r>
        <w:rPr>
          <w:i/>
          <w:kern w:val="0"/>
          <w:sz w:val="22"/>
          <w:szCs w:val="22"/>
        </w:rPr>
        <w:t>.</w:t>
      </w:r>
    </w:p>
    <w:p>
      <w:pPr>
        <w:widowControl/>
        <w:spacing w:line="312" w:lineRule="auto"/>
        <w:jc w:val="left"/>
        <w:rPr>
          <w:rFonts w:hAnsi="宋体"/>
          <w:kern w:val="0"/>
          <w:sz w:val="22"/>
          <w:szCs w:val="22"/>
        </w:rPr>
      </w:pPr>
      <w:r>
        <w:rPr>
          <w:rFonts w:hAnsi="宋体"/>
          <w:kern w:val="0"/>
          <w:sz w:val="22"/>
          <w:szCs w:val="22"/>
        </w:rPr>
        <w:t>(1)若以</w:t>
      </w:r>
      <w:r>
        <w:rPr>
          <w:rFonts w:hAnsi="宋体"/>
          <w:i/>
          <w:kern w:val="0"/>
          <w:sz w:val="22"/>
          <w:szCs w:val="22"/>
        </w:rPr>
        <w:t>B</w:t>
      </w:r>
      <w:r>
        <w:rPr>
          <w:rFonts w:hAnsi="宋体"/>
          <w:kern w:val="0"/>
          <w:sz w:val="22"/>
          <w:szCs w:val="22"/>
        </w:rPr>
        <w:t>为原点,写出点</w:t>
      </w:r>
      <w:r>
        <w:rPr>
          <w:rFonts w:hAnsi="宋体"/>
          <w:i/>
          <w:kern w:val="0"/>
          <w:sz w:val="22"/>
          <w:szCs w:val="22"/>
        </w:rPr>
        <w:t>A</w:t>
      </w:r>
      <w:r>
        <w:rPr>
          <w:rFonts w:hAnsi="宋体"/>
          <w:kern w:val="0"/>
          <w:sz w:val="22"/>
          <w:szCs w:val="22"/>
        </w:rPr>
        <w:t>,</w:t>
      </w:r>
      <w:r>
        <w:rPr>
          <w:rFonts w:hAnsi="宋体"/>
          <w:i/>
          <w:kern w:val="0"/>
          <w:sz w:val="22"/>
          <w:szCs w:val="22"/>
        </w:rPr>
        <w:t>C</w:t>
      </w:r>
      <w:r>
        <w:rPr>
          <w:rFonts w:hAnsi="宋体"/>
          <w:kern w:val="0"/>
          <w:sz w:val="22"/>
          <w:szCs w:val="22"/>
        </w:rPr>
        <w:t>所对应的数,并计算</w:t>
      </w:r>
      <w:r>
        <w:rPr>
          <w:rFonts w:hAnsi="宋体"/>
          <w:i/>
          <w:kern w:val="0"/>
          <w:sz w:val="22"/>
          <w:szCs w:val="22"/>
        </w:rPr>
        <w:t>p</w:t>
      </w:r>
      <w:r>
        <w:rPr>
          <w:rFonts w:hAnsi="宋体"/>
          <w:kern w:val="0"/>
          <w:sz w:val="22"/>
          <w:szCs w:val="22"/>
        </w:rPr>
        <w:t>的值;若以</w:t>
      </w:r>
      <w:r>
        <w:rPr>
          <w:rFonts w:hAnsi="宋体"/>
          <w:i/>
          <w:kern w:val="0"/>
          <w:sz w:val="22"/>
          <w:szCs w:val="22"/>
        </w:rPr>
        <w:t>C</w:t>
      </w:r>
      <w:r>
        <w:rPr>
          <w:rFonts w:hAnsi="宋体"/>
          <w:kern w:val="0"/>
          <w:sz w:val="22"/>
          <w:szCs w:val="22"/>
        </w:rPr>
        <w:t>为原点,</w:t>
      </w:r>
      <w:r>
        <w:rPr>
          <w:rFonts w:hAnsi="宋体"/>
          <w:i/>
          <w:kern w:val="0"/>
          <w:sz w:val="22"/>
          <w:szCs w:val="22"/>
        </w:rPr>
        <w:t>p</w:t>
      </w:r>
      <w:r>
        <w:rPr>
          <w:rFonts w:hAnsi="宋体"/>
          <w:kern w:val="0"/>
          <w:sz w:val="22"/>
          <w:szCs w:val="22"/>
        </w:rPr>
        <w:t>又是多少?</w:t>
      </w:r>
    </w:p>
    <w:p>
      <w:pPr>
        <w:widowControl/>
        <w:spacing w:line="312" w:lineRule="auto"/>
        <w:jc w:val="left"/>
        <w:rPr>
          <w:rFonts w:hAnsi="宋体"/>
          <w:kern w:val="0"/>
          <w:sz w:val="22"/>
          <w:szCs w:val="22"/>
        </w:rPr>
      </w:pPr>
      <w:r>
        <w:rPr>
          <w:rFonts w:hAnsi="宋体"/>
          <w:kern w:val="0"/>
          <w:sz w:val="22"/>
          <w:szCs w:val="22"/>
        </w:rPr>
        <w:t>(2)若原点</w:t>
      </w:r>
      <w:r>
        <w:rPr>
          <w:rFonts w:hAnsi="宋体"/>
          <w:i/>
          <w:kern w:val="0"/>
          <w:sz w:val="22"/>
          <w:szCs w:val="22"/>
        </w:rPr>
        <w:t>O</w:t>
      </w:r>
      <w:r>
        <w:rPr>
          <w:rFonts w:hAnsi="宋体"/>
          <w:kern w:val="0"/>
          <w:sz w:val="22"/>
          <w:szCs w:val="22"/>
        </w:rPr>
        <w:t>在图中数轴上点</w:t>
      </w:r>
      <w:r>
        <w:rPr>
          <w:rFonts w:hAnsi="宋体"/>
          <w:i/>
          <w:kern w:val="0"/>
          <w:sz w:val="22"/>
          <w:szCs w:val="22"/>
        </w:rPr>
        <w:t>C</w:t>
      </w:r>
      <w:r>
        <w:rPr>
          <w:rFonts w:hAnsi="宋体"/>
          <w:kern w:val="0"/>
          <w:sz w:val="22"/>
          <w:szCs w:val="22"/>
        </w:rPr>
        <w:t>的右边,且</w:t>
      </w:r>
      <w:r>
        <w:rPr>
          <w:rFonts w:hAnsi="宋体"/>
          <w:i/>
          <w:kern w:val="0"/>
          <w:sz w:val="22"/>
          <w:szCs w:val="22"/>
        </w:rPr>
        <w:t>CO</w:t>
      </w:r>
      <w:r>
        <w:rPr>
          <w:rFonts w:hAnsi="宋体"/>
          <w:kern w:val="0"/>
          <w:sz w:val="22"/>
          <w:szCs w:val="22"/>
        </w:rPr>
        <w:t>＝28,求</w:t>
      </w:r>
      <w:r>
        <w:rPr>
          <w:rFonts w:hAnsi="宋体"/>
          <w:i/>
          <w:kern w:val="0"/>
          <w:sz w:val="22"/>
          <w:szCs w:val="22"/>
        </w:rPr>
        <w:t>p</w:t>
      </w:r>
      <w:r>
        <w:rPr>
          <w:i/>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547495" cy="251460"/>
            <wp:effectExtent l="0" t="0" r="0" b="0"/>
            <wp:docPr id="703" name="image6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 name="image691.jpeg"/>
                    <pic:cNvPicPr>
                      <a:picLocks noChangeAspect="1"/>
                    </pic:cNvPicPr>
                  </pic:nvPicPr>
                  <pic:blipFill>
                    <a:blip r:embed="rId19" cstate="print"/>
                    <a:stretch>
                      <a:fillRect/>
                    </a:stretch>
                  </pic:blipFill>
                  <pic:spPr>
                    <a:xfrm>
                      <a:off x="0" y="0"/>
                      <a:ext cx="1548000" cy="252000"/>
                    </a:xfrm>
                    <a:prstGeom prst="rect">
                      <a:avLst/>
                    </a:prstGeom>
                  </pic:spPr>
                </pic:pic>
              </a:graphicData>
            </a:graphic>
          </wp:inline>
        </w:drawing>
      </w:r>
    </w:p>
    <w:p>
      <w:pPr>
        <w:widowControl/>
        <w:spacing w:line="312" w:lineRule="auto"/>
        <w:jc w:val="left"/>
        <w:rPr>
          <w:color w:val="FF0000"/>
          <w:kern w:val="0"/>
          <w:sz w:val="22"/>
          <w:szCs w:val="22"/>
        </w:rPr>
      </w:pPr>
    </w:p>
    <w:p>
      <w:pPr>
        <w:widowControl/>
        <w:spacing w:line="312" w:lineRule="auto"/>
        <w:jc w:val="left"/>
        <w:rPr>
          <w:rFonts w:hAnsi="宋体"/>
          <w:kern w:val="0"/>
          <w:sz w:val="22"/>
          <w:szCs w:val="22"/>
        </w:rPr>
      </w:pPr>
    </w:p>
    <w:p>
      <w:pPr>
        <w:widowControl/>
        <w:spacing w:line="312" w:lineRule="auto"/>
        <w:jc w:val="left"/>
        <w:rPr>
          <w:rFonts w:hAnsi="宋体"/>
          <w:kern w:val="0"/>
          <w:sz w:val="22"/>
          <w:szCs w:val="22"/>
        </w:rPr>
      </w:pPr>
      <w:r>
        <w:rPr>
          <w:rFonts w:hAnsi="宋体"/>
          <w:kern w:val="0"/>
          <w:sz w:val="22"/>
          <w:szCs w:val="22"/>
        </w:rPr>
        <w:t>17</w:t>
      </w:r>
      <w:r>
        <w:rPr>
          <w:i/>
          <w:kern w:val="0"/>
          <w:sz w:val="22"/>
          <w:szCs w:val="22"/>
        </w:rPr>
        <w:t>.</w:t>
      </w:r>
      <w:r>
        <w:rPr>
          <w:rFonts w:hint="eastAsia" w:ascii="宋体" w:hAnsi="宋体"/>
          <w:color w:val="FF0000"/>
          <w:kern w:val="0"/>
          <w:sz w:val="22"/>
          <w:szCs w:val="22"/>
        </w:rPr>
        <w:t>【2</w:t>
      </w:r>
      <w:r>
        <w:rPr>
          <w:rFonts w:ascii="宋体" w:hAnsi="宋体"/>
          <w:color w:val="FF0000"/>
          <w:kern w:val="0"/>
          <w:sz w:val="22"/>
          <w:szCs w:val="22"/>
        </w:rPr>
        <w:t>007舟山中考</w:t>
      </w:r>
      <w:r>
        <w:rPr>
          <w:rFonts w:hint="eastAsia" w:ascii="宋体" w:hAnsi="宋体"/>
          <w:color w:val="FF0000"/>
          <w:kern w:val="0"/>
          <w:sz w:val="22"/>
          <w:szCs w:val="22"/>
        </w:rPr>
        <w:t>】</w:t>
      </w:r>
      <w:r>
        <w:rPr>
          <w:rFonts w:hAnsi="宋体"/>
          <w:kern w:val="0"/>
          <w:sz w:val="22"/>
          <w:szCs w:val="22"/>
        </w:rPr>
        <w:t>如图,是一个食品包装盒的表面展开图</w:t>
      </w:r>
      <w:r>
        <w:rPr>
          <w:i/>
          <w:kern w:val="0"/>
          <w:sz w:val="22"/>
          <w:szCs w:val="22"/>
        </w:rPr>
        <w:t>.</w:t>
      </w:r>
    </w:p>
    <w:p>
      <w:pPr>
        <w:widowControl/>
        <w:spacing w:line="312" w:lineRule="auto"/>
        <w:jc w:val="left"/>
        <w:rPr>
          <w:rFonts w:hAnsi="宋体"/>
          <w:kern w:val="0"/>
          <w:sz w:val="22"/>
          <w:szCs w:val="22"/>
        </w:rPr>
      </w:pPr>
      <w:r>
        <w:rPr>
          <w:rFonts w:hAnsi="宋体"/>
          <w:kern w:val="0"/>
          <w:sz w:val="22"/>
          <w:szCs w:val="22"/>
        </w:rPr>
        <w:t>(1)请写出这个包装盒的多面体形状的名称;</w:t>
      </w:r>
    </w:p>
    <w:p>
      <w:pPr>
        <w:widowControl/>
        <w:spacing w:line="312" w:lineRule="auto"/>
        <w:jc w:val="left"/>
        <w:rPr>
          <w:rFonts w:hAnsi="宋体"/>
          <w:kern w:val="0"/>
          <w:sz w:val="22"/>
          <w:szCs w:val="22"/>
        </w:rPr>
      </w:pPr>
      <w:r>
        <w:rPr>
          <w:rFonts w:hAnsi="宋体"/>
          <w:kern w:val="0"/>
          <w:sz w:val="22"/>
          <w:szCs w:val="22"/>
        </w:rPr>
        <w:t>(2)请根据图中所标示的尺寸,计算这个多面体的侧面积和全面积</w:t>
      </w:r>
      <w:r>
        <w:rPr>
          <w:i/>
          <w:kern w:val="0"/>
          <w:sz w:val="22"/>
          <w:szCs w:val="22"/>
        </w:rPr>
        <w:t>.</w:t>
      </w:r>
      <w:r>
        <w:rPr>
          <w:rFonts w:hAnsi="宋体"/>
          <w:kern w:val="0"/>
          <w:sz w:val="22"/>
          <w:szCs w:val="22"/>
        </w:rPr>
        <w:t>(侧面积与两个底面积之和)</w:t>
      </w:r>
    </w:p>
    <w:p>
      <w:pPr>
        <w:widowControl/>
        <w:spacing w:line="312" w:lineRule="auto"/>
        <w:jc w:val="center"/>
        <w:rPr>
          <w:rFonts w:hAnsi="宋体"/>
          <w:kern w:val="0"/>
          <w:sz w:val="22"/>
          <w:szCs w:val="22"/>
        </w:rPr>
      </w:pPr>
      <w:r>
        <w:rPr>
          <w:rFonts w:hAnsi="宋体"/>
          <w:kern w:val="0"/>
          <w:sz w:val="22"/>
          <w:szCs w:val="22"/>
        </w:rPr>
        <w:drawing>
          <wp:inline distT="0" distB="0" distL="0" distR="0">
            <wp:extent cx="1835785" cy="827405"/>
            <wp:effectExtent l="0" t="0" r="0" b="0"/>
            <wp:docPr id="704" name="image6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 name="image692.jpeg"/>
                    <pic:cNvPicPr>
                      <a:picLocks noChangeAspect="1"/>
                    </pic:cNvPicPr>
                  </pic:nvPicPr>
                  <pic:blipFill>
                    <a:blip r:embed="rId20" cstate="print"/>
                    <a:stretch>
                      <a:fillRect/>
                    </a:stretch>
                  </pic:blipFill>
                  <pic:spPr>
                    <a:xfrm>
                      <a:off x="0" y="0"/>
                      <a:ext cx="1836000" cy="828000"/>
                    </a:xfrm>
                    <a:prstGeom prst="rect">
                      <a:avLst/>
                    </a:prstGeom>
                  </pic:spPr>
                </pic:pic>
              </a:graphicData>
            </a:graphic>
          </wp:inline>
        </w:drawing>
      </w:r>
    </w:p>
    <w:p>
      <w:pPr>
        <w:widowControl/>
        <w:tabs>
          <w:tab w:val="left" w:pos="1871"/>
          <w:tab w:val="left" w:pos="3407"/>
          <w:tab w:val="left" w:pos="4949"/>
          <w:tab w:val="left" w:pos="6599"/>
        </w:tabs>
        <w:jc w:val="left"/>
        <w:rPr>
          <w:color w:val="FF0000"/>
          <w:kern w:val="0"/>
          <w:sz w:val="22"/>
          <w:szCs w:val="22"/>
        </w:rPr>
      </w:pPr>
    </w:p>
    <w:p>
      <w:pPr>
        <w:widowControl/>
        <w:tabs>
          <w:tab w:val="left" w:pos="1871"/>
          <w:tab w:val="left" w:pos="3407"/>
          <w:tab w:val="left" w:pos="4949"/>
          <w:tab w:val="left" w:pos="6599"/>
        </w:tabs>
        <w:jc w:val="left"/>
        <w:rPr>
          <w:rFonts w:ascii="宋体" w:hAnsi="宋体" w:cs="+mn-cs"/>
          <w:b/>
          <w:bCs/>
          <w:color w:val="FF0000"/>
          <w:kern w:val="24"/>
          <w:sz w:val="28"/>
          <w:szCs w:val="28"/>
        </w:rPr>
      </w:pPr>
    </w:p>
    <w:p>
      <w:pPr>
        <w:widowControl/>
        <w:tabs>
          <w:tab w:val="left" w:pos="1871"/>
          <w:tab w:val="left" w:pos="3407"/>
          <w:tab w:val="left" w:pos="4949"/>
          <w:tab w:val="left" w:pos="6599"/>
        </w:tabs>
        <w:jc w:val="left"/>
        <w:rPr>
          <w:rFonts w:ascii="宋体" w:hAnsi="宋体" w:cs="+mn-cs"/>
          <w:b/>
          <w:bCs/>
          <w:color w:val="FF0000"/>
          <w:kern w:val="24"/>
          <w:sz w:val="28"/>
          <w:szCs w:val="28"/>
        </w:rPr>
      </w:pPr>
    </w:p>
    <w:p>
      <w:pPr>
        <w:widowControl/>
        <w:tabs>
          <w:tab w:val="left" w:pos="1871"/>
          <w:tab w:val="left" w:pos="3407"/>
          <w:tab w:val="left" w:pos="4949"/>
          <w:tab w:val="left" w:pos="6599"/>
        </w:tabs>
        <w:jc w:val="left"/>
        <w:rPr>
          <w:rFonts w:ascii="宋体" w:hAnsi="宋体" w:cs="+mn-cs"/>
          <w:b/>
          <w:bCs/>
          <w:color w:val="FF0000"/>
          <w:kern w:val="24"/>
          <w:sz w:val="28"/>
          <w:szCs w:val="28"/>
        </w:rPr>
      </w:pPr>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达标练习</w:t>
      </w:r>
    </w:p>
    <w:p>
      <w:pPr>
        <w:widowControl/>
        <w:jc w:val="left"/>
        <w:rPr>
          <w:rFonts w:cstheme="minorBidi"/>
          <w:b/>
          <w:color w:val="000000"/>
          <w:kern w:val="0"/>
          <w:sz w:val="22"/>
          <w:szCs w:val="22"/>
        </w:rPr>
      </w:pPr>
      <w:r>
        <w:rPr>
          <w:rFonts w:hint="eastAsia" w:cstheme="minorBidi"/>
          <w:b/>
          <w:color w:val="000000"/>
          <w:kern w:val="0"/>
          <w:sz w:val="22"/>
          <w:szCs w:val="22"/>
        </w:rPr>
        <w:t>一、选择题</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1</w:t>
      </w:r>
      <w:r>
        <w:rPr>
          <w:rFonts w:cstheme="minorBidi"/>
          <w:i/>
          <w:color w:val="000000"/>
          <w:kern w:val="0"/>
          <w:sz w:val="22"/>
          <w:szCs w:val="22"/>
        </w:rPr>
        <w:t>.</w:t>
      </w:r>
      <w:r>
        <w:rPr>
          <w:rFonts w:cstheme="minorBidi"/>
          <w:color w:val="000000"/>
          <w:kern w:val="0"/>
          <w:sz w:val="22"/>
          <w:szCs w:val="22"/>
        </w:rPr>
        <w:t xml:space="preserve">如图是某会展中心展出的一只紫砂壶,你认为从上面看到的效果图是(   </w:t>
      </w:r>
      <w:r>
        <w:rPr>
          <w:rFonts w:cstheme="minorBidi"/>
          <w:color w:val="FF0000"/>
          <w:kern w:val="0"/>
          <w:sz w:val="22"/>
          <w:szCs w:val="22"/>
        </w:rPr>
        <w:t xml:space="preserve">   </w:t>
      </w:r>
      <w:r>
        <w:rPr>
          <w:rFonts w:cstheme="minorBidi"/>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611505" cy="323850"/>
            <wp:effectExtent l="0" t="0" r="0" b="0"/>
            <wp:docPr id="677" name="image6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image665.jpeg"/>
                    <pic:cNvPicPr>
                      <a:picLocks noChangeAspect="1"/>
                    </pic:cNvPicPr>
                  </pic:nvPicPr>
                  <pic:blipFill>
                    <a:blip r:embed="rId21" cstate="print"/>
                    <a:stretch>
                      <a:fillRect/>
                    </a:stretch>
                  </pic:blipFill>
                  <pic:spPr>
                    <a:xfrm>
                      <a:off x="0" y="0"/>
                      <a:ext cx="612000" cy="324000"/>
                    </a:xfrm>
                    <a:prstGeom prst="rect">
                      <a:avLst/>
                    </a:prstGeom>
                  </pic:spPr>
                </pic:pic>
              </a:graphicData>
            </a:graphic>
          </wp:inline>
        </w:drawing>
      </w:r>
      <w:r>
        <w:rPr>
          <w:rFonts w:cstheme="minorBidi"/>
          <w:color w:val="000000"/>
          <w:kern w:val="0"/>
          <w:sz w:val="22"/>
          <w:szCs w:val="22"/>
        </w:rPr>
        <w:drawing>
          <wp:inline distT="0" distB="0" distL="0" distR="0">
            <wp:extent cx="1979930" cy="503555"/>
            <wp:effectExtent l="0" t="0" r="0" b="0"/>
            <wp:docPr id="678" name="image6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image666.jpeg"/>
                    <pic:cNvPicPr>
                      <a:picLocks noChangeAspect="1"/>
                    </pic:cNvPicPr>
                  </pic:nvPicPr>
                  <pic:blipFill>
                    <a:blip r:embed="rId22" cstate="print"/>
                    <a:stretch>
                      <a:fillRect/>
                    </a:stretch>
                  </pic:blipFill>
                  <pic:spPr>
                    <a:xfrm>
                      <a:off x="0" y="0"/>
                      <a:ext cx="1980000" cy="50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2</w:t>
      </w:r>
      <w:r>
        <w:rPr>
          <w:rFonts w:cstheme="minorBidi"/>
          <w:i/>
          <w:color w:val="000000"/>
          <w:kern w:val="0"/>
          <w:sz w:val="22"/>
          <w:szCs w:val="22"/>
        </w:rPr>
        <w:t>.</w:t>
      </w:r>
      <w:r>
        <w:rPr>
          <w:rFonts w:cstheme="minorBidi"/>
          <w:color w:val="000000"/>
          <w:kern w:val="0"/>
          <w:sz w:val="22"/>
          <w:szCs w:val="22"/>
        </w:rPr>
        <w:t xml:space="preserve">图中的平面展开图与标注的立体图形不相符的是(  </w:t>
      </w:r>
      <w:r>
        <w:rPr>
          <w:rFonts w:cstheme="minorBidi"/>
          <w:color w:val="FF0000"/>
          <w:kern w:val="0"/>
          <w:sz w:val="22"/>
          <w:szCs w:val="22"/>
        </w:rPr>
        <w:t xml:space="preserve"> </w:t>
      </w:r>
      <w:r>
        <w:rPr>
          <w:rFonts w:cstheme="minorBidi"/>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411730" cy="863600"/>
            <wp:effectExtent l="0" t="0" r="0" b="0"/>
            <wp:docPr id="681" name="image6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image669.jpeg"/>
                    <pic:cNvPicPr>
                      <a:picLocks noChangeAspect="1"/>
                    </pic:cNvPicPr>
                  </pic:nvPicPr>
                  <pic:blipFill>
                    <a:blip r:embed="rId23" cstate="print"/>
                    <a:stretch>
                      <a:fillRect/>
                    </a:stretch>
                  </pic:blipFill>
                  <pic:spPr>
                    <a:xfrm>
                      <a:off x="0" y="0"/>
                      <a:ext cx="2412000" cy="86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3</w:t>
      </w:r>
      <w:r>
        <w:rPr>
          <w:rFonts w:cstheme="minorBidi"/>
          <w:bCs/>
          <w:i/>
          <w:iCs/>
          <w:color w:val="000000"/>
          <w:kern w:val="0"/>
          <w:sz w:val="22"/>
          <w:szCs w:val="22"/>
        </w:rPr>
        <w:t>.</w:t>
      </w:r>
      <w:r>
        <w:rPr>
          <w:rFonts w:hint="eastAsia" w:cstheme="minorBidi"/>
          <w:bCs/>
          <w:color w:val="000000"/>
          <w:kern w:val="0"/>
          <w:sz w:val="22"/>
          <w:szCs w:val="22"/>
        </w:rPr>
        <w:t>下列语句中</w:t>
      </w:r>
      <w:r>
        <w:rPr>
          <w:rFonts w:cstheme="minorBidi"/>
          <w:bCs/>
          <w:color w:val="000000"/>
          <w:kern w:val="0"/>
          <w:sz w:val="22"/>
          <w:szCs w:val="22"/>
        </w:rPr>
        <w:t>,</w:t>
      </w:r>
      <w:r>
        <w:rPr>
          <w:rFonts w:hint="eastAsia" w:cstheme="minorBidi"/>
          <w:bCs/>
          <w:color w:val="000000"/>
          <w:kern w:val="0"/>
          <w:sz w:val="22"/>
          <w:szCs w:val="22"/>
        </w:rPr>
        <w:t>正确的个数为</w:t>
      </w:r>
      <w:r>
        <w:rPr>
          <w:rFonts w:cstheme="minorBidi"/>
          <w:bCs/>
          <w:color w:val="000000"/>
          <w:kern w:val="0"/>
          <w:sz w:val="22"/>
          <w:szCs w:val="22"/>
        </w:rPr>
        <w:t>(        )</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①画直线</w:t>
      </w:r>
      <w:r>
        <w:rPr>
          <w:rFonts w:cstheme="minorBidi"/>
          <w:bCs/>
          <w:i/>
          <w:iCs/>
          <w:color w:val="000000"/>
          <w:kern w:val="0"/>
          <w:sz w:val="22"/>
          <w:szCs w:val="22"/>
        </w:rPr>
        <w:t>AB</w:t>
      </w:r>
      <w:r>
        <w:rPr>
          <w:rFonts w:hint="eastAsia" w:cstheme="minorBidi"/>
          <w:bCs/>
          <w:color w:val="000000"/>
          <w:kern w:val="0"/>
          <w:sz w:val="22"/>
          <w:szCs w:val="22"/>
        </w:rPr>
        <w:t>＝</w:t>
      </w:r>
      <w:r>
        <w:rPr>
          <w:rFonts w:cstheme="minorBidi"/>
          <w:bCs/>
          <w:color w:val="000000"/>
          <w:kern w:val="0"/>
          <w:sz w:val="22"/>
          <w:szCs w:val="22"/>
        </w:rPr>
        <w:t>3 cm;</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②射线</w:t>
      </w:r>
      <w:r>
        <w:rPr>
          <w:rFonts w:cstheme="minorBidi"/>
          <w:bCs/>
          <w:i/>
          <w:iCs/>
          <w:color w:val="000000"/>
          <w:kern w:val="0"/>
          <w:sz w:val="22"/>
          <w:szCs w:val="22"/>
        </w:rPr>
        <w:t>AB</w:t>
      </w:r>
      <w:r>
        <w:rPr>
          <w:rFonts w:hint="eastAsia" w:cstheme="minorBidi"/>
          <w:bCs/>
          <w:color w:val="000000"/>
          <w:kern w:val="0"/>
          <w:sz w:val="22"/>
          <w:szCs w:val="22"/>
        </w:rPr>
        <w:t>与射线</w:t>
      </w:r>
      <w:r>
        <w:rPr>
          <w:rFonts w:cstheme="minorBidi"/>
          <w:bCs/>
          <w:i/>
          <w:iCs/>
          <w:color w:val="000000"/>
          <w:kern w:val="0"/>
          <w:sz w:val="22"/>
          <w:szCs w:val="22"/>
        </w:rPr>
        <w:t>BA</w:t>
      </w:r>
      <w:r>
        <w:rPr>
          <w:rFonts w:hint="eastAsia" w:cstheme="minorBidi"/>
          <w:bCs/>
          <w:color w:val="000000"/>
          <w:kern w:val="0"/>
          <w:sz w:val="22"/>
          <w:szCs w:val="22"/>
        </w:rPr>
        <w:t>是两条不同的射线</w:t>
      </w:r>
      <w:r>
        <w:rPr>
          <w:rFonts w:cstheme="minorBidi"/>
          <w:bCs/>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③用一个平面去截一个正方体</w:t>
      </w:r>
      <w:r>
        <w:rPr>
          <w:rFonts w:cstheme="minorBidi"/>
          <w:bCs/>
          <w:color w:val="000000"/>
          <w:kern w:val="0"/>
          <w:sz w:val="22"/>
          <w:szCs w:val="22"/>
        </w:rPr>
        <w:t>,</w:t>
      </w:r>
      <w:r>
        <w:rPr>
          <w:rFonts w:hint="eastAsia" w:cstheme="minorBidi"/>
          <w:bCs/>
          <w:color w:val="000000"/>
          <w:kern w:val="0"/>
          <w:sz w:val="22"/>
          <w:szCs w:val="22"/>
        </w:rPr>
        <w:t>其截面最多为六边形</w:t>
      </w:r>
      <w:r>
        <w:rPr>
          <w:rFonts w:cstheme="minorBidi"/>
          <w:bCs/>
          <w:i/>
          <w:iCs/>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A.0</w:t>
      </w:r>
      <w:r>
        <w:rPr>
          <w:rFonts w:cstheme="minorBidi"/>
          <w:bCs/>
          <w:color w:val="000000"/>
          <w:kern w:val="0"/>
          <w:sz w:val="22"/>
          <w:szCs w:val="22"/>
        </w:rPr>
        <w:tab/>
      </w:r>
      <w:r>
        <w:rPr>
          <w:rFonts w:cstheme="minorBidi"/>
          <w:bCs/>
          <w:color w:val="000000"/>
          <w:kern w:val="0"/>
          <w:sz w:val="22"/>
          <w:szCs w:val="22"/>
        </w:rPr>
        <w:t xml:space="preserve">           B.1</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C.2</w:t>
      </w:r>
      <w:r>
        <w:rPr>
          <w:rFonts w:cstheme="minorBidi"/>
          <w:bCs/>
          <w:color w:val="000000"/>
          <w:kern w:val="0"/>
          <w:sz w:val="22"/>
          <w:szCs w:val="22"/>
        </w:rPr>
        <w:tab/>
      </w:r>
      <w:r>
        <w:rPr>
          <w:rFonts w:cstheme="minorBidi"/>
          <w:bCs/>
          <w:color w:val="000000"/>
          <w:kern w:val="0"/>
          <w:sz w:val="22"/>
          <w:szCs w:val="22"/>
        </w:rPr>
        <w:t xml:space="preserve">           D.3</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4</w:t>
      </w:r>
      <w:r>
        <w:rPr>
          <w:rFonts w:cstheme="minorBidi"/>
          <w:bCs/>
          <w:i/>
          <w:iCs/>
          <w:color w:val="000000"/>
          <w:kern w:val="0"/>
          <w:sz w:val="22"/>
          <w:szCs w:val="22"/>
        </w:rPr>
        <w:t>.</w:t>
      </w:r>
      <w:r>
        <w:rPr>
          <w:rFonts w:hint="eastAsia" w:cstheme="minorBidi"/>
          <w:bCs/>
          <w:color w:val="000000"/>
          <w:kern w:val="0"/>
          <w:sz w:val="22"/>
          <w:szCs w:val="22"/>
        </w:rPr>
        <w:t>在同一平面内有四个点</w:t>
      </w:r>
      <w:r>
        <w:rPr>
          <w:rFonts w:cstheme="minorBidi"/>
          <w:bCs/>
          <w:color w:val="000000"/>
          <w:kern w:val="0"/>
          <w:sz w:val="22"/>
          <w:szCs w:val="22"/>
        </w:rPr>
        <w:t>,</w:t>
      </w:r>
      <w:r>
        <w:rPr>
          <w:rFonts w:hint="eastAsia" w:cstheme="minorBidi"/>
          <w:bCs/>
          <w:color w:val="000000"/>
          <w:kern w:val="0"/>
          <w:sz w:val="22"/>
          <w:szCs w:val="22"/>
        </w:rPr>
        <w:t>过其中任意两点画直线</w:t>
      </w:r>
      <w:r>
        <w:rPr>
          <w:rFonts w:cstheme="minorBidi"/>
          <w:bCs/>
          <w:color w:val="000000"/>
          <w:kern w:val="0"/>
          <w:sz w:val="22"/>
          <w:szCs w:val="22"/>
        </w:rPr>
        <w:t>,</w:t>
      </w:r>
      <w:r>
        <w:rPr>
          <w:rFonts w:hint="eastAsia" w:cstheme="minorBidi"/>
          <w:bCs/>
          <w:color w:val="000000"/>
          <w:kern w:val="0"/>
          <w:sz w:val="22"/>
          <w:szCs w:val="22"/>
        </w:rPr>
        <w:t>仅能画出四条直线</w:t>
      </w:r>
      <w:r>
        <w:rPr>
          <w:rFonts w:cstheme="minorBidi"/>
          <w:bCs/>
          <w:color w:val="000000"/>
          <w:kern w:val="0"/>
          <w:sz w:val="22"/>
          <w:szCs w:val="22"/>
        </w:rPr>
        <w:t>,</w:t>
      </w:r>
      <w:r>
        <w:rPr>
          <w:rFonts w:hint="eastAsia" w:cstheme="minorBidi"/>
          <w:bCs/>
          <w:color w:val="000000"/>
          <w:kern w:val="0"/>
          <w:sz w:val="22"/>
          <w:szCs w:val="22"/>
        </w:rPr>
        <w:t>则这四点的位置关系是</w:t>
      </w:r>
      <w:r>
        <w:rPr>
          <w:rFonts w:cstheme="minorBidi"/>
          <w:bCs/>
          <w:color w:val="000000"/>
          <w:kern w:val="0"/>
          <w:sz w:val="22"/>
          <w:szCs w:val="22"/>
        </w:rPr>
        <w:t>(        )</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w:t>
      </w:r>
      <w:r>
        <w:rPr>
          <w:rFonts w:hint="eastAsia" w:cstheme="minorBidi"/>
          <w:bCs/>
          <w:color w:val="000000"/>
          <w:kern w:val="0"/>
          <w:sz w:val="22"/>
          <w:szCs w:val="22"/>
        </w:rPr>
        <w:t>任意三点都不共线</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B.</w:t>
      </w:r>
      <w:r>
        <w:rPr>
          <w:rFonts w:hint="eastAsia" w:cstheme="minorBidi"/>
          <w:bCs/>
          <w:color w:val="000000"/>
          <w:kern w:val="0"/>
          <w:sz w:val="22"/>
          <w:szCs w:val="22"/>
        </w:rPr>
        <w:t>有且仅有三点共线</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C.</w:t>
      </w:r>
      <w:r>
        <w:rPr>
          <w:rFonts w:hint="eastAsia" w:cstheme="minorBidi"/>
          <w:bCs/>
          <w:color w:val="000000"/>
          <w:kern w:val="0"/>
          <w:sz w:val="22"/>
          <w:szCs w:val="22"/>
        </w:rPr>
        <w:t>有两点在另外两点确定的直线外</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D.</w:t>
      </w:r>
      <w:r>
        <w:rPr>
          <w:rFonts w:hint="eastAsia" w:cstheme="minorBidi"/>
          <w:bCs/>
          <w:color w:val="000000"/>
          <w:kern w:val="0"/>
          <w:sz w:val="22"/>
          <w:szCs w:val="22"/>
        </w:rPr>
        <w:t>以上答案都不对</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5</w:t>
      </w:r>
      <w:r>
        <w:rPr>
          <w:rFonts w:cstheme="minorBidi"/>
          <w:i/>
          <w:color w:val="000000"/>
          <w:kern w:val="0"/>
          <w:sz w:val="22"/>
          <w:szCs w:val="22"/>
        </w:rPr>
        <w:t>.</w:t>
      </w:r>
      <w:r>
        <w:rPr>
          <w:rFonts w:cstheme="minorBidi"/>
          <w:color w:val="000000"/>
          <w:kern w:val="0"/>
          <w:sz w:val="22"/>
          <w:szCs w:val="22"/>
        </w:rPr>
        <w:t>如图,下列说法正确的是(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393950" cy="374015"/>
            <wp:effectExtent l="0" t="0" r="6350" b="6985"/>
            <wp:docPr id="684" name="image6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image672.jpeg"/>
                    <pic:cNvPicPr>
                      <a:picLocks noChangeAspect="1"/>
                    </pic:cNvPicPr>
                  </pic:nvPicPr>
                  <pic:blipFill>
                    <a:blip r:embed="rId24" cstate="print"/>
                    <a:stretch>
                      <a:fillRect/>
                    </a:stretch>
                  </pic:blipFill>
                  <pic:spPr>
                    <a:xfrm>
                      <a:off x="0" y="0"/>
                      <a:ext cx="2446862" cy="382322"/>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A.直线</w:t>
      </w:r>
      <w:r>
        <w:rPr>
          <w:rFonts w:cstheme="minorBidi"/>
          <w:i/>
          <w:color w:val="000000"/>
          <w:kern w:val="0"/>
          <w:sz w:val="22"/>
          <w:szCs w:val="22"/>
        </w:rPr>
        <w:t>AB</w:t>
      </w:r>
      <w:r>
        <w:rPr>
          <w:rFonts w:cstheme="minorBidi"/>
          <w:color w:val="000000"/>
          <w:kern w:val="0"/>
          <w:sz w:val="22"/>
          <w:szCs w:val="22"/>
        </w:rPr>
        <w:t>与直线</w:t>
      </w:r>
      <w:r>
        <w:rPr>
          <w:rFonts w:cstheme="minorBidi"/>
          <w:i/>
          <w:color w:val="000000"/>
          <w:kern w:val="0"/>
          <w:sz w:val="22"/>
          <w:szCs w:val="22"/>
        </w:rPr>
        <w:t>BC</w:t>
      </w:r>
      <w:r>
        <w:rPr>
          <w:rFonts w:cstheme="minorBidi"/>
          <w:color w:val="000000"/>
          <w:kern w:val="0"/>
          <w:sz w:val="22"/>
          <w:szCs w:val="22"/>
        </w:rPr>
        <w:t>是同一条直线</w:t>
      </w:r>
      <w:r>
        <w:rPr>
          <w:rFonts w:hint="eastAsia" w:cstheme="minorBidi"/>
          <w:color w:val="000000"/>
          <w:kern w:val="0"/>
          <w:sz w:val="22"/>
          <w:szCs w:val="22"/>
        </w:rPr>
        <w:t xml:space="preserve"> </w:t>
      </w:r>
      <w:r>
        <w:rPr>
          <w:rFonts w:cstheme="minorBidi"/>
          <w:color w:val="000000"/>
          <w:kern w:val="0"/>
          <w:sz w:val="22"/>
          <w:szCs w:val="22"/>
        </w:rPr>
        <w:t xml:space="preserve">     B.线段</w:t>
      </w:r>
      <w:r>
        <w:rPr>
          <w:rFonts w:cstheme="minorBidi"/>
          <w:i/>
          <w:color w:val="000000"/>
          <w:kern w:val="0"/>
          <w:sz w:val="22"/>
          <w:szCs w:val="22"/>
        </w:rPr>
        <w:t>AB</w:t>
      </w:r>
      <w:r>
        <w:rPr>
          <w:rFonts w:cstheme="minorBidi"/>
          <w:color w:val="000000"/>
          <w:kern w:val="0"/>
          <w:sz w:val="22"/>
          <w:szCs w:val="22"/>
        </w:rPr>
        <w:t>与线段</w:t>
      </w:r>
      <w:r>
        <w:rPr>
          <w:rFonts w:cstheme="minorBidi"/>
          <w:i/>
          <w:color w:val="000000"/>
          <w:kern w:val="0"/>
          <w:sz w:val="22"/>
          <w:szCs w:val="22"/>
        </w:rPr>
        <w:t>BA</w:t>
      </w:r>
      <w:r>
        <w:rPr>
          <w:rFonts w:cstheme="minorBidi"/>
          <w:color w:val="000000"/>
          <w:kern w:val="0"/>
          <w:sz w:val="22"/>
          <w:szCs w:val="22"/>
        </w:rPr>
        <w:t>是不同的两条线段</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C.射线</w:t>
      </w:r>
      <w:r>
        <w:rPr>
          <w:rFonts w:cstheme="minorBidi"/>
          <w:i/>
          <w:color w:val="000000"/>
          <w:kern w:val="0"/>
          <w:sz w:val="22"/>
          <w:szCs w:val="22"/>
        </w:rPr>
        <w:t>AB</w:t>
      </w:r>
      <w:r>
        <w:rPr>
          <w:rFonts w:cstheme="minorBidi"/>
          <w:color w:val="000000"/>
          <w:kern w:val="0"/>
          <w:sz w:val="22"/>
          <w:szCs w:val="22"/>
        </w:rPr>
        <w:t>与射线</w:t>
      </w:r>
      <w:r>
        <w:rPr>
          <w:rFonts w:cstheme="minorBidi"/>
          <w:i/>
          <w:color w:val="000000"/>
          <w:kern w:val="0"/>
          <w:sz w:val="22"/>
          <w:szCs w:val="22"/>
        </w:rPr>
        <w:t>AC</w:t>
      </w:r>
      <w:r>
        <w:rPr>
          <w:rFonts w:cstheme="minorBidi"/>
          <w:color w:val="000000"/>
          <w:kern w:val="0"/>
          <w:sz w:val="22"/>
          <w:szCs w:val="22"/>
        </w:rPr>
        <w:t>是两条不同的射线</w:t>
      </w:r>
      <w:r>
        <w:rPr>
          <w:rFonts w:hint="eastAsia" w:cstheme="minorBidi"/>
          <w:color w:val="000000"/>
          <w:kern w:val="0"/>
          <w:sz w:val="22"/>
          <w:szCs w:val="22"/>
        </w:rPr>
        <w:t xml:space="preserve"> </w:t>
      </w:r>
      <w:r>
        <w:rPr>
          <w:rFonts w:cstheme="minorBidi"/>
          <w:color w:val="000000"/>
          <w:kern w:val="0"/>
          <w:sz w:val="22"/>
          <w:szCs w:val="22"/>
        </w:rPr>
        <w:t xml:space="preserve">  D.射线</w:t>
      </w:r>
      <w:r>
        <w:rPr>
          <w:rFonts w:cstheme="minorBidi"/>
          <w:i/>
          <w:color w:val="000000"/>
          <w:kern w:val="0"/>
          <w:sz w:val="22"/>
          <w:szCs w:val="22"/>
        </w:rPr>
        <w:t>BC</w:t>
      </w:r>
      <w:r>
        <w:rPr>
          <w:rFonts w:cstheme="minorBidi"/>
          <w:color w:val="000000"/>
          <w:kern w:val="0"/>
          <w:sz w:val="22"/>
          <w:szCs w:val="22"/>
        </w:rPr>
        <w:t>与射线</w:t>
      </w:r>
      <w:r>
        <w:rPr>
          <w:rFonts w:cstheme="minorBidi"/>
          <w:i/>
          <w:color w:val="000000"/>
          <w:kern w:val="0"/>
          <w:sz w:val="22"/>
          <w:szCs w:val="22"/>
        </w:rPr>
        <w:t>BA</w:t>
      </w:r>
      <w:r>
        <w:rPr>
          <w:rFonts w:cstheme="minorBidi"/>
          <w:color w:val="000000"/>
          <w:kern w:val="0"/>
          <w:sz w:val="22"/>
          <w:szCs w:val="22"/>
        </w:rPr>
        <w:t>是同一条射线</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6</w:t>
      </w:r>
      <w:r>
        <w:rPr>
          <w:rFonts w:cstheme="minorBidi"/>
          <w:i/>
          <w:color w:val="000000"/>
          <w:kern w:val="0"/>
          <w:sz w:val="22"/>
          <w:szCs w:val="22"/>
        </w:rPr>
        <w:t>.</w:t>
      </w:r>
      <w:r>
        <w:rPr>
          <w:rFonts w:cstheme="minorBidi"/>
          <w:color w:val="000000"/>
          <w:kern w:val="0"/>
          <w:sz w:val="22"/>
          <w:szCs w:val="22"/>
        </w:rPr>
        <w:t>如图,</w:t>
      </w:r>
      <w:r>
        <w:rPr>
          <w:rFonts w:cstheme="minorBidi"/>
          <w:i/>
          <w:color w:val="000000"/>
          <w:kern w:val="0"/>
          <w:sz w:val="22"/>
          <w:szCs w:val="22"/>
        </w:rPr>
        <w:t>AB</w:t>
      </w:r>
      <w:r>
        <w:rPr>
          <w:rFonts w:cstheme="minorBidi"/>
          <w:color w:val="000000"/>
          <w:kern w:val="0"/>
          <w:sz w:val="22"/>
          <w:szCs w:val="22"/>
        </w:rPr>
        <w:t>＝12 cm,</w:t>
      </w:r>
      <w:r>
        <w:rPr>
          <w:rFonts w:cstheme="minorBidi"/>
          <w:i/>
          <w:color w:val="000000"/>
          <w:kern w:val="0"/>
          <w:sz w:val="22"/>
          <w:szCs w:val="22"/>
        </w:rPr>
        <w:t>C</w:t>
      </w:r>
      <w:r>
        <w:rPr>
          <w:rFonts w:cstheme="minorBidi"/>
          <w:color w:val="000000"/>
          <w:kern w:val="0"/>
          <w:sz w:val="22"/>
          <w:szCs w:val="22"/>
        </w:rPr>
        <w:t>为</w:t>
      </w:r>
      <w:r>
        <w:rPr>
          <w:rFonts w:cstheme="minorBidi"/>
          <w:i/>
          <w:color w:val="000000"/>
          <w:kern w:val="0"/>
          <w:sz w:val="22"/>
          <w:szCs w:val="22"/>
        </w:rPr>
        <w:t>AB</w:t>
      </w:r>
      <w:r>
        <w:rPr>
          <w:rFonts w:cstheme="minorBidi"/>
          <w:color w:val="000000"/>
          <w:kern w:val="0"/>
          <w:sz w:val="22"/>
          <w:szCs w:val="22"/>
        </w:rPr>
        <w:t>的中点,点</w:t>
      </w:r>
      <w:r>
        <w:rPr>
          <w:rFonts w:cstheme="minorBidi"/>
          <w:i/>
          <w:color w:val="000000"/>
          <w:kern w:val="0"/>
          <w:sz w:val="22"/>
          <w:szCs w:val="22"/>
        </w:rPr>
        <w:t>D</w:t>
      </w:r>
      <w:r>
        <w:rPr>
          <w:rFonts w:cstheme="minorBidi"/>
          <w:color w:val="000000"/>
          <w:kern w:val="0"/>
          <w:sz w:val="22"/>
          <w:szCs w:val="22"/>
        </w:rPr>
        <w:t>在线段</w:t>
      </w:r>
      <w:r>
        <w:rPr>
          <w:rFonts w:cstheme="minorBidi"/>
          <w:i/>
          <w:color w:val="000000"/>
          <w:kern w:val="0"/>
          <w:sz w:val="22"/>
          <w:szCs w:val="22"/>
        </w:rPr>
        <w:t>AC</w:t>
      </w:r>
      <w:r>
        <w:rPr>
          <w:rFonts w:cstheme="minorBidi"/>
          <w:color w:val="000000"/>
          <w:kern w:val="0"/>
          <w:sz w:val="22"/>
          <w:szCs w:val="22"/>
        </w:rPr>
        <w:t>上,且</w:t>
      </w:r>
      <w:r>
        <w:rPr>
          <w:rFonts w:cstheme="minorBidi"/>
          <w:i/>
          <w:color w:val="000000"/>
          <w:kern w:val="0"/>
          <w:sz w:val="22"/>
          <w:szCs w:val="22"/>
        </w:rPr>
        <w:t>AD</w:t>
      </w:r>
      <w:r>
        <w:rPr>
          <w:rFonts w:hint="eastAsia" w:cstheme="minorBidi"/>
          <w:color w:val="000000"/>
          <w:kern w:val="0"/>
          <w:sz w:val="22"/>
          <w:szCs w:val="22"/>
        </w:rPr>
        <w:t>∶</w:t>
      </w:r>
      <w:r>
        <w:rPr>
          <w:rFonts w:cstheme="minorBidi"/>
          <w:i/>
          <w:color w:val="000000"/>
          <w:kern w:val="0"/>
          <w:sz w:val="22"/>
          <w:szCs w:val="22"/>
        </w:rPr>
        <w:t>CB</w:t>
      </w:r>
      <w:r>
        <w:rPr>
          <w:rFonts w:cstheme="minorBidi"/>
          <w:color w:val="000000"/>
          <w:kern w:val="0"/>
          <w:sz w:val="22"/>
          <w:szCs w:val="22"/>
        </w:rPr>
        <w:t>＝1</w:t>
      </w:r>
      <w:r>
        <w:rPr>
          <w:rFonts w:hint="eastAsia" w:cstheme="minorBidi"/>
          <w:color w:val="000000"/>
          <w:kern w:val="0"/>
          <w:sz w:val="22"/>
          <w:szCs w:val="22"/>
        </w:rPr>
        <w:t>∶</w:t>
      </w:r>
      <w:r>
        <w:rPr>
          <w:rFonts w:cstheme="minorBidi"/>
          <w:color w:val="000000"/>
          <w:kern w:val="0"/>
          <w:sz w:val="22"/>
          <w:szCs w:val="22"/>
        </w:rPr>
        <w:t>3,则</w:t>
      </w:r>
      <w:r>
        <w:rPr>
          <w:rFonts w:cstheme="minorBidi"/>
          <w:i/>
          <w:color w:val="000000"/>
          <w:kern w:val="0"/>
          <w:sz w:val="22"/>
          <w:szCs w:val="22"/>
        </w:rPr>
        <w:t>DB</w:t>
      </w:r>
      <w:r>
        <w:rPr>
          <w:rFonts w:cstheme="minorBidi"/>
          <w:color w:val="000000"/>
          <w:kern w:val="0"/>
          <w:sz w:val="22"/>
          <w:szCs w:val="22"/>
        </w:rPr>
        <w:t>的长度是(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569845" cy="293370"/>
            <wp:effectExtent l="0" t="0" r="1905" b="0"/>
            <wp:docPr id="688" name="image6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 name="image676.jpeg"/>
                    <pic:cNvPicPr>
                      <a:picLocks noChangeAspect="1"/>
                    </pic:cNvPicPr>
                  </pic:nvPicPr>
                  <pic:blipFill>
                    <a:blip r:embed="rId25" cstate="print"/>
                    <a:stretch>
                      <a:fillRect/>
                    </a:stretch>
                  </pic:blipFill>
                  <pic:spPr>
                    <a:xfrm>
                      <a:off x="0" y="0"/>
                      <a:ext cx="2653531" cy="30326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A.4 cm</w:t>
      </w:r>
      <w:r>
        <w:rPr>
          <w:rFonts w:cstheme="minorBidi"/>
          <w:color w:val="000000"/>
          <w:kern w:val="0"/>
          <w:sz w:val="22"/>
          <w:szCs w:val="22"/>
        </w:rPr>
        <w:tab/>
      </w:r>
      <w:r>
        <w:rPr>
          <w:rFonts w:cstheme="minorBidi"/>
          <w:color w:val="000000"/>
          <w:kern w:val="0"/>
          <w:sz w:val="22"/>
          <w:szCs w:val="22"/>
        </w:rPr>
        <w:t>B.6 cm</w:t>
      </w:r>
      <w:r>
        <w:rPr>
          <w:rFonts w:cstheme="minorBidi"/>
          <w:color w:val="000000"/>
          <w:kern w:val="0"/>
          <w:sz w:val="22"/>
          <w:szCs w:val="22"/>
        </w:rPr>
        <w:tab/>
      </w:r>
      <w:r>
        <w:rPr>
          <w:rFonts w:cstheme="minorBidi"/>
          <w:color w:val="000000"/>
          <w:kern w:val="0"/>
          <w:sz w:val="22"/>
          <w:szCs w:val="22"/>
        </w:rPr>
        <w:t>C.8 cm</w:t>
      </w:r>
      <w:r>
        <w:rPr>
          <w:rFonts w:cstheme="minorBidi"/>
          <w:color w:val="000000"/>
          <w:kern w:val="0"/>
          <w:sz w:val="22"/>
          <w:szCs w:val="22"/>
        </w:rPr>
        <w:tab/>
      </w:r>
      <w:r>
        <w:rPr>
          <w:rFonts w:cstheme="minorBidi"/>
          <w:color w:val="000000"/>
          <w:kern w:val="0"/>
          <w:sz w:val="22"/>
          <w:szCs w:val="22"/>
        </w:rPr>
        <w:t>D.10 cm</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7</w:t>
      </w:r>
      <w:r>
        <w:rPr>
          <w:rFonts w:cstheme="minorBidi"/>
          <w:i/>
          <w:color w:val="000000"/>
          <w:kern w:val="0"/>
          <w:sz w:val="22"/>
          <w:szCs w:val="22"/>
        </w:rPr>
        <w:t>.</w:t>
      </w:r>
      <w:r>
        <w:rPr>
          <w:rFonts w:cstheme="minorBidi"/>
          <w:color w:val="000000"/>
          <w:kern w:val="0"/>
          <w:sz w:val="22"/>
          <w:szCs w:val="22"/>
        </w:rPr>
        <w:t>永州境内的潇水河畔有朝阳岩、柳子庙和迴龙塔等三个名胜古迹(如图所示),其中柳子庙坐落在潇水之西的柳子街上,始建于1056年,是永州人民为纪念唐宋八大家之一的柳宗元而筑建</w:t>
      </w:r>
      <w:r>
        <w:rPr>
          <w:rFonts w:cstheme="minorBidi"/>
          <w:i/>
          <w:color w:val="000000"/>
          <w:kern w:val="0"/>
          <w:sz w:val="22"/>
          <w:szCs w:val="22"/>
        </w:rPr>
        <w:t>.</w:t>
      </w:r>
      <w:r>
        <w:rPr>
          <w:rFonts w:cstheme="minorBidi"/>
          <w:color w:val="000000"/>
          <w:kern w:val="0"/>
          <w:sz w:val="22"/>
          <w:szCs w:val="22"/>
        </w:rPr>
        <w:t>现有三位游客分别参观这三个景点,为了使这三位游客参观完景点后步行返回旅游车上所走的路程总和最短,那么旅游车等候这三位游客的最佳地点应在(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1367790" cy="683895"/>
            <wp:effectExtent l="0" t="0" r="0" b="0"/>
            <wp:docPr id="695" name="image6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 name="image683.jpeg"/>
                    <pic:cNvPicPr>
                      <a:picLocks noChangeAspect="1"/>
                    </pic:cNvPicPr>
                  </pic:nvPicPr>
                  <pic:blipFill>
                    <a:blip r:embed="rId26" cstate="print"/>
                    <a:stretch>
                      <a:fillRect/>
                    </a:stretch>
                  </pic:blipFill>
                  <pic:spPr>
                    <a:xfrm>
                      <a:off x="0" y="0"/>
                      <a:ext cx="1368000" cy="68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A.朝阳岩</w:t>
      </w:r>
      <w:r>
        <w:rPr>
          <w:rFonts w:hint="eastAsia" w:cstheme="minorBidi"/>
          <w:color w:val="000000"/>
          <w:kern w:val="0"/>
          <w:sz w:val="22"/>
          <w:szCs w:val="22"/>
        </w:rPr>
        <w:t xml:space="preserve"> </w:t>
      </w:r>
      <w:r>
        <w:rPr>
          <w:rFonts w:cstheme="minorBidi"/>
          <w:color w:val="000000"/>
          <w:kern w:val="0"/>
          <w:sz w:val="22"/>
          <w:szCs w:val="22"/>
        </w:rPr>
        <w:t xml:space="preserve">     B.柳子庙</w:t>
      </w:r>
      <w:r>
        <w:rPr>
          <w:rFonts w:hint="eastAsia" w:cstheme="minorBidi"/>
          <w:color w:val="000000"/>
          <w:kern w:val="0"/>
          <w:sz w:val="22"/>
          <w:szCs w:val="22"/>
        </w:rPr>
        <w:t xml:space="preserve"> </w:t>
      </w:r>
      <w:r>
        <w:rPr>
          <w:rFonts w:cstheme="minorBidi"/>
          <w:color w:val="000000"/>
          <w:kern w:val="0"/>
          <w:sz w:val="22"/>
          <w:szCs w:val="22"/>
        </w:rPr>
        <w:t xml:space="preserve">      C.迴龙塔</w:t>
      </w:r>
      <w:r>
        <w:rPr>
          <w:rFonts w:hint="eastAsia" w:cstheme="minorBidi"/>
          <w:color w:val="000000"/>
          <w:kern w:val="0"/>
          <w:sz w:val="22"/>
          <w:szCs w:val="22"/>
        </w:rPr>
        <w:t xml:space="preserve"> </w:t>
      </w:r>
      <w:r>
        <w:rPr>
          <w:rFonts w:cstheme="minorBidi"/>
          <w:color w:val="000000"/>
          <w:kern w:val="0"/>
          <w:sz w:val="22"/>
          <w:szCs w:val="22"/>
        </w:rPr>
        <w:t xml:space="preserve">      D.朝阳岩和迴龙塔这段路程的中间位置</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8</w:t>
      </w:r>
      <w:r>
        <w:rPr>
          <w:rFonts w:cstheme="minorBidi"/>
          <w:bCs/>
          <w:i/>
          <w:iCs/>
          <w:color w:val="000000"/>
          <w:kern w:val="0"/>
          <w:sz w:val="22"/>
          <w:szCs w:val="22"/>
        </w:rPr>
        <w:t>.</w:t>
      </w:r>
      <w:r>
        <w:rPr>
          <w:rFonts w:hint="eastAsia" w:cstheme="minorBidi"/>
          <w:bCs/>
          <w:color w:val="000000"/>
          <w:kern w:val="0"/>
          <w:sz w:val="22"/>
          <w:szCs w:val="22"/>
        </w:rPr>
        <w:t>如图</w:t>
      </w:r>
      <w:r>
        <w:rPr>
          <w:rFonts w:cstheme="minorBidi"/>
          <w:bCs/>
          <w:color w:val="000000"/>
          <w:kern w:val="0"/>
          <w:sz w:val="22"/>
          <w:szCs w:val="22"/>
        </w:rPr>
        <w:t>,</w:t>
      </w:r>
      <w:r>
        <w:rPr>
          <w:rFonts w:hint="eastAsia" w:cstheme="minorBidi"/>
          <w:bCs/>
          <w:color w:val="000000"/>
          <w:kern w:val="0"/>
          <w:sz w:val="22"/>
          <w:szCs w:val="22"/>
        </w:rPr>
        <w:t>下列说法不正确的是</w:t>
      </w:r>
      <w:r>
        <w:rPr>
          <w:rFonts w:cstheme="minorBidi"/>
          <w:bCs/>
          <w:color w:val="000000"/>
          <w:kern w:val="0"/>
          <w:sz w:val="22"/>
          <w:szCs w:val="22"/>
        </w:rPr>
        <w:t>(        )</w:t>
      </w:r>
    </w:p>
    <w:p>
      <w:pPr>
        <w:widowControl/>
        <w:adjustRightInd w:val="0"/>
        <w:snapToGrid w:val="0"/>
        <w:spacing w:line="312" w:lineRule="auto"/>
        <w:jc w:val="left"/>
        <w:rPr>
          <w:rFonts w:cstheme="minorBidi"/>
          <w:bCs/>
          <w:color w:val="000000"/>
          <w:kern w:val="0"/>
          <w:sz w:val="22"/>
          <w:szCs w:val="22"/>
        </w:rPr>
      </w:pPr>
      <w:r>
        <w:drawing>
          <wp:inline distT="0" distB="0" distL="0" distR="0">
            <wp:extent cx="1689735" cy="955675"/>
            <wp:effectExtent l="0" t="0" r="5715" b="0"/>
            <wp:docPr id="17" name="image607.jpeg"/>
            <wp:cNvGraphicFramePr/>
            <a:graphic xmlns:a="http://schemas.openxmlformats.org/drawingml/2006/main">
              <a:graphicData uri="http://schemas.openxmlformats.org/drawingml/2006/picture">
                <pic:pic xmlns:pic="http://schemas.openxmlformats.org/drawingml/2006/picture">
                  <pic:nvPicPr>
                    <pic:cNvPr id="17" name="image607.jpeg"/>
                    <pic:cNvPicPr/>
                  </pic:nvPicPr>
                  <pic:blipFill>
                    <a:blip r:embed="rId27"/>
                    <a:stretch>
                      <a:fillRect/>
                    </a:stretch>
                  </pic:blipFill>
                  <pic:spPr>
                    <a:xfrm>
                      <a:off x="0" y="0"/>
                      <a:ext cx="1701950" cy="962578"/>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w:t>
      </w:r>
      <w:r>
        <w:rPr>
          <w:rFonts w:hint="eastAsia" w:cstheme="minorBidi"/>
          <w:bCs/>
          <w:color w:val="000000"/>
          <w:kern w:val="0"/>
          <w:sz w:val="22"/>
          <w:szCs w:val="22"/>
        </w:rPr>
        <w:t>直线</w:t>
      </w:r>
      <w:r>
        <w:rPr>
          <w:rFonts w:cstheme="minorBidi"/>
          <w:bCs/>
          <w:i/>
          <w:iCs/>
          <w:color w:val="000000"/>
          <w:kern w:val="0"/>
          <w:sz w:val="22"/>
          <w:szCs w:val="22"/>
        </w:rPr>
        <w:t>m</w:t>
      </w:r>
      <w:r>
        <w:rPr>
          <w:rFonts w:cstheme="minorBidi"/>
          <w:bCs/>
          <w:color w:val="000000"/>
          <w:kern w:val="0"/>
          <w:sz w:val="22"/>
          <w:szCs w:val="22"/>
        </w:rPr>
        <w:t>,</w:t>
      </w:r>
      <w:r>
        <w:rPr>
          <w:rFonts w:cstheme="minorBidi"/>
          <w:bCs/>
          <w:i/>
          <w:iCs/>
          <w:color w:val="000000"/>
          <w:kern w:val="0"/>
          <w:sz w:val="22"/>
          <w:szCs w:val="22"/>
        </w:rPr>
        <w:t>n</w:t>
      </w:r>
      <w:r>
        <w:rPr>
          <w:rFonts w:hint="eastAsia" w:cstheme="minorBidi"/>
          <w:bCs/>
          <w:color w:val="000000"/>
          <w:kern w:val="0"/>
          <w:sz w:val="22"/>
          <w:szCs w:val="22"/>
        </w:rPr>
        <w:t>相交于点</w:t>
      </w:r>
      <w:r>
        <w:rPr>
          <w:rFonts w:cstheme="minorBidi"/>
          <w:bCs/>
          <w:i/>
          <w:iCs/>
          <w:color w:val="000000"/>
          <w:kern w:val="0"/>
          <w:sz w:val="22"/>
          <w:szCs w:val="22"/>
        </w:rPr>
        <w:t>P</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B.</w:t>
      </w:r>
      <w:r>
        <w:rPr>
          <w:rFonts w:hint="eastAsia" w:cstheme="minorBidi"/>
          <w:bCs/>
          <w:color w:val="000000"/>
          <w:kern w:val="0"/>
          <w:sz w:val="22"/>
          <w:szCs w:val="22"/>
        </w:rPr>
        <w:t>直线</w:t>
      </w:r>
      <w:r>
        <w:rPr>
          <w:rFonts w:cstheme="minorBidi"/>
          <w:bCs/>
          <w:i/>
          <w:iCs/>
          <w:color w:val="000000"/>
          <w:kern w:val="0"/>
          <w:sz w:val="22"/>
          <w:szCs w:val="22"/>
        </w:rPr>
        <w:t>m</w:t>
      </w:r>
      <w:r>
        <w:rPr>
          <w:rFonts w:hint="eastAsia" w:cstheme="minorBidi"/>
          <w:bCs/>
          <w:color w:val="000000"/>
          <w:kern w:val="0"/>
          <w:sz w:val="22"/>
          <w:szCs w:val="22"/>
        </w:rPr>
        <w:t>不经过点</w:t>
      </w:r>
      <w:r>
        <w:rPr>
          <w:rFonts w:cstheme="minorBidi"/>
          <w:bCs/>
          <w:i/>
          <w:iCs/>
          <w:color w:val="000000"/>
          <w:kern w:val="0"/>
          <w:sz w:val="22"/>
          <w:szCs w:val="22"/>
        </w:rPr>
        <w:t>Q</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C.</w:t>
      </w:r>
      <w:r>
        <w:rPr>
          <w:rFonts w:cstheme="minorBidi"/>
          <w:bCs/>
          <w:i/>
          <w:iCs/>
          <w:color w:val="000000"/>
          <w:kern w:val="0"/>
          <w:sz w:val="22"/>
          <w:szCs w:val="22"/>
        </w:rPr>
        <w:t>PA</w:t>
      </w:r>
      <w:r>
        <w:rPr>
          <w:rFonts w:hint="eastAsia" w:cstheme="minorBidi"/>
          <w:bCs/>
          <w:color w:val="000000"/>
          <w:kern w:val="0"/>
          <w:sz w:val="22"/>
          <w:szCs w:val="22"/>
        </w:rPr>
        <w:t>＋</w:t>
      </w:r>
      <w:r>
        <w:rPr>
          <w:rFonts w:cstheme="minorBidi"/>
          <w:bCs/>
          <w:i/>
          <w:iCs/>
          <w:color w:val="000000"/>
          <w:kern w:val="0"/>
          <w:sz w:val="22"/>
          <w:szCs w:val="22"/>
        </w:rPr>
        <w:t>PB</w:t>
      </w:r>
      <w:r>
        <w:rPr>
          <w:rFonts w:hint="eastAsia" w:cstheme="minorBidi"/>
          <w:bCs/>
          <w:color w:val="000000"/>
          <w:kern w:val="0"/>
          <w:sz w:val="22"/>
          <w:szCs w:val="22"/>
        </w:rPr>
        <w:t>＜</w:t>
      </w:r>
      <w:r>
        <w:rPr>
          <w:rFonts w:cstheme="minorBidi"/>
          <w:bCs/>
          <w:i/>
          <w:iCs/>
          <w:color w:val="000000"/>
          <w:kern w:val="0"/>
          <w:sz w:val="22"/>
          <w:szCs w:val="22"/>
        </w:rPr>
        <w:t>QA</w:t>
      </w:r>
      <w:r>
        <w:rPr>
          <w:rFonts w:hint="eastAsia" w:cstheme="minorBidi"/>
          <w:bCs/>
          <w:color w:val="000000"/>
          <w:kern w:val="0"/>
          <w:sz w:val="22"/>
          <w:szCs w:val="22"/>
        </w:rPr>
        <w:t>＋</w:t>
      </w:r>
      <w:r>
        <w:rPr>
          <w:rFonts w:cstheme="minorBidi"/>
          <w:bCs/>
          <w:i/>
          <w:iCs/>
          <w:color w:val="000000"/>
          <w:kern w:val="0"/>
          <w:sz w:val="22"/>
          <w:szCs w:val="22"/>
        </w:rPr>
        <w:t>QB</w:t>
      </w:r>
      <w:r>
        <w:rPr>
          <w:rFonts w:cstheme="minorBidi"/>
          <w:color w:val="000000"/>
          <w:kern w:val="0"/>
          <w:sz w:val="22"/>
          <w:szCs w:val="22"/>
        </w:rPr>
        <w:t xml:space="preserve">  </w:t>
      </w:r>
      <w:r>
        <w:rPr>
          <w:rFonts w:cstheme="minorBidi"/>
          <w:bCs/>
          <w:color w:val="000000"/>
          <w:kern w:val="0"/>
          <w:sz w:val="22"/>
          <w:szCs w:val="22"/>
        </w:rPr>
        <w:t>D.</w:t>
      </w:r>
      <w:r>
        <w:rPr>
          <w:rFonts w:hint="eastAsia" w:cstheme="minorBidi"/>
          <w:bCs/>
          <w:color w:val="000000"/>
          <w:kern w:val="0"/>
          <w:sz w:val="22"/>
          <w:szCs w:val="22"/>
        </w:rPr>
        <w:t>直线</w:t>
      </w:r>
      <w:r>
        <w:rPr>
          <w:rFonts w:cstheme="minorBidi"/>
          <w:bCs/>
          <w:i/>
          <w:iCs/>
          <w:color w:val="000000"/>
          <w:kern w:val="0"/>
          <w:sz w:val="22"/>
          <w:szCs w:val="22"/>
        </w:rPr>
        <w:t>m</w:t>
      </w:r>
      <w:r>
        <w:rPr>
          <w:rFonts w:hint="eastAsia" w:cstheme="minorBidi"/>
          <w:bCs/>
          <w:color w:val="000000"/>
          <w:kern w:val="0"/>
          <w:sz w:val="22"/>
          <w:szCs w:val="22"/>
        </w:rPr>
        <w:t>上共有三个点</w:t>
      </w:r>
    </w:p>
    <w:p>
      <w:pPr>
        <w:widowControl/>
        <w:adjustRightInd w:val="0"/>
        <w:snapToGrid w:val="0"/>
        <w:spacing w:line="312" w:lineRule="auto"/>
        <w:jc w:val="left"/>
        <w:rPr>
          <w:rFonts w:cstheme="minorBidi"/>
          <w:b/>
          <w:color w:val="000000"/>
          <w:kern w:val="0"/>
          <w:sz w:val="22"/>
          <w:szCs w:val="22"/>
        </w:rPr>
      </w:pPr>
      <w:r>
        <w:rPr>
          <w:rFonts w:hint="eastAsia" w:cstheme="minorBidi"/>
          <w:b/>
          <w:color w:val="000000"/>
          <w:kern w:val="0"/>
          <w:sz w:val="22"/>
          <w:szCs w:val="22"/>
        </w:rPr>
        <w:t>二、填空题</w:t>
      </w:r>
    </w:p>
    <w:p>
      <w:pPr>
        <w:widowControl/>
        <w:adjustRightInd w:val="0"/>
        <w:snapToGrid w:val="0"/>
        <w:spacing w:line="312" w:lineRule="auto"/>
        <w:jc w:val="left"/>
        <w:rPr>
          <w:rFonts w:hAnsi="宋体"/>
          <w:kern w:val="0"/>
          <w:sz w:val="22"/>
          <w:szCs w:val="22"/>
        </w:rPr>
      </w:pPr>
      <w:r>
        <w:rPr>
          <w:rFonts w:hAnsi="宋体"/>
          <w:kern w:val="0"/>
          <w:sz w:val="22"/>
          <w:szCs w:val="22"/>
        </w:rPr>
        <w:t>9</w:t>
      </w:r>
      <w:r>
        <w:rPr>
          <w:rFonts w:hAnsi="宋体"/>
          <w:i/>
          <w:kern w:val="0"/>
          <w:sz w:val="22"/>
          <w:szCs w:val="22"/>
        </w:rPr>
        <w:t>.</w:t>
      </w:r>
      <w:r>
        <w:rPr>
          <w:rFonts w:hAnsi="宋体"/>
          <w:kern w:val="0"/>
          <w:sz w:val="22"/>
          <w:szCs w:val="22"/>
        </w:rPr>
        <w:t>如果圆柱的侧面展开图是相邻两边长分别为5和4π的长方形,那么圆柱的体积是</w:t>
      </w:r>
      <w:r>
        <w:rPr>
          <w:rFonts w:hAnsi="宋体"/>
          <w:i/>
          <w:color w:val="FF0000"/>
          <w:kern w:val="0"/>
          <w:sz w:val="22"/>
          <w:szCs w:val="22"/>
          <w:u w:val="single" w:color="000000"/>
        </w:rPr>
        <w:t>　</w:t>
      </w:r>
      <w:r>
        <w:rPr>
          <w:rFonts w:hAnsi="宋体"/>
          <w:color w:val="FF0000"/>
          <w:kern w:val="0"/>
          <w:sz w:val="22"/>
          <w:szCs w:val="22"/>
          <w:u w:val="single" w:color="000000"/>
        </w:rPr>
        <w:t xml:space="preserve">   </w:t>
      </w:r>
      <w:r>
        <w:rPr>
          <w:rFonts w:hAnsi="宋体"/>
          <w:i/>
          <w:color w:val="FF0000"/>
          <w:kern w:val="0"/>
          <w:sz w:val="22"/>
          <w:szCs w:val="22"/>
          <w:u w:val="single" w:color="000000"/>
        </w:rPr>
        <w:t>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10</w:t>
      </w:r>
      <w:r>
        <w:rPr>
          <w:rFonts w:hAnsi="宋体"/>
          <w:i/>
          <w:kern w:val="0"/>
          <w:sz w:val="22"/>
          <w:szCs w:val="22"/>
        </w:rPr>
        <w:t>.</w:t>
      </w:r>
      <w:r>
        <w:rPr>
          <w:rFonts w:hAnsi="宋体"/>
          <w:kern w:val="0"/>
          <w:sz w:val="22"/>
          <w:szCs w:val="22"/>
        </w:rPr>
        <w:t>某食堂厨房的桌子上整齐地摆放着若干相同规格的碟子,碟子的个数与碟子的高度的关系如表:</w:t>
      </w:r>
    </w:p>
    <w:tbl>
      <w:tblPr>
        <w:tblStyle w:val="27"/>
        <w:tblW w:w="3600" w:type="dxa"/>
        <w:jc w:val="center"/>
        <w:tblInd w:w="0" w:type="dxa"/>
        <w:tblLayout w:type="fixed"/>
        <w:tblCellMar>
          <w:top w:w="0" w:type="dxa"/>
          <w:left w:w="108" w:type="dxa"/>
          <w:bottom w:w="0" w:type="dxa"/>
          <w:right w:w="108" w:type="dxa"/>
        </w:tblCellMar>
      </w:tblPr>
      <w:tblGrid>
        <w:gridCol w:w="1440"/>
        <w:gridCol w:w="2160"/>
      </w:tblGrid>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碟子的个数</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碟子的高度</w:t>
            </w:r>
            <w:r>
              <w:rPr>
                <w:rFonts w:hAnsi="宋体"/>
                <w:i/>
                <w:kern w:val="0"/>
                <w:sz w:val="22"/>
                <w:szCs w:val="22"/>
              </w:rPr>
              <w:t>/</w:t>
            </w:r>
            <w:r>
              <w:rPr>
                <w:rFonts w:hAnsi="宋体"/>
                <w:kern w:val="0"/>
                <w:sz w:val="22"/>
                <w:szCs w:val="22"/>
              </w:rPr>
              <w:t>cm</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1</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2＋1</w:t>
            </w:r>
            <w:r>
              <w:rPr>
                <w:rFonts w:hAnsi="宋体"/>
                <w:i/>
                <w:kern w:val="0"/>
                <w:sz w:val="22"/>
                <w:szCs w:val="22"/>
              </w:rPr>
              <w:t>.</w:t>
            </w:r>
            <w:r>
              <w:rPr>
                <w:rFonts w:hAnsi="宋体"/>
                <w:kern w:val="0"/>
                <w:sz w:val="22"/>
                <w:szCs w:val="22"/>
              </w:rPr>
              <w:t>5</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3</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2＋3</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4</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2＋4</w:t>
            </w:r>
            <w:r>
              <w:rPr>
                <w:rFonts w:hAnsi="宋体"/>
                <w:i/>
                <w:kern w:val="0"/>
                <w:sz w:val="22"/>
                <w:szCs w:val="22"/>
              </w:rPr>
              <w:t>.</w:t>
            </w:r>
            <w:r>
              <w:rPr>
                <w:rFonts w:hAnsi="宋体"/>
                <w:kern w:val="0"/>
                <w:sz w:val="22"/>
                <w:szCs w:val="22"/>
              </w:rPr>
              <w:t>5</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w:t>
            </w:r>
          </w:p>
        </w:tc>
      </w:tr>
    </w:tbl>
    <w:p>
      <w:pPr>
        <w:widowControl/>
        <w:adjustRightInd w:val="0"/>
        <w:snapToGrid w:val="0"/>
        <w:spacing w:line="312" w:lineRule="auto"/>
        <w:jc w:val="left"/>
        <w:rPr>
          <w:rFonts w:hAnsi="宋体"/>
          <w:kern w:val="0"/>
          <w:sz w:val="22"/>
          <w:szCs w:val="22"/>
        </w:rPr>
      </w:pPr>
      <w:r>
        <w:rPr>
          <w:rFonts w:hAnsi="宋体"/>
          <w:kern w:val="0"/>
          <w:sz w:val="22"/>
          <w:szCs w:val="22"/>
        </w:rPr>
        <w:t>现在分别从三个方向上看若干碟子,得到的图形如图所示,厨房师傅想把它们整齐地叠成一摞,求叠成一摞后的高度为</w:t>
      </w:r>
      <w:r>
        <w:rPr>
          <w:rFonts w:hAnsi="宋体"/>
          <w:i/>
          <w:kern w:val="0"/>
          <w:sz w:val="22"/>
          <w:szCs w:val="22"/>
          <w:u w:val="single"/>
        </w:rPr>
        <w:t>　　</w:t>
      </w:r>
      <w:r>
        <w:rPr>
          <w:rFonts w:hAnsi="宋体"/>
          <w:kern w:val="0"/>
          <w:sz w:val="22"/>
          <w:szCs w:val="22"/>
        </w:rPr>
        <w:t>cm</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drawing>
          <wp:inline distT="0" distB="0" distL="0" distR="0">
            <wp:extent cx="2159635" cy="611505"/>
            <wp:effectExtent l="0" t="0" r="0" b="0"/>
            <wp:docPr id="679" name="image6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image667.jpeg"/>
                    <pic:cNvPicPr>
                      <a:picLocks noChangeAspect="1"/>
                    </pic:cNvPicPr>
                  </pic:nvPicPr>
                  <pic:blipFill>
                    <a:blip r:embed="rId28" cstate="print"/>
                    <a:stretch>
                      <a:fillRect/>
                    </a:stretch>
                  </pic:blipFill>
                  <pic:spPr>
                    <a:xfrm>
                      <a:off x="0" y="0"/>
                      <a:ext cx="2160000" cy="612000"/>
                    </a:xfrm>
                    <a:prstGeom prst="rect">
                      <a:avLst/>
                    </a:prstGeom>
                  </pic:spPr>
                </pic:pic>
              </a:graphicData>
            </a:graphic>
          </wp:inline>
        </w:drawing>
      </w:r>
    </w:p>
    <w:p>
      <w:pPr>
        <w:widowControl/>
        <w:adjustRightInd w:val="0"/>
        <w:snapToGrid w:val="0"/>
        <w:spacing w:line="312" w:lineRule="auto"/>
        <w:jc w:val="left"/>
        <w:rPr>
          <w:rFonts w:hAnsi="宋体"/>
          <w:kern w:val="0"/>
          <w:sz w:val="22"/>
          <w:szCs w:val="22"/>
        </w:rPr>
      </w:pPr>
      <w:r>
        <w:rPr>
          <w:rFonts w:hAnsi="宋体"/>
          <w:kern w:val="0"/>
          <w:sz w:val="22"/>
          <w:szCs w:val="22"/>
        </w:rPr>
        <w:t>11</w:t>
      </w:r>
      <w:r>
        <w:rPr>
          <w:rFonts w:hAnsi="宋体"/>
          <w:i/>
          <w:kern w:val="0"/>
          <w:sz w:val="22"/>
          <w:szCs w:val="22"/>
        </w:rPr>
        <w:t>.</w:t>
      </w:r>
      <w:r>
        <w:rPr>
          <w:rFonts w:hAnsi="宋体"/>
          <w:kern w:val="0"/>
          <w:sz w:val="22"/>
          <w:szCs w:val="22"/>
        </w:rPr>
        <w:t>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w:t>
      </w:r>
      <w:r>
        <w:rPr>
          <w:rFonts w:hAnsi="宋体"/>
          <w:i/>
          <w:kern w:val="0"/>
          <w:sz w:val="22"/>
          <w:szCs w:val="22"/>
        </w:rPr>
        <w:t>CA</w:t>
      </w:r>
      <w:r>
        <w:rPr>
          <w:rFonts w:hAnsi="宋体"/>
          <w:kern w:val="0"/>
          <w:sz w:val="22"/>
          <w:szCs w:val="22"/>
        </w:rPr>
        <w:t>的位置关系如图所示,则下列语句:</w:t>
      </w:r>
    </w:p>
    <w:p>
      <w:pPr>
        <w:widowControl/>
        <w:adjustRightInd w:val="0"/>
        <w:snapToGrid w:val="0"/>
        <w:spacing w:line="312" w:lineRule="auto"/>
        <w:jc w:val="left"/>
        <w:rPr>
          <w:rFonts w:hAnsi="宋体"/>
          <w:kern w:val="0"/>
          <w:sz w:val="22"/>
          <w:szCs w:val="22"/>
        </w:rPr>
      </w:pPr>
      <w:r>
        <w:rPr>
          <w:rFonts w:hint="eastAsia" w:hAnsi="宋体"/>
          <w:kern w:val="0"/>
          <w:sz w:val="22"/>
          <w:szCs w:val="22"/>
        </w:rPr>
        <w:t>①</w:t>
      </w:r>
      <w:r>
        <w:rPr>
          <w:rFonts w:hAnsi="宋体"/>
          <w:kern w:val="0"/>
          <w:sz w:val="22"/>
          <w:szCs w:val="22"/>
        </w:rPr>
        <w:t>点</w:t>
      </w:r>
      <w:r>
        <w:rPr>
          <w:rFonts w:hAnsi="宋体"/>
          <w:i/>
          <w:kern w:val="0"/>
          <w:sz w:val="22"/>
          <w:szCs w:val="22"/>
        </w:rPr>
        <w:t>B</w:t>
      </w:r>
      <w:r>
        <w:rPr>
          <w:rFonts w:hAnsi="宋体"/>
          <w:kern w:val="0"/>
          <w:sz w:val="22"/>
          <w:szCs w:val="22"/>
        </w:rPr>
        <w:t>在直线</w:t>
      </w:r>
      <w:r>
        <w:rPr>
          <w:rFonts w:hAnsi="宋体"/>
          <w:i/>
          <w:kern w:val="0"/>
          <w:sz w:val="22"/>
          <w:szCs w:val="22"/>
        </w:rPr>
        <w:t>BC</w:t>
      </w:r>
      <w:r>
        <w:rPr>
          <w:rFonts w:hAnsi="宋体"/>
          <w:kern w:val="0"/>
          <w:sz w:val="22"/>
          <w:szCs w:val="22"/>
        </w:rPr>
        <w:t>上;</w:t>
      </w:r>
      <w:r>
        <w:rPr>
          <w:rFonts w:hint="eastAsia" w:hAnsi="宋体"/>
          <w:kern w:val="0"/>
          <w:sz w:val="22"/>
          <w:szCs w:val="22"/>
        </w:rPr>
        <w:t>②</w:t>
      </w:r>
      <w:r>
        <w:rPr>
          <w:rFonts w:hAnsi="宋体"/>
          <w:kern w:val="0"/>
          <w:sz w:val="22"/>
          <w:szCs w:val="22"/>
        </w:rPr>
        <w:t>直线</w:t>
      </w:r>
      <w:r>
        <w:rPr>
          <w:rFonts w:hAnsi="宋体"/>
          <w:i/>
          <w:kern w:val="0"/>
          <w:sz w:val="22"/>
          <w:szCs w:val="22"/>
        </w:rPr>
        <w:t>AB</w:t>
      </w:r>
      <w:r>
        <w:rPr>
          <w:rFonts w:hAnsi="宋体"/>
          <w:kern w:val="0"/>
          <w:sz w:val="22"/>
          <w:szCs w:val="22"/>
        </w:rPr>
        <w:t>经过点</w:t>
      </w:r>
      <w:r>
        <w:rPr>
          <w:rFonts w:hAnsi="宋体"/>
          <w:i/>
          <w:kern w:val="0"/>
          <w:sz w:val="22"/>
          <w:szCs w:val="22"/>
        </w:rPr>
        <w:t>C</w:t>
      </w:r>
      <w:r>
        <w:rPr>
          <w:rFonts w:hAnsi="宋体"/>
          <w:kern w:val="0"/>
          <w:sz w:val="22"/>
          <w:szCs w:val="22"/>
        </w:rPr>
        <w:t>;</w:t>
      </w:r>
      <w:r>
        <w:rPr>
          <w:rFonts w:hint="eastAsia" w:hAnsi="宋体"/>
          <w:kern w:val="0"/>
          <w:sz w:val="22"/>
          <w:szCs w:val="22"/>
        </w:rPr>
        <w:t>③</w:t>
      </w:r>
      <w:r>
        <w:rPr>
          <w:rFonts w:hAnsi="宋体"/>
          <w:kern w:val="0"/>
          <w:sz w:val="22"/>
          <w:szCs w:val="22"/>
        </w:rPr>
        <w:t>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w:t>
      </w:r>
      <w:r>
        <w:rPr>
          <w:rFonts w:hAnsi="宋体"/>
          <w:i/>
          <w:kern w:val="0"/>
          <w:sz w:val="22"/>
          <w:szCs w:val="22"/>
        </w:rPr>
        <w:t>CA</w:t>
      </w:r>
      <w:r>
        <w:rPr>
          <w:rFonts w:hAnsi="宋体"/>
          <w:kern w:val="0"/>
          <w:sz w:val="22"/>
          <w:szCs w:val="22"/>
        </w:rPr>
        <w:t>两两相交;</w:t>
      </w:r>
      <w:r>
        <w:rPr>
          <w:rFonts w:hint="eastAsia" w:hAnsi="宋体"/>
          <w:kern w:val="0"/>
          <w:sz w:val="22"/>
          <w:szCs w:val="22"/>
        </w:rPr>
        <w:t>④</w:t>
      </w:r>
      <w:r>
        <w:rPr>
          <w:rFonts w:hAnsi="宋体"/>
          <w:i/>
          <w:kern w:val="0"/>
          <w:sz w:val="22"/>
          <w:szCs w:val="22"/>
        </w:rPr>
        <w:t>B</w:t>
      </w:r>
      <w:r>
        <w:rPr>
          <w:rFonts w:hAnsi="宋体"/>
          <w:kern w:val="0"/>
          <w:sz w:val="22"/>
          <w:szCs w:val="22"/>
        </w:rPr>
        <w:t>是直线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的交点</w:t>
      </w:r>
      <w:r>
        <w:rPr>
          <w:rFonts w:hAnsi="宋体"/>
          <w:i/>
          <w:kern w:val="0"/>
          <w:sz w:val="22"/>
          <w:szCs w:val="22"/>
        </w:rPr>
        <w:t>.</w:t>
      </w:r>
      <w:r>
        <w:rPr>
          <w:rFonts w:hAnsi="宋体"/>
          <w:kern w:val="0"/>
          <w:sz w:val="22"/>
          <w:szCs w:val="22"/>
        </w:rPr>
        <w:t>其中正确语句的有</w:t>
      </w:r>
      <w:r>
        <w:rPr>
          <w:rFonts w:hint="eastAsia" w:hAnsi="宋体"/>
          <w:i/>
          <w:kern w:val="0"/>
          <w:sz w:val="22"/>
          <w:szCs w:val="22"/>
          <w:u w:val="single"/>
        </w:rPr>
        <w:t xml:space="preserve"> </w:t>
      </w:r>
      <w:r>
        <w:rPr>
          <w:rFonts w:hAnsi="宋体"/>
          <w:i/>
          <w:kern w:val="0"/>
          <w:sz w:val="22"/>
          <w:szCs w:val="22"/>
          <w:u w:val="single"/>
        </w:rPr>
        <w:t xml:space="preserve">   　</w:t>
      </w:r>
      <w:r>
        <w:rPr>
          <w:rFonts w:hAnsi="宋体"/>
          <w:i/>
          <w:kern w:val="0"/>
          <w:sz w:val="22"/>
          <w:szCs w:val="22"/>
        </w:rPr>
        <w:t>.</w:t>
      </w:r>
      <w:r>
        <w:rPr>
          <w:rFonts w:hAnsi="宋体"/>
          <w:kern w:val="0"/>
          <w:sz w:val="22"/>
          <w:szCs w:val="22"/>
        </w:rPr>
        <w:t>(只填写序号) </w:t>
      </w:r>
    </w:p>
    <w:p>
      <w:pPr>
        <w:widowControl/>
        <w:adjustRightInd w:val="0"/>
        <w:snapToGrid w:val="0"/>
        <w:spacing w:line="312" w:lineRule="auto"/>
        <w:jc w:val="left"/>
        <w:rPr>
          <w:rFonts w:hAnsi="宋体"/>
          <w:kern w:val="0"/>
          <w:sz w:val="22"/>
          <w:szCs w:val="22"/>
        </w:rPr>
      </w:pPr>
      <w:r>
        <w:rPr>
          <w:rFonts w:hAnsi="宋体"/>
          <w:kern w:val="0"/>
          <w:sz w:val="22"/>
          <w:szCs w:val="22"/>
        </w:rPr>
        <w:drawing>
          <wp:inline distT="0" distB="0" distL="0" distR="0">
            <wp:extent cx="1079500" cy="935990"/>
            <wp:effectExtent l="0" t="0" r="0" b="0"/>
            <wp:docPr id="685" name="image6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image673.jpeg"/>
                    <pic:cNvPicPr>
                      <a:picLocks noChangeAspect="1"/>
                    </pic:cNvPicPr>
                  </pic:nvPicPr>
                  <pic:blipFill>
                    <a:blip r:embed="rId29" cstate="print"/>
                    <a:stretch>
                      <a:fillRect/>
                    </a:stretch>
                  </pic:blipFill>
                  <pic:spPr>
                    <a:xfrm>
                      <a:off x="0" y="0"/>
                      <a:ext cx="1080000" cy="936000"/>
                    </a:xfrm>
                    <a:prstGeom prst="rect">
                      <a:avLst/>
                    </a:prstGeom>
                  </pic:spPr>
                </pic:pic>
              </a:graphicData>
            </a:graphic>
          </wp:inline>
        </w:drawing>
      </w:r>
      <w:r>
        <w:rPr>
          <w:rFonts w:hAnsi="宋体"/>
          <w:kern w:val="0"/>
          <w:sz w:val="22"/>
          <w:szCs w:val="22"/>
        </w:rPr>
        <w:t>第11题图</w:t>
      </w:r>
      <w:r>
        <w:rPr>
          <w:rFonts w:hAnsi="宋体"/>
          <w:i/>
          <w:kern w:val="0"/>
          <w:sz w:val="22"/>
          <w:szCs w:val="22"/>
        </w:rPr>
        <w:t>　　　　</w:t>
      </w:r>
      <w:r>
        <w:rPr>
          <w:rFonts w:hAnsi="宋体"/>
          <w:kern w:val="0"/>
          <w:sz w:val="22"/>
          <w:szCs w:val="22"/>
        </w:rPr>
        <w:drawing>
          <wp:inline distT="0" distB="0" distL="0" distR="0">
            <wp:extent cx="971550" cy="971550"/>
            <wp:effectExtent l="0" t="0" r="0" b="0"/>
            <wp:docPr id="686" name="image6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image674.jpeg"/>
                    <pic:cNvPicPr>
                      <a:picLocks noChangeAspect="1"/>
                    </pic:cNvPicPr>
                  </pic:nvPicPr>
                  <pic:blipFill>
                    <a:blip r:embed="rId30" cstate="print"/>
                    <a:stretch>
                      <a:fillRect/>
                    </a:stretch>
                  </pic:blipFill>
                  <pic:spPr>
                    <a:xfrm>
                      <a:off x="0" y="0"/>
                      <a:ext cx="972000" cy="972000"/>
                    </a:xfrm>
                    <a:prstGeom prst="rect">
                      <a:avLst/>
                    </a:prstGeom>
                  </pic:spPr>
                </pic:pic>
              </a:graphicData>
            </a:graphic>
          </wp:inline>
        </w:drawing>
      </w:r>
      <w:r>
        <w:rPr>
          <w:rFonts w:hAnsi="宋体"/>
          <w:i/>
          <w:kern w:val="0"/>
          <w:sz w:val="22"/>
          <w:szCs w:val="22"/>
        </w:rPr>
        <w:t>　</w:t>
      </w:r>
      <w:r>
        <w:rPr>
          <w:rFonts w:hAnsi="宋体"/>
          <w:kern w:val="0"/>
          <w:sz w:val="22"/>
          <w:szCs w:val="22"/>
        </w:rPr>
        <w:t xml:space="preserve"> 第12题图</w:t>
      </w:r>
    </w:p>
    <w:p>
      <w:pPr>
        <w:widowControl/>
        <w:adjustRightInd w:val="0"/>
        <w:snapToGrid w:val="0"/>
        <w:spacing w:line="312" w:lineRule="auto"/>
        <w:jc w:val="left"/>
        <w:rPr>
          <w:rFonts w:hAnsi="宋体"/>
          <w:kern w:val="0"/>
          <w:sz w:val="22"/>
          <w:szCs w:val="22"/>
        </w:rPr>
      </w:pPr>
      <w:r>
        <w:rPr>
          <w:rFonts w:hAnsi="宋体"/>
          <w:kern w:val="0"/>
          <w:sz w:val="22"/>
          <w:szCs w:val="22"/>
        </w:rPr>
        <w:t>12</w:t>
      </w:r>
      <w:r>
        <w:rPr>
          <w:rFonts w:hAnsi="宋体"/>
          <w:i/>
          <w:kern w:val="0"/>
          <w:sz w:val="22"/>
          <w:szCs w:val="22"/>
        </w:rPr>
        <w:t>.</w:t>
      </w:r>
      <w:r>
        <w:rPr>
          <w:rFonts w:hAnsi="宋体"/>
          <w:kern w:val="0"/>
          <w:sz w:val="22"/>
          <w:szCs w:val="22"/>
        </w:rPr>
        <w:t>如图所示</w:t>
      </w:r>
      <w:r>
        <w:rPr>
          <w:rFonts w:hAnsi="宋体"/>
          <w:i/>
          <w:kern w:val="0"/>
          <w:sz w:val="22"/>
          <w:szCs w:val="22"/>
        </w:rPr>
        <w:t>.</w:t>
      </w:r>
    </w:p>
    <w:p>
      <w:pPr>
        <w:widowControl/>
        <w:adjustRightInd w:val="0"/>
        <w:snapToGrid w:val="0"/>
        <w:spacing w:line="312" w:lineRule="auto"/>
        <w:jc w:val="left"/>
        <w:rPr>
          <w:rFonts w:hAnsi="宋体"/>
          <w:kern w:val="0"/>
          <w:sz w:val="22"/>
          <w:szCs w:val="22"/>
        </w:rPr>
      </w:pPr>
      <w:r>
        <w:rPr>
          <w:rFonts w:hAnsi="宋体"/>
          <w:kern w:val="0"/>
          <w:sz w:val="22"/>
          <w:szCs w:val="22"/>
        </w:rPr>
        <w:t>(1)图中经过点</w:t>
      </w:r>
      <w:r>
        <w:rPr>
          <w:rFonts w:hAnsi="宋体"/>
          <w:i/>
          <w:kern w:val="0"/>
          <w:sz w:val="22"/>
          <w:szCs w:val="22"/>
        </w:rPr>
        <w:t>D</w:t>
      </w:r>
      <w:r>
        <w:rPr>
          <w:rFonts w:hAnsi="宋体"/>
          <w:kern w:val="0"/>
          <w:sz w:val="22"/>
          <w:szCs w:val="22"/>
        </w:rPr>
        <w:t>的直线有</w:t>
      </w:r>
      <w:r>
        <w:rPr>
          <w:rFonts w:hAnsi="宋体"/>
          <w:i/>
          <w:kern w:val="0"/>
          <w:sz w:val="22"/>
          <w:szCs w:val="22"/>
          <w:u w:val="single"/>
        </w:rPr>
        <w:t>　　</w:t>
      </w:r>
      <w:r>
        <w:rPr>
          <w:rFonts w:hAnsi="宋体"/>
          <w:kern w:val="0"/>
          <w:sz w:val="22"/>
          <w:szCs w:val="22"/>
        </w:rPr>
        <w:t>条,它们是</w:t>
      </w:r>
      <w:r>
        <w:rPr>
          <w:rFonts w:hAnsi="宋体"/>
          <w:i/>
          <w:kern w:val="0"/>
          <w:sz w:val="22"/>
          <w:szCs w:val="22"/>
          <w:u w:val="single"/>
        </w:rPr>
        <w:t>　</w:t>
      </w:r>
      <w:r>
        <w:rPr>
          <w:rFonts w:hint="eastAsia" w:hAnsi="宋体"/>
          <w:i/>
          <w:kern w:val="0"/>
          <w:sz w:val="22"/>
          <w:szCs w:val="22"/>
          <w:u w:val="single"/>
        </w:rPr>
        <w:t xml:space="preserve"> </w:t>
      </w:r>
      <w:r>
        <w:rPr>
          <w:rFonts w:hAnsi="宋体"/>
          <w:i/>
          <w:kern w:val="0"/>
          <w:sz w:val="22"/>
          <w:szCs w:val="22"/>
          <w:u w:val="single"/>
        </w:rPr>
        <w:t xml:space="preserve">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(2)图中以</w:t>
      </w:r>
      <w:r>
        <w:rPr>
          <w:rFonts w:hAnsi="宋体"/>
          <w:i/>
          <w:kern w:val="0"/>
          <w:sz w:val="22"/>
          <w:szCs w:val="22"/>
        </w:rPr>
        <w:t>A</w:t>
      </w:r>
      <w:r>
        <w:rPr>
          <w:rFonts w:hAnsi="宋体"/>
          <w:kern w:val="0"/>
          <w:sz w:val="22"/>
          <w:szCs w:val="22"/>
        </w:rPr>
        <w:t>为端点的射线有</w:t>
      </w:r>
      <w:r>
        <w:rPr>
          <w:rFonts w:hAnsi="宋体"/>
          <w:i/>
          <w:kern w:val="0"/>
          <w:sz w:val="22"/>
          <w:szCs w:val="22"/>
          <w:u w:val="single"/>
        </w:rPr>
        <w:t>　　</w:t>
      </w:r>
      <w:r>
        <w:rPr>
          <w:rFonts w:hAnsi="宋体"/>
          <w:kern w:val="0"/>
          <w:sz w:val="22"/>
          <w:szCs w:val="22"/>
        </w:rPr>
        <w:t>条,它们是</w:t>
      </w:r>
      <w:r>
        <w:rPr>
          <w:rFonts w:hAnsi="宋体"/>
          <w:i/>
          <w:kern w:val="0"/>
          <w:sz w:val="22"/>
          <w:szCs w:val="22"/>
          <w:u w:val="single"/>
        </w:rPr>
        <w:t>　</w:t>
      </w:r>
      <w:r>
        <w:rPr>
          <w:rFonts w:hint="eastAsia" w:hAnsi="宋体"/>
          <w:color w:val="FF0000"/>
          <w:kern w:val="0"/>
          <w:sz w:val="22"/>
          <w:szCs w:val="22"/>
          <w:u w:val="single" w:color="000000"/>
        </w:rPr>
        <w:t xml:space="preserve"> </w:t>
      </w:r>
      <w:r>
        <w:rPr>
          <w:rFonts w:hAnsi="宋体"/>
          <w:color w:val="FF0000"/>
          <w:kern w:val="0"/>
          <w:sz w:val="22"/>
          <w:szCs w:val="22"/>
          <w:u w:val="single" w:color="000000"/>
        </w:rPr>
        <w:t xml:space="preserve">       </w:t>
      </w:r>
      <w:r>
        <w:rPr>
          <w:rFonts w:hAnsi="宋体"/>
          <w:i/>
          <w:kern w:val="0"/>
          <w:sz w:val="22"/>
          <w:szCs w:val="22"/>
          <w:u w:val="single"/>
        </w:rPr>
        <w:t>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13</w:t>
      </w:r>
      <w:r>
        <w:rPr>
          <w:rFonts w:hAnsi="宋体"/>
          <w:i/>
          <w:kern w:val="0"/>
          <w:sz w:val="22"/>
          <w:szCs w:val="22"/>
        </w:rPr>
        <w:t>.</w:t>
      </w:r>
      <w:r>
        <w:rPr>
          <w:rFonts w:hAnsi="宋体"/>
          <w:kern w:val="0"/>
          <w:sz w:val="22"/>
          <w:szCs w:val="22"/>
        </w:rPr>
        <w:t>已知</w:t>
      </w:r>
      <w:r>
        <w:rPr>
          <w:rFonts w:hAnsi="宋体"/>
          <w:i/>
          <w:kern w:val="0"/>
          <w:sz w:val="22"/>
          <w:szCs w:val="22"/>
        </w:rPr>
        <w:t>n</w:t>
      </w:r>
      <w:r>
        <w:rPr>
          <w:rFonts w:hAnsi="宋体"/>
          <w:kern w:val="0"/>
          <w:sz w:val="22"/>
          <w:szCs w:val="22"/>
        </w:rPr>
        <w:t>(</w:t>
      </w:r>
      <w:r>
        <w:rPr>
          <w:rFonts w:hAnsi="宋体"/>
          <w:i/>
          <w:kern w:val="0"/>
          <w:sz w:val="22"/>
          <w:szCs w:val="22"/>
        </w:rPr>
        <w:t>n</w:t>
      </w:r>
      <w:r>
        <w:rPr>
          <w:rFonts w:hAnsi="宋体"/>
          <w:kern w:val="0"/>
          <w:sz w:val="22"/>
          <w:szCs w:val="22"/>
        </w:rPr>
        <w:t>≥2)个点</w:t>
      </w:r>
      <w:r>
        <w:rPr>
          <w:rFonts w:hAnsi="宋体"/>
          <w:i/>
          <w:kern w:val="0"/>
          <w:sz w:val="22"/>
          <w:szCs w:val="22"/>
        </w:rPr>
        <w:t>P</w:t>
      </w:r>
      <w:r>
        <w:rPr>
          <w:rFonts w:hAnsi="宋体"/>
          <w:kern w:val="0"/>
          <w:sz w:val="22"/>
          <w:szCs w:val="22"/>
          <w:vertAlign w:val="subscript"/>
        </w:rPr>
        <w:t>1</w:t>
      </w:r>
      <w:r>
        <w:rPr>
          <w:rFonts w:hAnsi="宋体"/>
          <w:kern w:val="0"/>
          <w:sz w:val="22"/>
          <w:szCs w:val="22"/>
        </w:rPr>
        <w:t>,</w:t>
      </w:r>
      <w:r>
        <w:rPr>
          <w:rFonts w:hAnsi="宋体"/>
          <w:i/>
          <w:kern w:val="0"/>
          <w:sz w:val="22"/>
          <w:szCs w:val="22"/>
        </w:rPr>
        <w:t>P</w:t>
      </w:r>
      <w:r>
        <w:rPr>
          <w:rFonts w:hAnsi="宋体"/>
          <w:kern w:val="0"/>
          <w:sz w:val="22"/>
          <w:szCs w:val="22"/>
          <w:vertAlign w:val="subscript"/>
        </w:rPr>
        <w:t>2</w:t>
      </w:r>
      <w:r>
        <w:rPr>
          <w:rFonts w:hAnsi="宋体"/>
          <w:kern w:val="0"/>
          <w:sz w:val="22"/>
          <w:szCs w:val="22"/>
        </w:rPr>
        <w:t>,</w:t>
      </w:r>
      <w:r>
        <w:rPr>
          <w:rFonts w:hAnsi="宋体"/>
          <w:i/>
          <w:kern w:val="0"/>
          <w:sz w:val="22"/>
          <w:szCs w:val="22"/>
        </w:rPr>
        <w:t>P</w:t>
      </w:r>
      <w:r>
        <w:rPr>
          <w:rFonts w:hAnsi="宋体"/>
          <w:kern w:val="0"/>
          <w:sz w:val="22"/>
          <w:szCs w:val="22"/>
          <w:vertAlign w:val="subscript"/>
        </w:rPr>
        <w:t>3</w:t>
      </w:r>
      <w:r>
        <w:rPr>
          <w:rFonts w:hAnsi="宋体"/>
          <w:kern w:val="0"/>
          <w:sz w:val="22"/>
          <w:szCs w:val="22"/>
        </w:rPr>
        <w:t>,…,</w:t>
      </w:r>
      <w:r>
        <w:rPr>
          <w:rFonts w:hAnsi="宋体"/>
          <w:i/>
          <w:kern w:val="0"/>
          <w:sz w:val="22"/>
          <w:szCs w:val="22"/>
        </w:rPr>
        <w:t>P</w:t>
      </w:r>
      <w:r>
        <w:rPr>
          <w:rFonts w:hAnsi="宋体"/>
          <w:i/>
          <w:kern w:val="0"/>
          <w:sz w:val="22"/>
          <w:szCs w:val="22"/>
          <w:vertAlign w:val="subscript"/>
        </w:rPr>
        <w:t>n</w:t>
      </w:r>
      <w:r>
        <w:rPr>
          <w:rFonts w:hAnsi="宋体"/>
          <w:kern w:val="0"/>
          <w:sz w:val="22"/>
          <w:szCs w:val="22"/>
        </w:rPr>
        <w:t>在同一平面内,且其中没有任意三点在同一直线上</w:t>
      </w:r>
      <w:r>
        <w:rPr>
          <w:rFonts w:hAnsi="宋体"/>
          <w:i/>
          <w:kern w:val="0"/>
          <w:sz w:val="22"/>
          <w:szCs w:val="22"/>
        </w:rPr>
        <w:t>.</w:t>
      </w:r>
      <w:r>
        <w:rPr>
          <w:rFonts w:hAnsi="宋体"/>
          <w:kern w:val="0"/>
          <w:sz w:val="22"/>
          <w:szCs w:val="22"/>
        </w:rPr>
        <w:t>设</w:t>
      </w:r>
      <w:r>
        <w:rPr>
          <w:rFonts w:hAnsi="宋体"/>
          <w:i/>
          <w:kern w:val="0"/>
          <w:sz w:val="22"/>
          <w:szCs w:val="22"/>
        </w:rPr>
        <w:t>S</w:t>
      </w:r>
      <w:r>
        <w:rPr>
          <w:rFonts w:hAnsi="宋体"/>
          <w:i/>
          <w:kern w:val="0"/>
          <w:sz w:val="22"/>
          <w:szCs w:val="22"/>
          <w:vertAlign w:val="subscript"/>
        </w:rPr>
        <w:t>n</w:t>
      </w:r>
      <w:r>
        <w:rPr>
          <w:rFonts w:hAnsi="宋体"/>
          <w:kern w:val="0"/>
          <w:sz w:val="22"/>
          <w:szCs w:val="22"/>
        </w:rPr>
        <w:t>表示过这</w:t>
      </w:r>
      <w:r>
        <w:rPr>
          <w:rFonts w:hAnsi="宋体"/>
          <w:i/>
          <w:kern w:val="0"/>
          <w:sz w:val="22"/>
          <w:szCs w:val="22"/>
        </w:rPr>
        <w:t>n</w:t>
      </w:r>
      <w:r>
        <w:rPr>
          <w:rFonts w:hAnsi="宋体"/>
          <w:kern w:val="0"/>
          <w:sz w:val="22"/>
          <w:szCs w:val="22"/>
        </w:rPr>
        <w:t>个点中的任意2个点所作的所有直线的条数,显然,</w:t>
      </w:r>
      <w:r>
        <w:rPr>
          <w:rFonts w:hAnsi="宋体"/>
          <w:i/>
          <w:kern w:val="0"/>
          <w:sz w:val="22"/>
          <w:szCs w:val="22"/>
        </w:rPr>
        <w:t>S</w:t>
      </w:r>
      <w:r>
        <w:rPr>
          <w:rFonts w:hAnsi="宋体"/>
          <w:kern w:val="0"/>
          <w:sz w:val="22"/>
          <w:szCs w:val="22"/>
          <w:vertAlign w:val="subscript"/>
        </w:rPr>
        <w:t>2</w:t>
      </w:r>
      <w:r>
        <w:rPr>
          <w:rFonts w:hAnsi="宋体"/>
          <w:kern w:val="0"/>
          <w:sz w:val="22"/>
          <w:szCs w:val="22"/>
        </w:rPr>
        <w:t>＝1,</w:t>
      </w:r>
      <w:r>
        <w:rPr>
          <w:rFonts w:hAnsi="宋体"/>
          <w:i/>
          <w:kern w:val="0"/>
          <w:sz w:val="22"/>
          <w:szCs w:val="22"/>
        </w:rPr>
        <w:t>S</w:t>
      </w:r>
      <w:r>
        <w:rPr>
          <w:rFonts w:hAnsi="宋体"/>
          <w:kern w:val="0"/>
          <w:sz w:val="22"/>
          <w:szCs w:val="22"/>
          <w:vertAlign w:val="subscript"/>
        </w:rPr>
        <w:t>3</w:t>
      </w:r>
      <w:r>
        <w:rPr>
          <w:rFonts w:hAnsi="宋体"/>
          <w:kern w:val="0"/>
          <w:sz w:val="22"/>
          <w:szCs w:val="22"/>
        </w:rPr>
        <w:t>＝3,</w:t>
      </w:r>
      <w:r>
        <w:rPr>
          <w:rFonts w:hAnsi="宋体"/>
          <w:i/>
          <w:kern w:val="0"/>
          <w:sz w:val="22"/>
          <w:szCs w:val="22"/>
        </w:rPr>
        <w:t>S</w:t>
      </w:r>
      <w:r>
        <w:rPr>
          <w:rFonts w:hAnsi="宋体"/>
          <w:kern w:val="0"/>
          <w:sz w:val="22"/>
          <w:szCs w:val="22"/>
          <w:vertAlign w:val="subscript"/>
        </w:rPr>
        <w:t>4</w:t>
      </w:r>
      <w:r>
        <w:rPr>
          <w:rFonts w:hAnsi="宋体"/>
          <w:kern w:val="0"/>
          <w:sz w:val="22"/>
          <w:szCs w:val="22"/>
        </w:rPr>
        <w:t>＝6,</w:t>
      </w:r>
      <w:r>
        <w:rPr>
          <w:rFonts w:hAnsi="宋体"/>
          <w:i/>
          <w:kern w:val="0"/>
          <w:sz w:val="22"/>
          <w:szCs w:val="22"/>
        </w:rPr>
        <w:t>S</w:t>
      </w:r>
      <w:r>
        <w:rPr>
          <w:rFonts w:hAnsi="宋体"/>
          <w:kern w:val="0"/>
          <w:sz w:val="22"/>
          <w:szCs w:val="22"/>
          <w:vertAlign w:val="subscript"/>
        </w:rPr>
        <w:t>5</w:t>
      </w:r>
      <w:r>
        <w:rPr>
          <w:rFonts w:hAnsi="宋体"/>
          <w:kern w:val="0"/>
          <w:sz w:val="22"/>
          <w:szCs w:val="22"/>
        </w:rPr>
        <w:t>＝10,…,由此推断,</w:t>
      </w:r>
      <w:r>
        <w:rPr>
          <w:rFonts w:hAnsi="宋体"/>
          <w:i/>
          <w:kern w:val="0"/>
          <w:sz w:val="22"/>
          <w:szCs w:val="22"/>
        </w:rPr>
        <w:t>S</w:t>
      </w:r>
      <w:r>
        <w:rPr>
          <w:rFonts w:hAnsi="宋体"/>
          <w:i/>
          <w:kern w:val="0"/>
          <w:sz w:val="22"/>
          <w:szCs w:val="22"/>
          <w:vertAlign w:val="subscript"/>
        </w:rPr>
        <w:t>n</w:t>
      </w:r>
      <w:r>
        <w:rPr>
          <w:rFonts w:hAnsi="宋体"/>
          <w:kern w:val="0"/>
          <w:sz w:val="22"/>
          <w:szCs w:val="22"/>
        </w:rPr>
        <w:t>＝</w:t>
      </w:r>
      <w:r>
        <w:rPr>
          <w:rFonts w:hAnsi="宋体"/>
          <w:i/>
          <w:kern w:val="0"/>
          <w:sz w:val="22"/>
          <w:szCs w:val="22"/>
          <w:u w:val="single"/>
        </w:rPr>
        <w:t>      　</w:t>
      </w:r>
      <w:r>
        <w:rPr>
          <w:rFonts w:hAnsi="宋体"/>
          <w:i/>
          <w:kern w:val="0"/>
          <w:sz w:val="22"/>
          <w:szCs w:val="22"/>
        </w:rPr>
        <w:t>. </w:t>
      </w:r>
    </w:p>
    <w:p>
      <w:pPr>
        <w:widowControl/>
        <w:adjustRightInd w:val="0"/>
        <w:snapToGrid w:val="0"/>
        <w:spacing w:line="312" w:lineRule="auto"/>
        <w:jc w:val="left"/>
        <w:rPr>
          <w:rFonts w:cstheme="minorBidi"/>
          <w:b/>
          <w:color w:val="000000"/>
          <w:kern w:val="0"/>
          <w:sz w:val="22"/>
          <w:szCs w:val="22"/>
        </w:rPr>
      </w:pPr>
      <w:r>
        <w:rPr>
          <w:rFonts w:hint="eastAsia" w:cstheme="minorBidi"/>
          <w:b/>
          <w:color w:val="000000"/>
          <w:kern w:val="0"/>
          <w:sz w:val="22"/>
          <w:szCs w:val="22"/>
        </w:rPr>
        <w:t>三、解答题</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14</w:t>
      </w:r>
      <w:r>
        <w:rPr>
          <w:rFonts w:hAnsi="宋体"/>
          <w:bCs/>
          <w:i/>
          <w:color w:val="000000"/>
          <w:kern w:val="0"/>
          <w:sz w:val="22"/>
          <w:szCs w:val="22"/>
        </w:rPr>
        <w:t>.</w:t>
      </w:r>
      <w:r>
        <w:rPr>
          <w:rFonts w:hAnsi="宋体"/>
          <w:bCs/>
          <w:color w:val="000000"/>
          <w:kern w:val="0"/>
          <w:sz w:val="22"/>
          <w:szCs w:val="22"/>
        </w:rPr>
        <w:t>如图,已知某长方体的展开图的面积为310 cm</w:t>
      </w:r>
      <w:r>
        <w:rPr>
          <w:rFonts w:hAnsi="宋体"/>
          <w:bCs/>
          <w:color w:val="000000"/>
          <w:kern w:val="0"/>
          <w:sz w:val="22"/>
          <w:szCs w:val="22"/>
          <w:vertAlign w:val="superscript"/>
        </w:rPr>
        <w:t>2</w:t>
      </w:r>
      <w:r>
        <w:rPr>
          <w:rFonts w:hAnsi="宋体"/>
          <w:bCs/>
          <w:color w:val="000000"/>
          <w:kern w:val="0"/>
          <w:sz w:val="22"/>
          <w:szCs w:val="22"/>
        </w:rPr>
        <w:t>,求</w:t>
      </w:r>
      <w:r>
        <w:rPr>
          <w:rFonts w:hAnsi="宋体"/>
          <w:bCs/>
          <w:i/>
          <w:color w:val="000000"/>
          <w:kern w:val="0"/>
          <w:sz w:val="22"/>
          <w:szCs w:val="22"/>
        </w:rPr>
        <w:t>x</w:t>
      </w:r>
      <w:r>
        <w:rPr>
          <w:rFonts w:hAnsi="宋体"/>
          <w:bCs/>
          <w:color w:val="000000"/>
          <w:kern w:val="0"/>
          <w:sz w:val="22"/>
          <w:szCs w:val="22"/>
        </w:rPr>
        <w:t>的值</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1331595" cy="1079500"/>
            <wp:effectExtent l="0" t="0" r="0" b="0"/>
            <wp:docPr id="682" name="image6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image670.jpeg"/>
                    <pic:cNvPicPr>
                      <a:picLocks noChangeAspect="1"/>
                    </pic:cNvPicPr>
                  </pic:nvPicPr>
                  <pic:blipFill>
                    <a:blip r:embed="rId31" cstate="print"/>
                    <a:stretch>
                      <a:fillRect/>
                    </a:stretch>
                  </pic:blipFill>
                  <pic:spPr>
                    <a:xfrm>
                      <a:off x="0" y="0"/>
                      <a:ext cx="1332000" cy="1080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15</w:t>
      </w:r>
      <w:r>
        <w:rPr>
          <w:rFonts w:hAnsi="宋体"/>
          <w:bCs/>
          <w:i/>
          <w:color w:val="000000"/>
          <w:kern w:val="0"/>
          <w:sz w:val="22"/>
          <w:szCs w:val="22"/>
        </w:rPr>
        <w:t>.</w:t>
      </w:r>
      <w:r>
        <w:rPr>
          <w:rFonts w:hAnsi="宋体"/>
          <w:bCs/>
          <w:color w:val="000000"/>
          <w:kern w:val="0"/>
          <w:sz w:val="22"/>
          <w:szCs w:val="22"/>
        </w:rPr>
        <w:t>已知线段</w:t>
      </w:r>
      <w:r>
        <w:rPr>
          <w:rFonts w:hAnsi="宋体"/>
          <w:bCs/>
          <w:i/>
          <w:color w:val="000000"/>
          <w:kern w:val="0"/>
          <w:sz w:val="22"/>
          <w:szCs w:val="22"/>
        </w:rPr>
        <w:t>AB</w:t>
      </w:r>
      <w:r>
        <w:rPr>
          <w:rFonts w:hAnsi="宋体"/>
          <w:bCs/>
          <w:color w:val="000000"/>
          <w:kern w:val="0"/>
          <w:sz w:val="22"/>
          <w:szCs w:val="22"/>
        </w:rPr>
        <w:t>,延长</w:t>
      </w:r>
      <w:r>
        <w:rPr>
          <w:rFonts w:hAnsi="宋体"/>
          <w:bCs/>
          <w:i/>
          <w:color w:val="000000"/>
          <w:kern w:val="0"/>
          <w:sz w:val="22"/>
          <w:szCs w:val="22"/>
        </w:rPr>
        <w:t>AB</w:t>
      </w:r>
      <w:r>
        <w:rPr>
          <w:rFonts w:hAnsi="宋体"/>
          <w:bCs/>
          <w:color w:val="000000"/>
          <w:kern w:val="0"/>
          <w:sz w:val="22"/>
          <w:szCs w:val="22"/>
        </w:rPr>
        <w:t>到点</w:t>
      </w:r>
      <w:r>
        <w:rPr>
          <w:rFonts w:hAnsi="宋体"/>
          <w:bCs/>
          <w:i/>
          <w:color w:val="000000"/>
          <w:kern w:val="0"/>
          <w:sz w:val="22"/>
          <w:szCs w:val="22"/>
        </w:rPr>
        <w:t>C</w:t>
      </w:r>
      <w:r>
        <w:rPr>
          <w:rFonts w:hAnsi="宋体"/>
          <w:bCs/>
          <w:color w:val="000000"/>
          <w:kern w:val="0"/>
          <w:sz w:val="22"/>
          <w:szCs w:val="22"/>
        </w:rPr>
        <w:t>,使</w:t>
      </w:r>
      <w:r>
        <w:rPr>
          <w:rFonts w:hAnsi="宋体"/>
          <w:bCs/>
          <w:i/>
          <w:color w:val="000000"/>
          <w:kern w:val="0"/>
          <w:sz w:val="22"/>
          <w:szCs w:val="22"/>
        </w:rPr>
        <w:t>AB</w:t>
      </w:r>
      <w:r>
        <w:rPr>
          <w:rFonts w:hAnsi="宋体"/>
          <w:bCs/>
          <w:color w:val="000000"/>
          <w:kern w:val="0"/>
          <w:sz w:val="22"/>
          <w:szCs w:val="22"/>
        </w:rPr>
        <w:t>＝</w:t>
      </w:r>
      <w:r>
        <w:rPr>
          <w:rFonts w:hAnsi="宋体"/>
          <w:bCs/>
          <w:i/>
          <w:color w:val="000000"/>
          <w:kern w:val="0"/>
          <w:sz w:val="22"/>
          <w:szCs w:val="22"/>
        </w:rPr>
        <w:t>BC</w:t>
      </w:r>
      <w:r>
        <w:rPr>
          <w:rFonts w:hAnsi="宋体"/>
          <w:bCs/>
          <w:color w:val="000000"/>
          <w:kern w:val="0"/>
          <w:sz w:val="22"/>
          <w:szCs w:val="22"/>
        </w:rPr>
        <w:t>,反向延长</w:t>
      </w:r>
      <w:r>
        <w:rPr>
          <w:rFonts w:hAnsi="宋体"/>
          <w:bCs/>
          <w:i/>
          <w:color w:val="000000"/>
          <w:kern w:val="0"/>
          <w:sz w:val="22"/>
          <w:szCs w:val="22"/>
        </w:rPr>
        <w:t>AB</w:t>
      </w:r>
      <w:r>
        <w:rPr>
          <w:rFonts w:hAnsi="宋体"/>
          <w:bCs/>
          <w:color w:val="000000"/>
          <w:kern w:val="0"/>
          <w:sz w:val="22"/>
          <w:szCs w:val="22"/>
        </w:rPr>
        <w:t>到点</w:t>
      </w:r>
      <w:r>
        <w:rPr>
          <w:rFonts w:hAnsi="宋体"/>
          <w:bCs/>
          <w:i/>
          <w:color w:val="000000"/>
          <w:kern w:val="0"/>
          <w:sz w:val="22"/>
          <w:szCs w:val="22"/>
        </w:rPr>
        <w:t>D</w:t>
      </w:r>
      <w:r>
        <w:rPr>
          <w:rFonts w:hAnsi="宋体"/>
          <w:bCs/>
          <w:color w:val="000000"/>
          <w:kern w:val="0"/>
          <w:sz w:val="22"/>
          <w:szCs w:val="22"/>
        </w:rPr>
        <w:t>,使</w:t>
      </w:r>
      <w:r>
        <w:rPr>
          <w:rFonts w:hAnsi="宋体"/>
          <w:bCs/>
          <w:i/>
          <w:color w:val="000000"/>
          <w:kern w:val="0"/>
          <w:sz w:val="22"/>
          <w:szCs w:val="22"/>
        </w:rPr>
        <w:t>AD</w:t>
      </w:r>
      <w:r>
        <w:rPr>
          <w:rFonts w:hAnsi="宋体"/>
          <w:bCs/>
          <w:color w:val="000000"/>
          <w:kern w:val="0"/>
          <w:sz w:val="22"/>
          <w:szCs w:val="22"/>
        </w:rPr>
        <w:t>＝4</w:t>
      </w:r>
      <w:r>
        <w:rPr>
          <w:rFonts w:hAnsi="宋体"/>
          <w:bCs/>
          <w:i/>
          <w:color w:val="000000"/>
          <w:kern w:val="0"/>
          <w:sz w:val="22"/>
          <w:szCs w:val="22"/>
        </w:rPr>
        <w:t>AB</w:t>
      </w:r>
      <w:r>
        <w:rPr>
          <w:rFonts w:hAnsi="宋体"/>
          <w:bCs/>
          <w:color w:val="000000"/>
          <w:kern w:val="0"/>
          <w:sz w:val="22"/>
          <w:szCs w:val="22"/>
        </w:rPr>
        <w:t>,</w:t>
      </w:r>
      <w:r>
        <w:rPr>
          <w:rFonts w:hAnsi="宋体"/>
          <w:bCs/>
          <w:i/>
          <w:color w:val="000000"/>
          <w:kern w:val="0"/>
          <w:sz w:val="22"/>
          <w:szCs w:val="22"/>
        </w:rPr>
        <w:t>E</w:t>
      </w:r>
      <w:r>
        <w:rPr>
          <w:rFonts w:hAnsi="宋体"/>
          <w:bCs/>
          <w:color w:val="000000"/>
          <w:kern w:val="0"/>
          <w:sz w:val="22"/>
          <w:szCs w:val="22"/>
        </w:rPr>
        <w:t>是线段</w:t>
      </w:r>
      <w:r>
        <w:rPr>
          <w:rFonts w:hAnsi="宋体"/>
          <w:bCs/>
          <w:i/>
          <w:color w:val="000000"/>
          <w:kern w:val="0"/>
          <w:sz w:val="22"/>
          <w:szCs w:val="22"/>
        </w:rPr>
        <w:t>CD</w:t>
      </w:r>
      <w:r>
        <w:rPr>
          <w:rFonts w:hAnsi="宋体"/>
          <w:bCs/>
          <w:color w:val="000000"/>
          <w:kern w:val="0"/>
          <w:sz w:val="22"/>
          <w:szCs w:val="22"/>
        </w:rPr>
        <w:t>的中点</w:t>
      </w:r>
      <w:r>
        <w:rPr>
          <w:rFonts w:hAnsi="宋体"/>
          <w:bCs/>
          <w:i/>
          <w:color w:val="000000"/>
          <w:kern w:val="0"/>
          <w:sz w:val="22"/>
          <w:szCs w:val="22"/>
        </w:rPr>
        <w:t>.</w:t>
      </w:r>
      <w:r>
        <w:rPr>
          <w:rFonts w:hAnsi="宋体"/>
          <w:bCs/>
          <w:color w:val="000000"/>
          <w:kern w:val="0"/>
          <w:sz w:val="22"/>
          <w:szCs w:val="22"/>
        </w:rPr>
        <w:t>若</w:t>
      </w:r>
      <w:r>
        <w:rPr>
          <w:rFonts w:hAnsi="宋体"/>
          <w:bCs/>
          <w:i/>
          <w:color w:val="000000"/>
          <w:kern w:val="0"/>
          <w:sz w:val="22"/>
          <w:szCs w:val="22"/>
        </w:rPr>
        <w:t>DE</w:t>
      </w:r>
      <w:r>
        <w:rPr>
          <w:rFonts w:hAnsi="宋体"/>
          <w:bCs/>
          <w:color w:val="000000"/>
          <w:kern w:val="0"/>
          <w:sz w:val="22"/>
          <w:szCs w:val="22"/>
        </w:rPr>
        <w:t>＝12 cm,求:</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(1)线段</w:t>
      </w:r>
      <w:r>
        <w:rPr>
          <w:rFonts w:hAnsi="宋体"/>
          <w:bCs/>
          <w:i/>
          <w:color w:val="000000"/>
          <w:kern w:val="0"/>
          <w:sz w:val="22"/>
          <w:szCs w:val="22"/>
        </w:rPr>
        <w:t>AB</w:t>
      </w:r>
      <w:r>
        <w:rPr>
          <w:rFonts w:hAnsi="宋体"/>
          <w:bCs/>
          <w:color w:val="000000"/>
          <w:kern w:val="0"/>
          <w:sz w:val="22"/>
          <w:szCs w:val="22"/>
        </w:rPr>
        <w:t>的长;</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(2)线段</w:t>
      </w:r>
      <w:r>
        <w:rPr>
          <w:rFonts w:hAnsi="宋体"/>
          <w:bCs/>
          <w:i/>
          <w:color w:val="000000"/>
          <w:kern w:val="0"/>
          <w:sz w:val="22"/>
          <w:szCs w:val="22"/>
        </w:rPr>
        <w:t>AE</w:t>
      </w:r>
      <w:r>
        <w:rPr>
          <w:rFonts w:hAnsi="宋体"/>
          <w:bCs/>
          <w:color w:val="000000"/>
          <w:kern w:val="0"/>
          <w:sz w:val="22"/>
          <w:szCs w:val="22"/>
        </w:rPr>
        <w:t>的长</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br w:type="textWrapping"/>
      </w: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16</w:t>
      </w:r>
      <w:r>
        <w:rPr>
          <w:rFonts w:hAnsi="宋体"/>
          <w:bCs/>
          <w:i/>
          <w:color w:val="000000"/>
          <w:kern w:val="0"/>
          <w:sz w:val="22"/>
          <w:szCs w:val="22"/>
        </w:rPr>
        <w:t>.</w:t>
      </w:r>
      <w:r>
        <w:rPr>
          <w:rFonts w:hAnsi="宋体"/>
          <w:bCs/>
          <w:color w:val="000000"/>
          <w:kern w:val="0"/>
          <w:sz w:val="22"/>
          <w:szCs w:val="22"/>
        </w:rPr>
        <w:t>已知点</w:t>
      </w:r>
      <w:r>
        <w:rPr>
          <w:rFonts w:hAnsi="宋体"/>
          <w:bCs/>
          <w:i/>
          <w:color w:val="000000"/>
          <w:kern w:val="0"/>
          <w:sz w:val="22"/>
          <w:szCs w:val="22"/>
        </w:rPr>
        <w:t>B</w:t>
      </w:r>
      <w:r>
        <w:rPr>
          <w:rFonts w:hAnsi="宋体"/>
          <w:bCs/>
          <w:color w:val="000000"/>
          <w:kern w:val="0"/>
          <w:sz w:val="22"/>
          <w:szCs w:val="22"/>
        </w:rPr>
        <w:t>在线段</w:t>
      </w:r>
      <w:r>
        <w:rPr>
          <w:rFonts w:hAnsi="宋体"/>
          <w:bCs/>
          <w:i/>
          <w:color w:val="000000"/>
          <w:kern w:val="0"/>
          <w:sz w:val="22"/>
          <w:szCs w:val="22"/>
        </w:rPr>
        <w:t>AC</w:t>
      </w:r>
      <w:r>
        <w:rPr>
          <w:rFonts w:hAnsi="宋体"/>
          <w:bCs/>
          <w:color w:val="000000"/>
          <w:kern w:val="0"/>
          <w:sz w:val="22"/>
          <w:szCs w:val="22"/>
        </w:rPr>
        <w:t>上,点</w:t>
      </w:r>
      <w:r>
        <w:rPr>
          <w:rFonts w:hAnsi="宋体"/>
          <w:bCs/>
          <w:i/>
          <w:color w:val="000000"/>
          <w:kern w:val="0"/>
          <w:sz w:val="22"/>
          <w:szCs w:val="22"/>
        </w:rPr>
        <w:t>D</w:t>
      </w:r>
      <w:r>
        <w:rPr>
          <w:rFonts w:hAnsi="宋体"/>
          <w:bCs/>
          <w:color w:val="000000"/>
          <w:kern w:val="0"/>
          <w:sz w:val="22"/>
          <w:szCs w:val="22"/>
        </w:rPr>
        <w:t>在线段</w:t>
      </w:r>
      <w:r>
        <w:rPr>
          <w:rFonts w:hAnsi="宋体"/>
          <w:bCs/>
          <w:i/>
          <w:color w:val="000000"/>
          <w:kern w:val="0"/>
          <w:sz w:val="22"/>
          <w:szCs w:val="22"/>
        </w:rPr>
        <w:t>AB</w:t>
      </w:r>
      <w:r>
        <w:rPr>
          <w:rFonts w:hAnsi="宋体"/>
          <w:bCs/>
          <w:color w:val="000000"/>
          <w:kern w:val="0"/>
          <w:sz w:val="22"/>
          <w:szCs w:val="22"/>
        </w:rPr>
        <w:t>上,</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2663825" cy="287655"/>
            <wp:effectExtent l="0" t="0" r="0" b="0"/>
            <wp:docPr id="690" name="image6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 name="image678.jpeg"/>
                    <pic:cNvPicPr>
                      <a:picLocks noChangeAspect="1"/>
                    </pic:cNvPicPr>
                  </pic:nvPicPr>
                  <pic:blipFill>
                    <a:blip r:embed="rId32" cstate="print"/>
                    <a:stretch>
                      <a:fillRect/>
                    </a:stretch>
                  </pic:blipFill>
                  <pic:spPr>
                    <a:xfrm>
                      <a:off x="0" y="0"/>
                      <a:ext cx="2664000" cy="288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(1)如图1,若</w:t>
      </w:r>
      <w:r>
        <w:rPr>
          <w:rFonts w:hAnsi="宋体"/>
          <w:bCs/>
          <w:i/>
          <w:color w:val="000000"/>
          <w:kern w:val="0"/>
          <w:sz w:val="22"/>
          <w:szCs w:val="22"/>
        </w:rPr>
        <w:t>AB</w:t>
      </w:r>
      <w:r>
        <w:rPr>
          <w:rFonts w:hAnsi="宋体"/>
          <w:bCs/>
          <w:color w:val="000000"/>
          <w:kern w:val="0"/>
          <w:sz w:val="22"/>
          <w:szCs w:val="22"/>
        </w:rPr>
        <w:t>＝6 cm,</w:t>
      </w:r>
      <w:r>
        <w:rPr>
          <w:rFonts w:hAnsi="宋体"/>
          <w:bCs/>
          <w:i/>
          <w:color w:val="000000"/>
          <w:kern w:val="0"/>
          <w:sz w:val="22"/>
          <w:szCs w:val="22"/>
        </w:rPr>
        <w:t>BC</w:t>
      </w:r>
      <w:r>
        <w:rPr>
          <w:rFonts w:hAnsi="宋体"/>
          <w:bCs/>
          <w:color w:val="000000"/>
          <w:kern w:val="0"/>
          <w:sz w:val="22"/>
          <w:szCs w:val="22"/>
        </w:rPr>
        <w:t>＝4 cm,</w:t>
      </w:r>
      <w:r>
        <w:rPr>
          <w:rFonts w:hAnsi="宋体"/>
          <w:bCs/>
          <w:i/>
          <w:color w:val="000000"/>
          <w:kern w:val="0"/>
          <w:sz w:val="22"/>
          <w:szCs w:val="22"/>
        </w:rPr>
        <w:t>D</w:t>
      </w:r>
      <w:r>
        <w:rPr>
          <w:rFonts w:hAnsi="宋体"/>
          <w:bCs/>
          <w:color w:val="000000"/>
          <w:kern w:val="0"/>
          <w:sz w:val="22"/>
          <w:szCs w:val="22"/>
        </w:rPr>
        <w:t>为线段</w:t>
      </w:r>
      <w:r>
        <w:rPr>
          <w:rFonts w:hAnsi="宋体"/>
          <w:bCs/>
          <w:i/>
          <w:color w:val="000000"/>
          <w:kern w:val="0"/>
          <w:sz w:val="22"/>
          <w:szCs w:val="22"/>
        </w:rPr>
        <w:t>AC</w:t>
      </w:r>
      <w:r>
        <w:rPr>
          <w:rFonts w:hAnsi="宋体"/>
          <w:bCs/>
          <w:color w:val="000000"/>
          <w:kern w:val="0"/>
          <w:sz w:val="22"/>
          <w:szCs w:val="22"/>
        </w:rPr>
        <w:t>的中点,求线段</w:t>
      </w:r>
      <w:r>
        <w:rPr>
          <w:rFonts w:hAnsi="宋体"/>
          <w:bCs/>
          <w:i/>
          <w:color w:val="000000"/>
          <w:kern w:val="0"/>
          <w:sz w:val="22"/>
          <w:szCs w:val="22"/>
        </w:rPr>
        <w:t>DB</w:t>
      </w:r>
      <w:r>
        <w:rPr>
          <w:rFonts w:hAnsi="宋体"/>
          <w:bCs/>
          <w:color w:val="000000"/>
          <w:kern w:val="0"/>
          <w:sz w:val="22"/>
          <w:szCs w:val="22"/>
        </w:rPr>
        <w:t>的长度;</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(2)如图2,若</w:t>
      </w:r>
      <w:r>
        <w:rPr>
          <w:rFonts w:hAnsi="宋体"/>
          <w:bCs/>
          <w:i/>
          <w:color w:val="000000"/>
          <w:kern w:val="0"/>
          <w:sz w:val="22"/>
          <w:szCs w:val="22"/>
        </w:rPr>
        <w:t>BD</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4</m:t>
            </m:r>
            <m:ctrlPr>
              <w:rPr>
                <w:rFonts w:ascii="Cambria Math" w:hAnsi="Cambria Math"/>
                <w:bCs/>
                <w:color w:val="000000"/>
                <w:kern w:val="0"/>
                <w:sz w:val="22"/>
                <w:szCs w:val="22"/>
              </w:rPr>
            </m:ctrlPr>
          </m:den>
        </m:f>
      </m:oMath>
      <w:r>
        <w:rPr>
          <w:rFonts w:hAnsi="宋体"/>
          <w:bCs/>
          <w:i/>
          <w:color w:val="000000"/>
          <w:kern w:val="0"/>
          <w:sz w:val="22"/>
          <w:szCs w:val="22"/>
        </w:rPr>
        <w:t>AB</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3</m:t>
            </m:r>
            <m:ctrlPr>
              <w:rPr>
                <w:rFonts w:ascii="Cambria Math" w:hAnsi="Cambria Math"/>
                <w:bCs/>
                <w:color w:val="000000"/>
                <w:kern w:val="0"/>
                <w:sz w:val="22"/>
                <w:szCs w:val="22"/>
              </w:rPr>
            </m:ctrlPr>
          </m:den>
        </m:f>
      </m:oMath>
      <w:r>
        <w:rPr>
          <w:rFonts w:hAnsi="宋体"/>
          <w:bCs/>
          <w:i/>
          <w:color w:val="000000"/>
          <w:kern w:val="0"/>
          <w:sz w:val="22"/>
          <w:szCs w:val="22"/>
        </w:rPr>
        <w:t>CD</w:t>
      </w:r>
      <w:r>
        <w:rPr>
          <w:rFonts w:hAnsi="宋体"/>
          <w:bCs/>
          <w:color w:val="000000"/>
          <w:kern w:val="0"/>
          <w:sz w:val="22"/>
          <w:szCs w:val="22"/>
        </w:rPr>
        <w:t>,</w:t>
      </w:r>
      <w:r>
        <w:rPr>
          <w:rFonts w:hAnsi="宋体"/>
          <w:bCs/>
          <w:i/>
          <w:color w:val="000000"/>
          <w:kern w:val="0"/>
          <w:sz w:val="22"/>
          <w:szCs w:val="22"/>
        </w:rPr>
        <w:t>E</w:t>
      </w:r>
      <w:r>
        <w:rPr>
          <w:rFonts w:hAnsi="宋体"/>
          <w:bCs/>
          <w:color w:val="000000"/>
          <w:kern w:val="0"/>
          <w:sz w:val="22"/>
          <w:szCs w:val="22"/>
        </w:rPr>
        <w:t>为线段</w:t>
      </w:r>
      <w:r>
        <w:rPr>
          <w:rFonts w:hAnsi="宋体"/>
          <w:bCs/>
          <w:i/>
          <w:color w:val="000000"/>
          <w:kern w:val="0"/>
          <w:sz w:val="22"/>
          <w:szCs w:val="22"/>
        </w:rPr>
        <w:t>AB</w:t>
      </w:r>
      <w:r>
        <w:rPr>
          <w:rFonts w:hAnsi="宋体"/>
          <w:bCs/>
          <w:color w:val="000000"/>
          <w:kern w:val="0"/>
          <w:sz w:val="22"/>
          <w:szCs w:val="22"/>
        </w:rPr>
        <w:t>的中点,</w:t>
      </w:r>
      <w:r>
        <w:rPr>
          <w:rFonts w:hAnsi="宋体"/>
          <w:bCs/>
          <w:i/>
          <w:color w:val="000000"/>
          <w:kern w:val="0"/>
          <w:sz w:val="22"/>
          <w:szCs w:val="22"/>
        </w:rPr>
        <w:t>EC</w:t>
      </w:r>
      <w:r>
        <w:rPr>
          <w:rFonts w:hAnsi="宋体"/>
          <w:bCs/>
          <w:color w:val="000000"/>
          <w:kern w:val="0"/>
          <w:sz w:val="22"/>
          <w:szCs w:val="22"/>
        </w:rPr>
        <w:t>＝12 cm,求线段</w:t>
      </w:r>
      <w:r>
        <w:rPr>
          <w:rFonts w:hAnsi="宋体"/>
          <w:bCs/>
          <w:i/>
          <w:color w:val="000000"/>
          <w:kern w:val="0"/>
          <w:sz w:val="22"/>
          <w:szCs w:val="22"/>
        </w:rPr>
        <w:t>AC</w:t>
      </w:r>
      <w:r>
        <w:rPr>
          <w:rFonts w:hAnsi="宋体"/>
          <w:bCs/>
          <w:color w:val="000000"/>
          <w:kern w:val="0"/>
          <w:sz w:val="22"/>
          <w:szCs w:val="22"/>
        </w:rPr>
        <w:t>的长度</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17</w:t>
      </w:r>
      <w:r>
        <w:rPr>
          <w:rFonts w:hAnsi="宋体"/>
          <w:bCs/>
          <w:i/>
          <w:color w:val="000000"/>
          <w:kern w:val="0"/>
          <w:sz w:val="22"/>
          <w:szCs w:val="22"/>
        </w:rPr>
        <w:t>.</w:t>
      </w:r>
      <w:r>
        <w:rPr>
          <w:rFonts w:hAnsi="宋体"/>
          <w:bCs/>
          <w:color w:val="000000"/>
          <w:kern w:val="0"/>
          <w:sz w:val="22"/>
          <w:szCs w:val="22"/>
        </w:rPr>
        <w:t>如图,</w:t>
      </w:r>
      <w:r>
        <w:rPr>
          <w:rFonts w:hAnsi="宋体"/>
          <w:bCs/>
          <w:i/>
          <w:color w:val="000000"/>
          <w:kern w:val="0"/>
          <w:sz w:val="22"/>
          <w:szCs w:val="22"/>
        </w:rPr>
        <w:t>OC</w:t>
      </w:r>
      <w:r>
        <w:rPr>
          <w:rFonts w:hAnsi="宋体"/>
          <w:bCs/>
          <w:color w:val="000000"/>
          <w:kern w:val="0"/>
          <w:sz w:val="22"/>
          <w:szCs w:val="22"/>
        </w:rPr>
        <w:t>表示北偏东54°方向,</w:t>
      </w:r>
      <w:r>
        <w:rPr>
          <w:rFonts w:hAnsi="宋体"/>
          <w:bCs/>
          <w:i/>
          <w:color w:val="000000"/>
          <w:kern w:val="0"/>
          <w:sz w:val="22"/>
          <w:szCs w:val="22"/>
        </w:rPr>
        <w:t>OD</w:t>
      </w:r>
      <w:r>
        <w:rPr>
          <w:rFonts w:hAnsi="宋体"/>
          <w:bCs/>
          <w:color w:val="000000"/>
          <w:kern w:val="0"/>
          <w:sz w:val="22"/>
          <w:szCs w:val="22"/>
        </w:rPr>
        <w:t>平分</w:t>
      </w:r>
      <w:r>
        <w:rPr>
          <w:rFonts w:hint="eastAsia" w:hAnsi="宋体"/>
          <w:bCs/>
          <w:color w:val="000000"/>
          <w:kern w:val="0"/>
          <w:sz w:val="22"/>
          <w:szCs w:val="22"/>
        </w:rPr>
        <w:t>∠</w:t>
      </w:r>
      <w:r>
        <w:rPr>
          <w:rFonts w:hAnsi="宋体"/>
          <w:bCs/>
          <w:i/>
          <w:color w:val="000000"/>
          <w:kern w:val="0"/>
          <w:sz w:val="22"/>
          <w:szCs w:val="22"/>
        </w:rPr>
        <w:t>BOC.</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(1)求</w:t>
      </w:r>
      <w:r>
        <w:rPr>
          <w:rFonts w:hint="eastAsia" w:hAnsi="宋体"/>
          <w:bCs/>
          <w:color w:val="000000"/>
          <w:kern w:val="0"/>
          <w:sz w:val="22"/>
          <w:szCs w:val="22"/>
        </w:rPr>
        <w:t>∠</w:t>
      </w:r>
      <w:r>
        <w:rPr>
          <w:rFonts w:hAnsi="宋体"/>
          <w:bCs/>
          <w:i/>
          <w:color w:val="000000"/>
          <w:kern w:val="0"/>
          <w:sz w:val="22"/>
          <w:szCs w:val="22"/>
        </w:rPr>
        <w:t>BOD</w:t>
      </w:r>
      <w:r>
        <w:rPr>
          <w:rFonts w:hAnsi="宋体"/>
          <w:bCs/>
          <w:color w:val="000000"/>
          <w:kern w:val="0"/>
          <w:sz w:val="22"/>
          <w:szCs w:val="22"/>
        </w:rPr>
        <w:t>的度数;</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(2)请正确描述射线</w:t>
      </w:r>
      <w:r>
        <w:rPr>
          <w:rFonts w:hAnsi="宋体"/>
          <w:bCs/>
          <w:i/>
          <w:color w:val="000000"/>
          <w:kern w:val="0"/>
          <w:sz w:val="22"/>
          <w:szCs w:val="22"/>
        </w:rPr>
        <w:t>OD</w:t>
      </w:r>
      <w:r>
        <w:rPr>
          <w:rFonts w:hAnsi="宋体"/>
          <w:bCs/>
          <w:color w:val="000000"/>
          <w:kern w:val="0"/>
          <w:sz w:val="22"/>
          <w:szCs w:val="22"/>
        </w:rPr>
        <w:t>表示的方向</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971550" cy="935990"/>
            <wp:effectExtent l="0" t="0" r="0" b="0"/>
            <wp:docPr id="692" name="image6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 name="image680.jpeg"/>
                    <pic:cNvPicPr>
                      <a:picLocks noChangeAspect="1"/>
                    </pic:cNvPicPr>
                  </pic:nvPicPr>
                  <pic:blipFill>
                    <a:blip r:embed="rId33" cstate="print"/>
                    <a:stretch>
                      <a:fillRect/>
                    </a:stretch>
                  </pic:blipFill>
                  <pic:spPr>
                    <a:xfrm>
                      <a:off x="0" y="0"/>
                      <a:ext cx="972000" cy="936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FF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18</w:t>
      </w:r>
      <w:r>
        <w:rPr>
          <w:rFonts w:hAnsi="宋体"/>
          <w:bCs/>
          <w:i/>
          <w:color w:val="000000"/>
          <w:kern w:val="0"/>
          <w:sz w:val="22"/>
          <w:szCs w:val="22"/>
        </w:rPr>
        <w:t>.</w:t>
      </w:r>
      <w:r>
        <w:rPr>
          <w:rFonts w:hAnsi="宋体"/>
          <w:bCs/>
          <w:color w:val="000000"/>
          <w:kern w:val="0"/>
          <w:sz w:val="22"/>
          <w:szCs w:val="22"/>
        </w:rPr>
        <w:t>如图,已知</w:t>
      </w:r>
      <w:r>
        <w:rPr>
          <w:rFonts w:hint="eastAsia" w:hAnsi="宋体"/>
          <w:bCs/>
          <w:color w:val="000000"/>
          <w:kern w:val="0"/>
          <w:sz w:val="22"/>
          <w:szCs w:val="22"/>
        </w:rPr>
        <w:t>∠</w:t>
      </w:r>
      <w:r>
        <w:rPr>
          <w:rFonts w:hAnsi="宋体"/>
          <w:bCs/>
          <w:i/>
          <w:color w:val="000000"/>
          <w:kern w:val="0"/>
          <w:sz w:val="22"/>
          <w:szCs w:val="22"/>
        </w:rPr>
        <w:t>AOB</w:t>
      </w:r>
      <w:r>
        <w:rPr>
          <w:rFonts w:hAnsi="宋体"/>
          <w:bCs/>
          <w:color w:val="000000"/>
          <w:kern w:val="0"/>
          <w:sz w:val="22"/>
          <w:szCs w:val="22"/>
        </w:rPr>
        <w:t>＝40°</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(1)如图1,若</w:t>
      </w:r>
      <w:r>
        <w:rPr>
          <w:rFonts w:hint="eastAsia" w:hAnsi="宋体"/>
          <w:bCs/>
          <w:color w:val="000000"/>
          <w:kern w:val="0"/>
          <w:sz w:val="22"/>
          <w:szCs w:val="22"/>
        </w:rPr>
        <w:t>∠</w:t>
      </w:r>
      <w:r>
        <w:rPr>
          <w:rFonts w:hAnsi="宋体"/>
          <w:bCs/>
          <w:i/>
          <w:color w:val="000000"/>
          <w:kern w:val="0"/>
          <w:sz w:val="22"/>
          <w:szCs w:val="22"/>
        </w:rPr>
        <w:t>AOC</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3</m:t>
            </m:r>
            <m:ctrlPr>
              <w:rPr>
                <w:rFonts w:ascii="Cambria Math" w:hAnsi="Cambria Math"/>
                <w:bCs/>
                <w:color w:val="000000"/>
                <w:kern w:val="0"/>
                <w:sz w:val="22"/>
                <w:szCs w:val="22"/>
              </w:rPr>
            </m:ctrlPr>
          </m:den>
        </m:f>
      </m:oMath>
      <w:r>
        <w:rPr>
          <w:rFonts w:hint="eastAsia" w:hAnsi="宋体"/>
          <w:bCs/>
          <w:color w:val="000000"/>
          <w:kern w:val="0"/>
          <w:sz w:val="22"/>
          <w:szCs w:val="22"/>
        </w:rPr>
        <w:t>∠</w:t>
      </w:r>
      <w:r>
        <w:rPr>
          <w:rFonts w:hAnsi="宋体"/>
          <w:bCs/>
          <w:i/>
          <w:color w:val="000000"/>
          <w:kern w:val="0"/>
          <w:sz w:val="22"/>
          <w:szCs w:val="22"/>
        </w:rPr>
        <w:t>BOC</w:t>
      </w:r>
      <w:r>
        <w:rPr>
          <w:rFonts w:hAnsi="宋体"/>
          <w:bCs/>
          <w:color w:val="000000"/>
          <w:kern w:val="0"/>
          <w:sz w:val="22"/>
          <w:szCs w:val="22"/>
        </w:rPr>
        <w:t>,则</w:t>
      </w:r>
      <w:r>
        <w:rPr>
          <w:rFonts w:hint="eastAsia" w:hAnsi="宋体"/>
          <w:bCs/>
          <w:color w:val="000000"/>
          <w:kern w:val="0"/>
          <w:sz w:val="22"/>
          <w:szCs w:val="22"/>
        </w:rPr>
        <w:t>∠</w:t>
      </w:r>
      <w:r>
        <w:rPr>
          <w:rFonts w:hAnsi="宋体"/>
          <w:bCs/>
          <w:i/>
          <w:color w:val="000000"/>
          <w:kern w:val="0"/>
          <w:sz w:val="22"/>
          <w:szCs w:val="22"/>
        </w:rPr>
        <w:t>BOC</w:t>
      </w:r>
      <w:r>
        <w:rPr>
          <w:rFonts w:hAnsi="宋体"/>
          <w:bCs/>
          <w:color w:val="000000"/>
          <w:kern w:val="0"/>
          <w:sz w:val="22"/>
          <w:szCs w:val="22"/>
        </w:rPr>
        <w:t>＝</w:t>
      </w:r>
      <w:r>
        <w:rPr>
          <w:rFonts w:hAnsi="宋体"/>
          <w:bCs/>
          <w:i/>
          <w:color w:val="000000"/>
          <w:kern w:val="0"/>
          <w:sz w:val="22"/>
          <w:szCs w:val="22"/>
          <w:u w:val="single"/>
        </w:rPr>
        <w:t>　</w:t>
      </w:r>
      <w:r>
        <w:rPr>
          <w:rFonts w:hint="eastAsia" w:hAnsi="宋体"/>
          <w:bCs/>
          <w:i/>
          <w:color w:val="000000"/>
          <w:kern w:val="0"/>
          <w:sz w:val="22"/>
          <w:szCs w:val="22"/>
          <w:u w:val="single"/>
        </w:rPr>
        <w:t xml:space="preserve"> </w:t>
      </w:r>
      <w:r>
        <w:rPr>
          <w:rFonts w:hAnsi="宋体"/>
          <w:bCs/>
          <w:i/>
          <w:color w:val="000000"/>
          <w:kern w:val="0"/>
          <w:sz w:val="22"/>
          <w:szCs w:val="22"/>
          <w:u w:val="single"/>
        </w:rPr>
        <w:t xml:space="preserve">          　</w:t>
      </w:r>
      <w:r>
        <w:rPr>
          <w:rFonts w:hAnsi="宋体"/>
          <w:bCs/>
          <w:color w:val="000000"/>
          <w:kern w:val="0"/>
          <w:sz w:val="22"/>
          <w:szCs w:val="22"/>
        </w:rPr>
        <w:t>; </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w:t>
      </w:r>
      <w:r>
        <w:rPr>
          <w:rFonts w:hint="eastAsia" w:hAnsi="宋体"/>
          <w:bCs/>
          <w:color w:val="000000"/>
          <w:kern w:val="0"/>
          <w:sz w:val="22"/>
          <w:szCs w:val="22"/>
        </w:rPr>
        <w:t>如图</w:t>
      </w:r>
      <w:r>
        <w:rPr>
          <w:rFonts w:hAnsi="宋体"/>
          <w:bCs/>
          <w:color w:val="000000"/>
          <w:kern w:val="0"/>
          <w:sz w:val="22"/>
          <w:szCs w:val="22"/>
        </w:rPr>
        <w:t>2,∠</w:t>
      </w:r>
      <w:r>
        <w:rPr>
          <w:rFonts w:hAnsi="宋体"/>
          <w:bCs/>
          <w:i/>
          <w:iCs/>
          <w:color w:val="000000"/>
          <w:kern w:val="0"/>
          <w:sz w:val="22"/>
          <w:szCs w:val="22"/>
        </w:rPr>
        <w:t>AOC</w:t>
      </w:r>
      <w:r>
        <w:rPr>
          <w:rFonts w:hint="eastAsia" w:hAnsi="宋体"/>
          <w:bCs/>
          <w:color w:val="000000"/>
          <w:kern w:val="0"/>
          <w:sz w:val="22"/>
          <w:szCs w:val="22"/>
        </w:rPr>
        <w:t>＝</w:t>
      </w:r>
      <w:r>
        <w:rPr>
          <w:rFonts w:hAnsi="宋体"/>
          <w:bCs/>
          <w:color w:val="000000"/>
          <w:kern w:val="0"/>
          <w:sz w:val="22"/>
          <w:szCs w:val="22"/>
        </w:rPr>
        <w:t>30</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OM</w:t>
      </w:r>
      <w:r>
        <w:rPr>
          <w:rFonts w:hint="eastAsia" w:hAnsi="宋体"/>
          <w:bCs/>
          <w:color w:val="000000"/>
          <w:kern w:val="0"/>
          <w:sz w:val="22"/>
          <w:szCs w:val="22"/>
        </w:rPr>
        <w:t>为</w:t>
      </w:r>
      <w:r>
        <w:rPr>
          <w:rFonts w:hAnsi="宋体"/>
          <w:bCs/>
          <w:color w:val="000000"/>
          <w:kern w:val="0"/>
          <w:sz w:val="22"/>
          <w:szCs w:val="22"/>
        </w:rPr>
        <w:t>∠</w:t>
      </w:r>
      <w:r>
        <w:rPr>
          <w:rFonts w:hAnsi="宋体"/>
          <w:bCs/>
          <w:i/>
          <w:iCs/>
          <w:color w:val="000000"/>
          <w:kern w:val="0"/>
          <w:sz w:val="22"/>
          <w:szCs w:val="22"/>
        </w:rPr>
        <w:t>AOB</w:t>
      </w:r>
      <w:r>
        <w:rPr>
          <w:rFonts w:hint="eastAsia" w:hAnsi="宋体"/>
          <w:bCs/>
          <w:color w:val="000000"/>
          <w:kern w:val="0"/>
          <w:sz w:val="22"/>
          <w:szCs w:val="22"/>
        </w:rPr>
        <w:t>内部的一条射线</w:t>
      </w:r>
      <w:r>
        <w:rPr>
          <w:rFonts w:hAnsi="宋体"/>
          <w:bCs/>
          <w:color w:val="000000"/>
          <w:kern w:val="0"/>
          <w:sz w:val="22"/>
          <w:szCs w:val="22"/>
        </w:rPr>
        <w:t>,</w:t>
      </w:r>
      <w:r>
        <w:rPr>
          <w:rFonts w:hAnsi="宋体"/>
          <w:bCs/>
          <w:i/>
          <w:iCs/>
          <w:color w:val="000000"/>
          <w:kern w:val="0"/>
          <w:sz w:val="22"/>
          <w:szCs w:val="22"/>
        </w:rPr>
        <w:t>ON</w:t>
      </w:r>
      <w:r>
        <w:rPr>
          <w:rFonts w:hint="eastAsia" w:hAnsi="宋体"/>
          <w:bCs/>
          <w:color w:val="000000"/>
          <w:kern w:val="0"/>
          <w:sz w:val="22"/>
          <w:szCs w:val="22"/>
        </w:rPr>
        <w:t>是</w:t>
      </w:r>
      <w:r>
        <w:rPr>
          <w:rFonts w:hAnsi="宋体"/>
          <w:bCs/>
          <w:color w:val="000000"/>
          <w:kern w:val="0"/>
          <w:sz w:val="22"/>
          <w:szCs w:val="22"/>
        </w:rPr>
        <w:t>∠</w:t>
      </w:r>
      <w:r>
        <w:rPr>
          <w:rFonts w:hAnsi="宋体"/>
          <w:bCs/>
          <w:i/>
          <w:iCs/>
          <w:color w:val="000000"/>
          <w:kern w:val="0"/>
          <w:sz w:val="22"/>
          <w:szCs w:val="22"/>
        </w:rPr>
        <w:t>MOC</w:t>
      </w:r>
      <w:r>
        <w:rPr>
          <w:rFonts w:hint="eastAsia" w:hAnsi="宋体"/>
          <w:bCs/>
          <w:color w:val="000000"/>
          <w:kern w:val="0"/>
          <w:sz w:val="22"/>
          <w:szCs w:val="22"/>
        </w:rPr>
        <w:t>内部的一条射线</w:t>
      </w:r>
      <w:r>
        <w:rPr>
          <w:rFonts w:hAnsi="宋体"/>
          <w:bCs/>
          <w:color w:val="000000"/>
          <w:kern w:val="0"/>
          <w:sz w:val="22"/>
          <w:szCs w:val="22"/>
        </w:rPr>
        <w:t>,</w:t>
      </w:r>
      <w:r>
        <w:rPr>
          <w:rFonts w:hint="eastAsia" w:hAnsi="宋体"/>
          <w:bCs/>
          <w:color w:val="000000"/>
          <w:kern w:val="0"/>
          <w:sz w:val="22"/>
          <w:szCs w:val="22"/>
        </w:rPr>
        <w:t>且</w:t>
      </w:r>
      <w:r>
        <w:rPr>
          <w:rFonts w:hAnsi="宋体"/>
          <w:bCs/>
          <w:color w:val="000000"/>
          <w:kern w:val="0"/>
          <w:sz w:val="22"/>
          <w:szCs w:val="22"/>
        </w:rPr>
        <w:t>3∠</w:t>
      </w:r>
      <w:r>
        <w:rPr>
          <w:rFonts w:hAnsi="宋体"/>
          <w:bCs/>
          <w:i/>
          <w:iCs/>
          <w:color w:val="000000"/>
          <w:kern w:val="0"/>
          <w:sz w:val="22"/>
          <w:szCs w:val="22"/>
        </w:rPr>
        <w:t>CON</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NOM.</w:t>
      </w:r>
      <w:r>
        <w:rPr>
          <w:rFonts w:hint="eastAsia" w:hAnsi="宋体"/>
          <w:bCs/>
          <w:color w:val="000000"/>
          <w:kern w:val="0"/>
          <w:sz w:val="22"/>
          <w:szCs w:val="22"/>
        </w:rPr>
        <w:t>求</w:t>
      </w:r>
      <w:r>
        <w:rPr>
          <w:rFonts w:hAnsi="宋体"/>
          <w:bCs/>
          <w:color w:val="000000"/>
          <w:kern w:val="0"/>
          <w:sz w:val="22"/>
          <w:szCs w:val="22"/>
        </w:rPr>
        <w:t>4∠</w:t>
      </w:r>
      <w:r>
        <w:rPr>
          <w:rFonts w:hAnsi="宋体"/>
          <w:bCs/>
          <w:i/>
          <w:iCs/>
          <w:color w:val="000000"/>
          <w:kern w:val="0"/>
          <w:sz w:val="22"/>
          <w:szCs w:val="22"/>
        </w:rPr>
        <w:t>AON</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COM.</w:t>
      </w:r>
    </w:p>
    <w:p>
      <w:pPr>
        <w:widowControl/>
        <w:tabs>
          <w:tab w:val="left" w:pos="1621"/>
          <w:tab w:val="left" w:pos="2914"/>
          <w:tab w:val="left" w:pos="3997"/>
          <w:tab w:val="left" w:pos="5074"/>
        </w:tabs>
        <w:spacing w:line="312" w:lineRule="auto"/>
        <w:jc w:val="left"/>
        <w:rPr>
          <w:rFonts w:hAnsi="宋体"/>
          <w:bCs/>
          <w:color w:val="000000"/>
          <w:kern w:val="0"/>
          <w:sz w:val="22"/>
          <w:szCs w:val="22"/>
        </w:rPr>
      </w:pPr>
      <w:r>
        <w:drawing>
          <wp:inline distT="0" distB="0" distL="0" distR="0">
            <wp:extent cx="2680335" cy="962660"/>
            <wp:effectExtent l="0" t="0" r="5715" b="8890"/>
            <wp:docPr id="18" name="image614.jpeg"/>
            <wp:cNvGraphicFramePr/>
            <a:graphic xmlns:a="http://schemas.openxmlformats.org/drawingml/2006/main">
              <a:graphicData uri="http://schemas.openxmlformats.org/drawingml/2006/picture">
                <pic:pic xmlns:pic="http://schemas.openxmlformats.org/drawingml/2006/picture">
                  <pic:nvPicPr>
                    <pic:cNvPr id="18" name="image614.jpeg"/>
                    <pic:cNvPicPr/>
                  </pic:nvPicPr>
                  <pic:blipFill>
                    <a:blip r:embed="rId34"/>
                    <a:stretch>
                      <a:fillRect/>
                    </a:stretch>
                  </pic:blipFill>
                  <pic:spPr>
                    <a:xfrm>
                      <a:off x="0" y="0"/>
                      <a:ext cx="2694417" cy="967761"/>
                    </a:xfrm>
                    <a:prstGeom prst="rect">
                      <a:avLst/>
                    </a:prstGeom>
                  </pic:spPr>
                </pic:pic>
              </a:graphicData>
            </a:graphic>
          </wp:inline>
        </w:drawing>
      </w:r>
    </w:p>
    <w:p>
      <w:pPr>
        <w:widowControl/>
        <w:tabs>
          <w:tab w:val="left" w:pos="1621"/>
          <w:tab w:val="left" w:pos="2914"/>
          <w:tab w:val="left" w:pos="3997"/>
          <w:tab w:val="left" w:pos="5074"/>
        </w:tabs>
        <w:spacing w:line="312" w:lineRule="auto"/>
        <w:ind w:firstLine="660" w:firstLineChars="300"/>
        <w:jc w:val="left"/>
        <w:rPr>
          <w:rFonts w:hAnsi="宋体"/>
          <w:bCs/>
          <w:color w:val="000000"/>
          <w:kern w:val="0"/>
          <w:sz w:val="22"/>
          <w:szCs w:val="22"/>
        </w:rPr>
      </w:pPr>
      <w:r>
        <w:rPr>
          <w:rFonts w:hint="eastAsia" w:hAnsi="宋体"/>
          <w:bCs/>
          <w:color w:val="000000"/>
          <w:kern w:val="0"/>
          <w:sz w:val="22"/>
          <w:szCs w:val="22"/>
        </w:rPr>
        <w:t>图1</w:t>
      </w:r>
      <w:r>
        <w:rPr>
          <w:rFonts w:hAnsi="宋体"/>
          <w:bCs/>
          <w:color w:val="000000"/>
          <w:kern w:val="0"/>
          <w:sz w:val="22"/>
          <w:szCs w:val="22"/>
        </w:rPr>
        <w:t xml:space="preserve">                      </w:t>
      </w:r>
      <w:r>
        <w:rPr>
          <w:rFonts w:hint="eastAsia" w:hAnsi="宋体"/>
          <w:bCs/>
          <w:color w:val="000000"/>
          <w:kern w:val="0"/>
          <w:sz w:val="22"/>
          <w:szCs w:val="22"/>
        </w:rPr>
        <w:t>图2</w:t>
      </w:r>
    </w:p>
    <w:p>
      <w:pPr>
        <w:widowControl/>
        <w:tabs>
          <w:tab w:val="left" w:pos="1621"/>
          <w:tab w:val="left" w:pos="2914"/>
          <w:tab w:val="left" w:pos="3997"/>
          <w:tab w:val="left" w:pos="5074"/>
        </w:tabs>
        <w:spacing w:line="312" w:lineRule="auto"/>
        <w:jc w:val="left"/>
        <w:rPr>
          <w:rFonts w:hAnsi="宋体"/>
          <w:bCs/>
          <w:color w:val="FF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pPr>
    </w:p>
    <w:p>
      <w:pPr>
        <w:widowControl/>
        <w:tabs>
          <w:tab w:val="left" w:pos="1621"/>
          <w:tab w:val="left" w:pos="2914"/>
          <w:tab w:val="left" w:pos="3997"/>
          <w:tab w:val="left" w:pos="5074"/>
        </w:tabs>
        <w:spacing w:line="312" w:lineRule="auto"/>
        <w:jc w:val="left"/>
        <w:rPr>
          <w:rFonts w:hAnsi="宋体"/>
          <w:bCs/>
          <w:color w:val="000000"/>
          <w:kern w:val="0"/>
          <w:sz w:val="22"/>
          <w:szCs w:val="22"/>
        </w:rPr>
        <w:sectPr>
          <w:headerReference r:id="rId3" w:type="default"/>
          <w:pgSz w:w="11907" w:h="16839"/>
          <w:pgMar w:top="1134" w:right="1372" w:bottom="851" w:left="1372" w:header="340" w:footer="283" w:gutter="0"/>
          <w:cols w:space="720" w:num="1"/>
          <w:docGrid w:type="lines" w:linePitch="312" w:charSpace="0"/>
        </w:sectPr>
      </w:pPr>
    </w:p>
    <w:p>
      <w:pPr>
        <w:widowControl/>
        <w:jc w:val="center"/>
        <w:rPr>
          <w:rFonts w:ascii="NEU-BZ-S92" w:hAnsi="NEU-BZ-S92" w:eastAsia="方正书宋_GBK"/>
          <w:color w:val="000000"/>
          <w:kern w:val="0"/>
          <w:szCs w:val="22"/>
        </w:rPr>
      </w:pPr>
      <w:r>
        <w:rPr>
          <w:rFonts w:hint="eastAsia" w:ascii="NEU-BZ-S92" w:hAnsi="NEU-BZ-S92" w:eastAsia="方正书宋_GBK"/>
          <w:color w:val="000000"/>
          <w:kern w:val="0"/>
          <w:szCs w:val="22"/>
        </w:rPr>
        <w:t>参考答案</w:t>
      </w:r>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知识网络</w:t>
      </w:r>
    </w:p>
    <w:p>
      <w:pPr>
        <w:widowControl/>
        <w:jc w:val="center"/>
        <w:rPr>
          <w:rFonts w:hAnsi="宋体"/>
          <w:kern w:val="0"/>
          <w:sz w:val="22"/>
          <w:szCs w:val="22"/>
        </w:rPr>
      </w:pPr>
      <w:r>
        <w:rPr>
          <w:rFonts w:hAnsi="宋体"/>
          <w:kern w:val="0"/>
          <w:sz w:val="22"/>
          <w:szCs w:val="22"/>
        </w:rPr>
        <w:drawing>
          <wp:inline distT="0" distB="0" distL="0" distR="0">
            <wp:extent cx="143510" cy="539750"/>
            <wp:effectExtent l="0" t="0" r="0" b="0"/>
            <wp:docPr id="19" name="image66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662.jpeg"/>
                    <pic:cNvPicPr>
                      <a:picLocks noChangeAspect="1"/>
                    </pic:cNvPicPr>
                  </pic:nvPicPr>
                  <pic:blipFill>
                    <a:blip r:embed="rId7" cstate="print"/>
                    <a:stretch>
                      <a:fillRect/>
                    </a:stretch>
                  </pic:blipFill>
                  <pic:spPr>
                    <a:xfrm>
                      <a:off x="0" y="0"/>
                      <a:ext cx="144000" cy="540000"/>
                    </a:xfrm>
                    <a:prstGeom prst="rect">
                      <a:avLst/>
                    </a:prstGeom>
                  </pic:spPr>
                </pic:pic>
              </a:graphicData>
            </a:graphic>
          </wp:inline>
        </w:drawing>
      </w:r>
      <m:oMath>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立体图形</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从不同方向看立体图形</m:t>
                            </m:r>
                            <m:ctrlPr>
                              <w:rPr>
                                <w:rFonts w:ascii="Cambria Math" w:hAnsi="Cambria Math"/>
                                <w:kern w:val="0"/>
                                <w:sz w:val="22"/>
                                <w:szCs w:val="22"/>
                              </w:rPr>
                            </m:ctrlPr>
                          </m:e>
                        </m:mr>
                        <m:mr>
                          <m:e>
                            <m:r>
                              <m:rPr>
                                <m:nor/>
                                <m:sty m:val="p"/>
                              </m:rPr>
                              <w:rPr>
                                <w:kern w:val="0"/>
                                <w:sz w:val="22"/>
                                <w:szCs w:val="22"/>
                              </w:rPr>
                              <m:t>立体图形的展开图</m:t>
                            </m:r>
                            <m:ctrlPr>
                              <w:rPr>
                                <w:rFonts w:ascii="Cambria Math" w:hAnsi="Cambria Math"/>
                                <w:kern w:val="0"/>
                                <w:sz w:val="22"/>
                                <w:szCs w:val="22"/>
                              </w:rPr>
                            </m:ctrlPr>
                          </m:e>
                        </m:mr>
                        <m:mr>
                          <m:e>
                            <m:r>
                              <m:rPr>
                                <m:nor/>
                                <m:sty m:val="p"/>
                              </m:rPr>
                              <w:rPr>
                                <w:kern w:val="0"/>
                                <w:sz w:val="22"/>
                                <w:szCs w:val="22"/>
                              </w:rPr>
                              <m:t>点、线、面、体:点动成线,线动成面,</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00"/>
                                    <w:kern w:val="0"/>
                                    <w:sz w:val="22"/>
                                    <w:szCs w:val="22"/>
                                  </w:rPr>
                                  <m:t>面动成体</m:t>
                                </m:r>
                                <m:r>
                                  <m:rPr>
                                    <m:nor/>
                                    <m:sty m:val="p"/>
                                  </m:rPr>
                                  <w:rPr>
                                    <w:rFonts w:ascii="Arial" w:hAnsi="黑体" w:eastAsia="黑体"/>
                                    <w:color w:val="FF00FF"/>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r>
                <m:e>
                  <m:r>
                    <m:rPr>
                      <m:nor/>
                      <m:sty m:val="p"/>
                    </m:rPr>
                    <w:rPr>
                      <w:kern w:val="0"/>
                      <w:sz w:val="22"/>
                      <w:szCs w:val="22"/>
                    </w:rPr>
                    <m:t>平面图形</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直线、射线、线段</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直线的性质:</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00"/>
                                              <w:kern w:val="0"/>
                                              <w:sz w:val="22"/>
                                              <w:szCs w:val="22"/>
                                            </w:rPr>
                                            <m:t>两点</m:t>
                                          </m:r>
                                          <m:r>
                                            <m:rPr>
                                              <m:nor/>
                                              <m:sty m:val="p"/>
                                            </m:rPr>
                                            <w:rPr>
                                              <w:kern w:val="0"/>
                                              <w:sz w:val="22"/>
                                              <w:szCs w:val="22"/>
                                            </w:rPr>
                                            <m:t>　</m:t>
                                          </m:r>
                                          <m:ctrlPr>
                                            <w:rPr>
                                              <w:rFonts w:ascii="Cambria Math" w:hAnsi="Cambria Math"/>
                                              <w:kern w:val="0"/>
                                              <w:sz w:val="22"/>
                                              <w:szCs w:val="22"/>
                                            </w:rPr>
                                          </m:ctrlPr>
                                        </m:e>
                                      </m:bar>
                                      <m:r>
                                        <m:rPr>
                                          <m:nor/>
                                          <m:sty m:val="p"/>
                                        </m:rPr>
                                        <w:rPr>
                                          <w:kern w:val="0"/>
                                          <w:sz w:val="22"/>
                                          <w:szCs w:val="22"/>
                                        </w:rPr>
                                        <m:t>确定一条直线</m:t>
                                      </m:r>
                                      <m:ctrlPr>
                                        <w:rPr>
                                          <w:rFonts w:ascii="Cambria Math" w:hAnsi="Cambria Math"/>
                                          <w:kern w:val="0"/>
                                          <w:sz w:val="22"/>
                                          <w:szCs w:val="22"/>
                                        </w:rPr>
                                      </m:ctrlPr>
                                    </m:e>
                                  </m:mr>
                                  <m:mr>
                                    <m:e>
                                      <m:r>
                                        <m:rPr>
                                          <m:nor/>
                                          <m:sty m:val="p"/>
                                        </m:rPr>
                                        <w:rPr>
                                          <w:kern w:val="0"/>
                                          <w:sz w:val="22"/>
                                          <w:szCs w:val="22"/>
                                        </w:rPr>
                                        <m:t>线段的大小比较</m:t>
                                      </m:r>
                                      <m:ctrlPr>
                                        <w:rPr>
                                          <w:rFonts w:ascii="Cambria Math" w:hAnsi="Cambria Math"/>
                                          <w:kern w:val="0"/>
                                          <w:sz w:val="22"/>
                                          <w:szCs w:val="22"/>
                                        </w:rPr>
                                      </m:ctrlPr>
                                    </m:e>
                                  </m:mr>
                                  <m:mr>
                                    <m:e>
                                      <m:r>
                                        <m:rPr>
                                          <m:nor/>
                                          <m:sty m:val="p"/>
                                        </m:rPr>
                                        <w:rPr>
                                          <w:kern w:val="0"/>
                                          <w:sz w:val="22"/>
                                          <w:szCs w:val="22"/>
                                        </w:rPr>
                                        <m:t>线段的性质:两点之间,</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00"/>
                                              <w:kern w:val="0"/>
                                              <w:sz w:val="22"/>
                                              <w:szCs w:val="22"/>
                                            </w:rPr>
                                            <m:t>线段</m:t>
                                          </m:r>
                                          <m:r>
                                            <m:rPr>
                                              <m:nor/>
                                              <m:sty m:val="p"/>
                                            </m:rPr>
                                            <w:rPr>
                                              <w:kern w:val="0"/>
                                              <w:sz w:val="22"/>
                                              <w:szCs w:val="22"/>
                                            </w:rPr>
                                            <m:t>　</m:t>
                                          </m:r>
                                          <m:ctrlPr>
                                            <w:rPr>
                                              <w:rFonts w:ascii="Cambria Math" w:hAnsi="Cambria Math"/>
                                              <w:kern w:val="0"/>
                                              <w:sz w:val="22"/>
                                              <w:szCs w:val="22"/>
                                            </w:rPr>
                                          </m:ctrlPr>
                                        </m:e>
                                      </m:bar>
                                      <m:r>
                                        <m:rPr>
                                          <m:nor/>
                                          <m:sty m:val="p"/>
                                        </m:rPr>
                                        <w:rPr>
                                          <w:kern w:val="0"/>
                                          <w:sz w:val="22"/>
                                          <w:szCs w:val="22"/>
                                        </w:rPr>
                                        <m:t>最短</m:t>
                                      </m: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r>
                          <m:e>
                            <m:r>
                              <m:rPr>
                                <m:nor/>
                                <m:sty m:val="p"/>
                              </m:rPr>
                              <w:rPr>
                                <w:kern w:val="0"/>
                                <w:sz w:val="22"/>
                                <w:szCs w:val="22"/>
                              </w:rPr>
                              <m:t>角</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角的度量</m:t>
                                      </m:r>
                                      <m:ctrlPr>
                                        <w:rPr>
                                          <w:rFonts w:ascii="Cambria Math" w:hAnsi="Cambria Math"/>
                                          <w:kern w:val="0"/>
                                          <w:sz w:val="22"/>
                                          <w:szCs w:val="22"/>
                                        </w:rPr>
                                      </m:ctrlPr>
                                    </m:e>
                                  </m:mr>
                                  <m:mr>
                                    <m:e>
                                      <m:r>
                                        <m:rPr>
                                          <m:nor/>
                                          <m:sty m:val="p"/>
                                        </m:rPr>
                                        <w:rPr>
                                          <w:kern w:val="0"/>
                                          <w:sz w:val="22"/>
                                          <w:szCs w:val="22"/>
                                        </w:rPr>
                                        <m:t>角的比较与运算——角的平分线</m:t>
                                      </m:r>
                                      <m:ctrlPr>
                                        <w:rPr>
                                          <w:rFonts w:ascii="Cambria Math" w:hAnsi="Cambria Math"/>
                                          <w:kern w:val="0"/>
                                          <w:sz w:val="22"/>
                                          <w:szCs w:val="22"/>
                                        </w:rPr>
                                      </m:ctrlPr>
                                    </m:e>
                                  </m:mr>
                                  <m:mr>
                                    <m:e>
                                      <m:r>
                                        <m:rPr>
                                          <m:nor/>
                                          <m:sty m:val="p"/>
                                        </m:rPr>
                                        <w:rPr>
                                          <w:kern w:val="0"/>
                                          <w:sz w:val="22"/>
                                          <w:szCs w:val="22"/>
                                        </w:rPr>
                                        <m:t>余角和补角的性质</m:t>
                                      </m:r>
                                      <m:d>
                                        <m:dPr>
                                          <m:begChr m:val="{"/>
                                          <m:endChr m:val=""/>
                                          <m:ctrlPr>
                                            <w:rPr>
                                              <w:rFonts w:ascii="Cambria Math" w:hAnsi="Cambria Math"/>
                                              <w:kern w:val="0"/>
                                              <w:sz w:val="22"/>
                                              <w:szCs w:val="22"/>
                                            </w:rPr>
                                          </m:ctrlPr>
                                        </m:dPr>
                                        <m:e>
                                          <m:m>
                                            <m:mPr>
                                              <m:mcs>
                                                <m:mc>
                                                  <m:mcPr>
                                                    <m:count m:val="1"/>
                                                    <m:mcJc m:val="left"/>
                                                  </m:mcPr>
                                                </m:mc>
                                              </m:mcs>
                                              <m:plcHide m:val="1"/>
                                              <m:ctrlPr>
                                                <w:rPr>
                                                  <w:rFonts w:ascii="Cambria Math" w:hAnsi="Cambria Math"/>
                                                  <w:kern w:val="0"/>
                                                  <w:sz w:val="22"/>
                                                  <w:szCs w:val="22"/>
                                                </w:rPr>
                                              </m:ctrlPr>
                                            </m:mPr>
                                            <m:mr>
                                              <m:e>
                                                <m:r>
                                                  <m:rPr>
                                                    <m:nor/>
                                                    <m:sty m:val="p"/>
                                                  </m:rPr>
                                                  <w:rPr>
                                                    <w:kern w:val="0"/>
                                                    <w:sz w:val="22"/>
                                                    <w:szCs w:val="22"/>
                                                  </w:rPr>
                                                  <m:t>同角(等角)的补角</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00"/>
                                                        <w:kern w:val="0"/>
                                                        <w:sz w:val="22"/>
                                                        <w:szCs w:val="22"/>
                                                      </w:rPr>
                                                      <m:t>相等</m:t>
                                                    </m:r>
                                                    <m:r>
                                                      <m:rPr>
                                                        <m:nor/>
                                                        <m:sty m:val="p"/>
                                                      </m:rPr>
                                                      <w:rPr>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r>
                                              <m:e>
                                                <m:r>
                                                  <m:rPr>
                                                    <m:nor/>
                                                    <m:sty m:val="p"/>
                                                  </m:rPr>
                                                  <w:rPr>
                                                    <w:kern w:val="0"/>
                                                    <w:sz w:val="22"/>
                                                    <w:szCs w:val="22"/>
                                                  </w:rPr>
                                                  <m:t>同角(等角)的余角</m:t>
                                                </m:r>
                                                <m:bar>
                                                  <m:barPr>
                                                    <m:ctrlPr>
                                                      <w:rPr>
                                                        <w:rFonts w:ascii="Cambria Math" w:hAnsi="Cambria Math"/>
                                                        <w:kern w:val="0"/>
                                                        <w:sz w:val="22"/>
                                                        <w:szCs w:val="22"/>
                                                      </w:rPr>
                                                    </m:ctrlPr>
                                                  </m:barPr>
                                                  <m:e>
                                                    <m:r>
                                                      <m:rPr>
                                                        <m:nor/>
                                                        <m:sty m:val="p"/>
                                                      </m:rPr>
                                                      <w:rPr>
                                                        <w:kern w:val="0"/>
                                                        <w:sz w:val="22"/>
                                                        <w:szCs w:val="22"/>
                                                      </w:rPr>
                                                      <m:t>　</m:t>
                                                    </m:r>
                                                    <m:r>
                                                      <m:rPr>
                                                        <m:nor/>
                                                        <m:sty m:val="p"/>
                                                      </m:rPr>
                                                      <w:rPr>
                                                        <w:rFonts w:ascii="Arial" w:hAnsi="黑体" w:eastAsia="黑体"/>
                                                        <w:color w:val="FF0000"/>
                                                        <w:kern w:val="0"/>
                                                        <w:sz w:val="22"/>
                                                        <w:szCs w:val="22"/>
                                                      </w:rPr>
                                                      <m:t>相等</m:t>
                                                    </m:r>
                                                    <m:r>
                                                      <m:rPr>
                                                        <m:nor/>
                                                        <m:sty m:val="p"/>
                                                      </m:rPr>
                                                      <w:rPr>
                                                        <w:kern w:val="0"/>
                                                        <w:sz w:val="22"/>
                                                        <w:szCs w:val="22"/>
                                                      </w:rPr>
                                                      <m:t>　</m:t>
                                                    </m:r>
                                                    <m:ctrlPr>
                                                      <w:rPr>
                                                        <w:rFonts w:ascii="Cambria Math" w:hAnsi="Cambria Math"/>
                                                        <w:kern w:val="0"/>
                                                        <w:sz w:val="22"/>
                                                        <w:szCs w:val="22"/>
                                                      </w:rPr>
                                                    </m:ctrlPr>
                                                  </m:e>
                                                </m:bar>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ctrlPr>
                    <w:rPr>
                      <w:rFonts w:ascii="Cambria Math" w:hAnsi="Cambria Math"/>
                      <w:kern w:val="0"/>
                      <w:sz w:val="22"/>
                      <w:szCs w:val="22"/>
                    </w:rPr>
                  </m:ctrlPr>
                </m:e>
              </m:mr>
            </m:m>
            <m:ctrlPr>
              <w:rPr>
                <w:rFonts w:ascii="Cambria Math" w:hAnsi="Cambria Math"/>
                <w:kern w:val="0"/>
                <w:sz w:val="22"/>
                <w:szCs w:val="22"/>
              </w:rPr>
            </m:ctrlPr>
          </m:e>
        </m:d>
      </m:oMath>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中考演练</w:t>
      </w:r>
    </w:p>
    <w:p>
      <w:pPr>
        <w:widowControl/>
        <w:adjustRightInd w:val="0"/>
        <w:snapToGrid w:val="0"/>
        <w:spacing w:line="312" w:lineRule="auto"/>
        <w:jc w:val="left"/>
        <w:rPr>
          <w:b/>
          <w:color w:val="000000"/>
          <w:kern w:val="0"/>
          <w:sz w:val="22"/>
          <w:szCs w:val="22"/>
        </w:rPr>
      </w:pPr>
      <w:r>
        <w:rPr>
          <w:b/>
          <w:color w:val="000000"/>
          <w:kern w:val="0"/>
          <w:sz w:val="22"/>
          <w:szCs w:val="22"/>
        </w:rPr>
        <w:t>一、选择题</w:t>
      </w:r>
    </w:p>
    <w:p>
      <w:pPr>
        <w:widowControl/>
        <w:spacing w:line="312" w:lineRule="auto"/>
        <w:jc w:val="left"/>
        <w:rPr>
          <w:rFonts w:hAnsi="宋体"/>
          <w:kern w:val="0"/>
          <w:sz w:val="22"/>
          <w:szCs w:val="22"/>
        </w:rPr>
      </w:pPr>
      <w:r>
        <w:rPr>
          <w:rFonts w:hAnsi="宋体"/>
          <w:kern w:val="0"/>
          <w:sz w:val="22"/>
          <w:szCs w:val="22"/>
        </w:rPr>
        <w:t>1</w:t>
      </w:r>
      <w:r>
        <w:rPr>
          <w:i/>
          <w:kern w:val="0"/>
          <w:sz w:val="22"/>
          <w:szCs w:val="22"/>
        </w:rPr>
        <w:t>.</w:t>
      </w:r>
      <w:r>
        <w:rPr>
          <w:rFonts w:hint="eastAsia" w:hAnsi="宋体"/>
          <w:color w:val="FF0000"/>
          <w:kern w:val="0"/>
          <w:sz w:val="22"/>
          <w:szCs w:val="22"/>
        </w:rPr>
        <w:t>【</w:t>
      </w:r>
      <w:r>
        <w:rPr>
          <w:rFonts w:ascii="宋体" w:hAnsi="宋体"/>
          <w:color w:val="FF0000"/>
          <w:kern w:val="0"/>
          <w:sz w:val="22"/>
          <w:szCs w:val="22"/>
        </w:rPr>
        <w:t>长春中考</w:t>
      </w:r>
      <w:r>
        <w:rPr>
          <w:rFonts w:hint="eastAsia" w:hAnsi="宋体"/>
          <w:color w:val="FF0000"/>
          <w:kern w:val="0"/>
          <w:sz w:val="22"/>
          <w:szCs w:val="22"/>
        </w:rPr>
        <w:t>】</w:t>
      </w:r>
      <w:r>
        <w:rPr>
          <w:rFonts w:hAnsi="宋体"/>
          <w:kern w:val="0"/>
          <w:sz w:val="22"/>
          <w:szCs w:val="22"/>
        </w:rPr>
        <w:t>下列图形是四棱柱的侧面展开图的是(</w:t>
      </w:r>
      <w:r>
        <w:rPr>
          <w:rFonts w:hAnsi="宋体"/>
          <w:color w:val="FF00FF"/>
          <w:kern w:val="0"/>
          <w:sz w:val="22"/>
          <w:szCs w:val="22"/>
        </w:rPr>
        <w:t xml:space="preserve">   </w:t>
      </w:r>
      <w:r>
        <w:rPr>
          <w:rFonts w:hAnsi="宋体"/>
          <w:color w:val="FF0000"/>
          <w:kern w:val="0"/>
          <w:sz w:val="22"/>
          <w:szCs w:val="22"/>
        </w:rPr>
        <w:t>B</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2663825" cy="719455"/>
            <wp:effectExtent l="0" t="0" r="0" b="0"/>
            <wp:docPr id="20" name="image6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84.jpeg"/>
                    <pic:cNvPicPr>
                      <a:picLocks noChangeAspect="1"/>
                    </pic:cNvPicPr>
                  </pic:nvPicPr>
                  <pic:blipFill>
                    <a:blip r:embed="rId8" cstate="print"/>
                    <a:stretch>
                      <a:fillRect/>
                    </a:stretch>
                  </pic:blipFill>
                  <pic:spPr>
                    <a:xfrm>
                      <a:off x="0" y="0"/>
                      <a:ext cx="2664000" cy="720000"/>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2</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兰州中考】</w:t>
      </w:r>
      <w:r>
        <w:rPr>
          <w:rFonts w:hint="eastAsia" w:hAnsi="宋体"/>
          <w:bCs/>
          <w:kern w:val="0"/>
          <w:sz w:val="22"/>
          <w:szCs w:val="22"/>
        </w:rPr>
        <w:t>若</w:t>
      </w:r>
      <w:r>
        <w:rPr>
          <w:rFonts w:hAnsi="宋体"/>
          <w:bCs/>
          <w:kern w:val="0"/>
          <w:sz w:val="22"/>
          <w:szCs w:val="22"/>
        </w:rPr>
        <w:t>∠</w:t>
      </w:r>
      <w:r>
        <w:rPr>
          <w:rFonts w:hAnsi="宋体"/>
          <w:bCs/>
          <w:i/>
          <w:iCs/>
          <w:kern w:val="0"/>
          <w:sz w:val="22"/>
          <w:szCs w:val="22"/>
        </w:rPr>
        <w:t>A</w:t>
      </w:r>
      <w:r>
        <w:rPr>
          <w:rFonts w:hint="eastAsia" w:hAnsi="宋体"/>
          <w:bCs/>
          <w:kern w:val="0"/>
          <w:sz w:val="22"/>
          <w:szCs w:val="22"/>
        </w:rPr>
        <w:t>＝</w:t>
      </w:r>
      <w:r>
        <w:rPr>
          <w:rFonts w:hAnsi="宋体"/>
          <w:bCs/>
          <w:kern w:val="0"/>
          <w:sz w:val="22"/>
          <w:szCs w:val="22"/>
        </w:rPr>
        <w:t>40</w:t>
      </w:r>
      <w:r>
        <w:rPr>
          <w:rFonts w:hint="eastAsia" w:hAnsi="宋体"/>
          <w:bCs/>
          <w:kern w:val="0"/>
          <w:sz w:val="22"/>
          <w:szCs w:val="22"/>
        </w:rPr>
        <w:t>°</w:t>
      </w:r>
      <w:r>
        <w:rPr>
          <w:rFonts w:hAnsi="宋体"/>
          <w:bCs/>
          <w:kern w:val="0"/>
          <w:sz w:val="22"/>
          <w:szCs w:val="22"/>
        </w:rPr>
        <w:t>,</w:t>
      </w:r>
      <w:r>
        <w:rPr>
          <w:rFonts w:hint="eastAsia" w:hAnsi="宋体"/>
          <w:bCs/>
          <w:kern w:val="0"/>
          <w:sz w:val="22"/>
          <w:szCs w:val="22"/>
        </w:rPr>
        <w:t>则</w:t>
      </w:r>
      <w:r>
        <w:rPr>
          <w:rFonts w:hAnsi="宋体"/>
          <w:bCs/>
          <w:kern w:val="0"/>
          <w:sz w:val="22"/>
          <w:szCs w:val="22"/>
        </w:rPr>
        <w:t>∠</w:t>
      </w:r>
      <w:r>
        <w:rPr>
          <w:rFonts w:hAnsi="宋体"/>
          <w:bCs/>
          <w:i/>
          <w:iCs/>
          <w:kern w:val="0"/>
          <w:sz w:val="22"/>
          <w:szCs w:val="22"/>
        </w:rPr>
        <w:t>A</w:t>
      </w:r>
      <w:r>
        <w:rPr>
          <w:rFonts w:hint="eastAsia" w:hAnsi="宋体"/>
          <w:bCs/>
          <w:kern w:val="0"/>
          <w:sz w:val="22"/>
          <w:szCs w:val="22"/>
        </w:rPr>
        <w:t>的补角为</w:t>
      </w:r>
      <w:r>
        <w:rPr>
          <w:rFonts w:hAnsi="宋体"/>
          <w:bCs/>
          <w:kern w:val="0"/>
          <w:sz w:val="22"/>
          <w:szCs w:val="22"/>
        </w:rPr>
        <w:t xml:space="preserve">(    </w:t>
      </w:r>
      <w:r>
        <w:rPr>
          <w:rFonts w:hint="eastAsia" w:hAnsi="宋体"/>
          <w:bCs/>
          <w:color w:val="FF0000"/>
          <w:kern w:val="0"/>
          <w:sz w:val="22"/>
          <w:szCs w:val="22"/>
        </w:rPr>
        <w:t>D</w:t>
      </w:r>
      <w:r>
        <w:rPr>
          <w:rFonts w:hAnsi="宋体"/>
          <w:bCs/>
          <w:kern w:val="0"/>
          <w:sz w:val="22"/>
          <w:szCs w:val="22"/>
        </w:rPr>
        <w:t xml:space="preserve">    )</w:t>
      </w:r>
    </w:p>
    <w:p>
      <w:pPr>
        <w:widowControl/>
        <w:spacing w:line="312" w:lineRule="auto"/>
        <w:jc w:val="left"/>
        <w:rPr>
          <w:rFonts w:hAnsi="宋体"/>
          <w:kern w:val="0"/>
          <w:sz w:val="22"/>
          <w:szCs w:val="22"/>
        </w:rPr>
      </w:pPr>
      <w:r>
        <w:rPr>
          <w:rFonts w:hAnsi="宋体"/>
          <w:bCs/>
          <w:kern w:val="0"/>
          <w:sz w:val="22"/>
          <w:szCs w:val="22"/>
        </w:rPr>
        <w:t>A.40</w:t>
      </w:r>
      <w:r>
        <w:rPr>
          <w:rFonts w:hint="eastAsia" w:hAnsi="宋体"/>
          <w:bCs/>
          <w:kern w:val="0"/>
          <w:sz w:val="22"/>
          <w:szCs w:val="22"/>
        </w:rPr>
        <w:t>°</w:t>
      </w:r>
      <w:r>
        <w:rPr>
          <w:rFonts w:hAnsi="宋体"/>
          <w:bCs/>
          <w:kern w:val="0"/>
          <w:sz w:val="22"/>
          <w:szCs w:val="22"/>
        </w:rPr>
        <w:tab/>
      </w:r>
      <w:r>
        <w:rPr>
          <w:rFonts w:hAnsi="宋体"/>
          <w:bCs/>
          <w:kern w:val="0"/>
          <w:sz w:val="22"/>
          <w:szCs w:val="22"/>
        </w:rPr>
        <w:t xml:space="preserve">      B.50</w:t>
      </w:r>
      <w:r>
        <w:rPr>
          <w:rFonts w:hint="eastAsia" w:hAnsi="宋体"/>
          <w:bCs/>
          <w:kern w:val="0"/>
          <w:sz w:val="22"/>
          <w:szCs w:val="22"/>
        </w:rPr>
        <w:t>°</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C.60</w:t>
      </w:r>
      <w:r>
        <w:rPr>
          <w:rFonts w:hint="eastAsia" w:hAnsi="宋体"/>
          <w:bCs/>
          <w:kern w:val="0"/>
          <w:sz w:val="22"/>
          <w:szCs w:val="22"/>
        </w:rPr>
        <w:t>°</w:t>
      </w:r>
      <w:r>
        <w:rPr>
          <w:rFonts w:hAnsi="宋体"/>
          <w:bCs/>
          <w:kern w:val="0"/>
          <w:sz w:val="22"/>
          <w:szCs w:val="22"/>
        </w:rPr>
        <w:tab/>
      </w:r>
      <w:r>
        <w:rPr>
          <w:rFonts w:hAnsi="宋体"/>
          <w:bCs/>
          <w:kern w:val="0"/>
          <w:sz w:val="22"/>
          <w:szCs w:val="22"/>
        </w:rPr>
        <w:t xml:space="preserve">      D.140</w:t>
      </w:r>
      <w:r>
        <w:rPr>
          <w:rFonts w:hint="eastAsia" w:hAnsi="宋体"/>
          <w:bCs/>
          <w:kern w:val="0"/>
          <w:sz w:val="22"/>
          <w:szCs w:val="22"/>
        </w:rPr>
        <w:t>°</w:t>
      </w:r>
    </w:p>
    <w:p>
      <w:pPr>
        <w:widowControl/>
        <w:spacing w:line="312" w:lineRule="auto"/>
        <w:jc w:val="left"/>
        <w:rPr>
          <w:rFonts w:hAnsi="宋体"/>
          <w:kern w:val="0"/>
          <w:sz w:val="22"/>
          <w:szCs w:val="22"/>
        </w:rPr>
      </w:pPr>
      <w:r>
        <w:rPr>
          <w:rFonts w:hAnsi="宋体"/>
          <w:bCs/>
          <w:kern w:val="0"/>
          <w:sz w:val="22"/>
          <w:szCs w:val="22"/>
        </w:rPr>
        <w:t>3</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黔西南州中考】</w:t>
      </w:r>
      <w:r>
        <w:rPr>
          <w:rFonts w:hint="eastAsia" w:hAnsi="宋体"/>
          <w:bCs/>
          <w:kern w:val="0"/>
          <w:sz w:val="22"/>
          <w:szCs w:val="22"/>
        </w:rPr>
        <w:t>如图是一个正方体的展开图</w:t>
      </w:r>
      <w:r>
        <w:rPr>
          <w:rFonts w:hAnsi="宋体"/>
          <w:bCs/>
          <w:kern w:val="0"/>
          <w:sz w:val="22"/>
          <w:szCs w:val="22"/>
        </w:rPr>
        <w:t>,</w:t>
      </w:r>
      <w:r>
        <w:rPr>
          <w:rFonts w:hint="eastAsia" w:hAnsi="宋体"/>
          <w:bCs/>
          <w:kern w:val="0"/>
          <w:sz w:val="22"/>
          <w:szCs w:val="22"/>
        </w:rPr>
        <w:t>把它折叠成正方体后</w:t>
      </w:r>
      <w:r>
        <w:rPr>
          <w:rFonts w:hAnsi="宋体"/>
          <w:bCs/>
          <w:kern w:val="0"/>
          <w:sz w:val="22"/>
          <w:szCs w:val="22"/>
        </w:rPr>
        <w:t>,</w:t>
      </w:r>
      <w:r>
        <w:rPr>
          <w:rFonts w:hint="eastAsia" w:hAnsi="宋体"/>
          <w:bCs/>
          <w:kern w:val="0"/>
          <w:sz w:val="22"/>
          <w:szCs w:val="22"/>
        </w:rPr>
        <w:t>有</w:t>
      </w:r>
      <w:r>
        <w:rPr>
          <w:rFonts w:hAnsi="宋体"/>
          <w:bCs/>
          <w:kern w:val="0"/>
          <w:sz w:val="22"/>
          <w:szCs w:val="22"/>
        </w:rPr>
        <w:t>“</w:t>
      </w:r>
      <w:r>
        <w:rPr>
          <w:rFonts w:hint="eastAsia" w:hAnsi="宋体"/>
          <w:bCs/>
          <w:kern w:val="0"/>
          <w:sz w:val="22"/>
          <w:szCs w:val="22"/>
        </w:rPr>
        <w:t>学</w:t>
      </w:r>
      <w:r>
        <w:rPr>
          <w:rFonts w:hAnsi="宋体"/>
          <w:bCs/>
          <w:kern w:val="0"/>
          <w:sz w:val="22"/>
          <w:szCs w:val="22"/>
        </w:rPr>
        <w:t>”</w:t>
      </w:r>
      <w:r>
        <w:rPr>
          <w:rFonts w:hint="eastAsia" w:hAnsi="宋体"/>
          <w:bCs/>
          <w:kern w:val="0"/>
          <w:sz w:val="22"/>
          <w:szCs w:val="22"/>
        </w:rPr>
        <w:t>字一面的相对面上的字是</w:t>
      </w:r>
      <w:r>
        <w:rPr>
          <w:rFonts w:hAnsi="宋体"/>
          <w:bCs/>
          <w:kern w:val="0"/>
          <w:sz w:val="22"/>
          <w:szCs w:val="22"/>
        </w:rPr>
        <w:t xml:space="preserve">(    </w:t>
      </w:r>
      <w:r>
        <w:rPr>
          <w:rFonts w:hint="eastAsia" w:hAnsi="宋体"/>
          <w:bCs/>
          <w:color w:val="FF0000"/>
          <w:kern w:val="0"/>
          <w:sz w:val="22"/>
          <w:szCs w:val="22"/>
        </w:rPr>
        <w:t>D</w:t>
      </w:r>
      <w:r>
        <w:rPr>
          <w:rFonts w:hAnsi="宋体"/>
          <w:bCs/>
          <w:kern w:val="0"/>
          <w:sz w:val="22"/>
          <w:szCs w:val="22"/>
        </w:rPr>
        <w:t xml:space="preserve">    )</w:t>
      </w:r>
    </w:p>
    <w:p>
      <w:pPr>
        <w:widowControl/>
        <w:spacing w:line="312" w:lineRule="auto"/>
        <w:jc w:val="left"/>
        <w:rPr>
          <w:rFonts w:hAnsi="宋体"/>
          <w:kern w:val="0"/>
          <w:sz w:val="22"/>
          <w:szCs w:val="22"/>
        </w:rPr>
      </w:pPr>
      <w:r>
        <w:drawing>
          <wp:inline distT="0" distB="0" distL="0" distR="0">
            <wp:extent cx="1710690" cy="1136015"/>
            <wp:effectExtent l="0" t="0" r="3810" b="6985"/>
            <wp:docPr id="21" name="image617.jpeg"/>
            <wp:cNvGraphicFramePr/>
            <a:graphic xmlns:a="http://schemas.openxmlformats.org/drawingml/2006/main">
              <a:graphicData uri="http://schemas.openxmlformats.org/drawingml/2006/picture">
                <pic:pic xmlns:pic="http://schemas.openxmlformats.org/drawingml/2006/picture">
                  <pic:nvPicPr>
                    <pic:cNvPr id="21" name="image617.jpeg"/>
                    <pic:cNvPicPr/>
                  </pic:nvPicPr>
                  <pic:blipFill>
                    <a:blip r:embed="rId9"/>
                    <a:stretch>
                      <a:fillRect/>
                    </a:stretch>
                  </pic:blipFill>
                  <pic:spPr>
                    <a:xfrm>
                      <a:off x="0" y="0"/>
                      <a:ext cx="1725128" cy="1145428"/>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A.</w:t>
      </w:r>
      <w:r>
        <w:rPr>
          <w:rFonts w:hint="eastAsia" w:hAnsi="宋体"/>
          <w:bCs/>
          <w:kern w:val="0"/>
          <w:sz w:val="22"/>
          <w:szCs w:val="22"/>
        </w:rPr>
        <w:t>雷</w:t>
      </w:r>
      <w:r>
        <w:rPr>
          <w:rFonts w:hAnsi="宋体"/>
          <w:bCs/>
          <w:kern w:val="0"/>
          <w:sz w:val="22"/>
          <w:szCs w:val="22"/>
        </w:rPr>
        <w:tab/>
      </w:r>
      <w:r>
        <w:rPr>
          <w:rFonts w:hAnsi="宋体"/>
          <w:bCs/>
          <w:kern w:val="0"/>
          <w:sz w:val="22"/>
          <w:szCs w:val="22"/>
        </w:rPr>
        <w:t xml:space="preserve">           B.</w:t>
      </w:r>
      <w:r>
        <w:rPr>
          <w:rFonts w:hint="eastAsia" w:hAnsi="宋体"/>
          <w:bCs/>
          <w:kern w:val="0"/>
          <w:sz w:val="22"/>
          <w:szCs w:val="22"/>
        </w:rPr>
        <w:t>锋</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w:t>
      </w:r>
      <w:r>
        <w:rPr>
          <w:rFonts w:hint="eastAsia" w:hAnsi="宋体"/>
          <w:bCs/>
          <w:kern w:val="0"/>
          <w:sz w:val="22"/>
          <w:szCs w:val="22"/>
        </w:rPr>
        <w:t>精</w:t>
      </w:r>
      <w:r>
        <w:rPr>
          <w:rFonts w:hAnsi="宋体"/>
          <w:bCs/>
          <w:kern w:val="0"/>
          <w:sz w:val="22"/>
          <w:szCs w:val="22"/>
        </w:rPr>
        <w:tab/>
      </w:r>
      <w:r>
        <w:rPr>
          <w:rFonts w:hAnsi="宋体"/>
          <w:bCs/>
          <w:kern w:val="0"/>
          <w:sz w:val="22"/>
          <w:szCs w:val="22"/>
        </w:rPr>
        <w:t xml:space="preserve">           D.</w:t>
      </w:r>
      <w:r>
        <w:rPr>
          <w:rFonts w:hint="eastAsia" w:hAnsi="宋体"/>
          <w:bCs/>
          <w:kern w:val="0"/>
          <w:sz w:val="22"/>
          <w:szCs w:val="22"/>
        </w:rPr>
        <w:t>神</w:t>
      </w:r>
    </w:p>
    <w:p>
      <w:pPr>
        <w:widowControl/>
        <w:spacing w:line="312" w:lineRule="auto"/>
        <w:jc w:val="left"/>
        <w:rPr>
          <w:rFonts w:hAnsi="宋体"/>
          <w:kern w:val="0"/>
          <w:sz w:val="22"/>
          <w:szCs w:val="22"/>
        </w:rPr>
      </w:pPr>
      <w:r>
        <w:rPr>
          <w:rFonts w:hAnsi="宋体"/>
          <w:kern w:val="0"/>
          <w:sz w:val="22"/>
          <w:szCs w:val="22"/>
        </w:rPr>
        <w:t>4</w:t>
      </w:r>
      <w:r>
        <w:rPr>
          <w:i/>
          <w:kern w:val="0"/>
          <w:sz w:val="22"/>
          <w:szCs w:val="22"/>
        </w:rPr>
        <w:t>.</w:t>
      </w:r>
      <w:r>
        <w:rPr>
          <w:rFonts w:hint="eastAsia" w:hAnsi="宋体"/>
          <w:color w:val="FF0000"/>
          <w:kern w:val="0"/>
          <w:sz w:val="22"/>
          <w:szCs w:val="22"/>
        </w:rPr>
        <w:t>【</w:t>
      </w:r>
      <w:r>
        <w:rPr>
          <w:rFonts w:hint="eastAsia" w:ascii="宋体" w:hAnsi="宋体"/>
          <w:color w:val="FF0000"/>
          <w:kern w:val="0"/>
          <w:sz w:val="22"/>
          <w:szCs w:val="22"/>
        </w:rPr>
        <w:t>江西</w:t>
      </w:r>
      <w:r>
        <w:rPr>
          <w:rFonts w:ascii="宋体" w:hAnsi="宋体"/>
          <w:color w:val="FF0000"/>
          <w:kern w:val="0"/>
          <w:sz w:val="22"/>
          <w:szCs w:val="22"/>
        </w:rPr>
        <w:t>中考</w:t>
      </w:r>
      <w:r>
        <w:rPr>
          <w:rFonts w:hint="eastAsia" w:hAnsi="宋体"/>
          <w:color w:val="FF0000"/>
          <w:kern w:val="0"/>
          <w:sz w:val="22"/>
          <w:szCs w:val="22"/>
        </w:rPr>
        <w:t>】</w:t>
      </w:r>
      <w:r>
        <w:rPr>
          <w:rFonts w:hAnsi="宋体"/>
          <w:kern w:val="0"/>
          <w:sz w:val="22"/>
          <w:szCs w:val="22"/>
        </w:rPr>
        <w:t>如图所示,正方体的展开图为(</w:t>
      </w:r>
      <w:r>
        <w:rPr>
          <w:rFonts w:hAnsi="宋体"/>
          <w:color w:val="FF00FF"/>
          <w:kern w:val="0"/>
          <w:sz w:val="22"/>
          <w:szCs w:val="22"/>
        </w:rPr>
        <w:t xml:space="preserve">   </w:t>
      </w:r>
      <w:r>
        <w:rPr>
          <w:rFonts w:hAnsi="宋体"/>
          <w:color w:val="FF0000"/>
          <w:kern w:val="0"/>
          <w:sz w:val="22"/>
          <w:szCs w:val="22"/>
        </w:rPr>
        <w:t>A</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962660" cy="914400"/>
            <wp:effectExtent l="0" t="0" r="8890" b="0"/>
            <wp:docPr id="22" name="image6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85.jpeg"/>
                    <pic:cNvPicPr>
                      <a:picLocks noChangeAspect="1"/>
                    </pic:cNvPicPr>
                  </pic:nvPicPr>
                  <pic:blipFill>
                    <a:blip r:embed="rId10" cstate="print"/>
                    <a:stretch>
                      <a:fillRect/>
                    </a:stretch>
                  </pic:blipFill>
                  <pic:spPr>
                    <a:xfrm>
                      <a:off x="0" y="0"/>
                      <a:ext cx="974568" cy="925839"/>
                    </a:xfrm>
                    <a:prstGeom prst="rect">
                      <a:avLst/>
                    </a:prstGeom>
                  </pic:spPr>
                </pic:pic>
              </a:graphicData>
            </a:graphic>
          </wp:inline>
        </w:drawing>
      </w:r>
    </w:p>
    <w:p>
      <w:pPr>
        <w:widowControl/>
        <w:spacing w:line="312" w:lineRule="auto"/>
        <w:jc w:val="center"/>
        <w:rPr>
          <w:rFonts w:hAnsi="宋体"/>
          <w:kern w:val="0"/>
          <w:sz w:val="22"/>
          <w:szCs w:val="22"/>
        </w:rPr>
      </w:pPr>
      <w:r>
        <w:rPr>
          <w:rFonts w:hAnsi="宋体"/>
          <w:kern w:val="0"/>
          <w:sz w:val="22"/>
          <w:szCs w:val="22"/>
        </w:rPr>
        <w:drawing>
          <wp:inline distT="0" distB="0" distL="0" distR="0">
            <wp:extent cx="2195830" cy="1799590"/>
            <wp:effectExtent l="0" t="0" r="0" b="0"/>
            <wp:docPr id="23" name="image6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686.jpeg"/>
                    <pic:cNvPicPr>
                      <a:picLocks noChangeAspect="1"/>
                    </pic:cNvPicPr>
                  </pic:nvPicPr>
                  <pic:blipFill>
                    <a:blip r:embed="rId11" cstate="print"/>
                    <a:stretch>
                      <a:fillRect/>
                    </a:stretch>
                  </pic:blipFill>
                  <pic:spPr>
                    <a:xfrm>
                      <a:off x="0" y="0"/>
                      <a:ext cx="2196000" cy="1800000"/>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5</w:t>
      </w:r>
      <w:r>
        <w:rPr>
          <w:rFonts w:hAnsi="宋体"/>
          <w:bCs/>
          <w:i/>
          <w:iCs/>
          <w:kern w:val="0"/>
          <w:sz w:val="22"/>
          <w:szCs w:val="22"/>
        </w:rPr>
        <w:t>.</w:t>
      </w:r>
      <w:r>
        <w:rPr>
          <w:rFonts w:hint="eastAsia" w:hAnsi="宋体"/>
          <w:bCs/>
          <w:i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巴中中考】</w:t>
      </w:r>
      <w:r>
        <w:rPr>
          <w:rFonts w:hint="eastAsia" w:hAnsi="宋体"/>
          <w:bCs/>
          <w:kern w:val="0"/>
          <w:sz w:val="22"/>
          <w:szCs w:val="22"/>
        </w:rPr>
        <w:t>某立体图形的表面展开图如图所示</w:t>
      </w:r>
      <w:r>
        <w:rPr>
          <w:rFonts w:hAnsi="宋体"/>
          <w:bCs/>
          <w:kern w:val="0"/>
          <w:sz w:val="22"/>
          <w:szCs w:val="22"/>
        </w:rPr>
        <w:t>,</w:t>
      </w:r>
      <w:r>
        <w:rPr>
          <w:rFonts w:hint="eastAsia" w:hAnsi="宋体"/>
          <w:bCs/>
          <w:kern w:val="0"/>
          <w:sz w:val="22"/>
          <w:szCs w:val="22"/>
        </w:rPr>
        <w:t>则这个立体图形是</w:t>
      </w:r>
      <w:r>
        <w:rPr>
          <w:rFonts w:hAnsi="宋体"/>
          <w:bCs/>
          <w:kern w:val="0"/>
          <w:sz w:val="22"/>
          <w:szCs w:val="22"/>
        </w:rPr>
        <w:t xml:space="preserve">(    </w:t>
      </w:r>
      <w:r>
        <w:rPr>
          <w:rFonts w:hint="eastAsia" w:hAnsi="宋体"/>
          <w:bCs/>
          <w:color w:val="FF0000"/>
          <w:kern w:val="0"/>
          <w:sz w:val="22"/>
          <w:szCs w:val="22"/>
        </w:rPr>
        <w:t>A</w:t>
      </w:r>
      <w:r>
        <w:rPr>
          <w:rFonts w:hAnsi="宋体"/>
          <w:bCs/>
          <w:kern w:val="0"/>
          <w:sz w:val="22"/>
          <w:szCs w:val="22"/>
        </w:rPr>
        <w:t xml:space="preserve">    )</w:t>
      </w:r>
    </w:p>
    <w:p>
      <w:pPr>
        <w:widowControl/>
        <w:spacing w:line="312" w:lineRule="auto"/>
        <w:jc w:val="center"/>
        <w:rPr>
          <w:rFonts w:hAnsi="宋体"/>
          <w:kern w:val="0"/>
          <w:sz w:val="22"/>
          <w:szCs w:val="22"/>
        </w:rPr>
      </w:pPr>
      <w:r>
        <w:drawing>
          <wp:inline distT="0" distB="0" distL="0" distR="0">
            <wp:extent cx="3719830" cy="2050415"/>
            <wp:effectExtent l="0" t="0" r="0" b="6985"/>
            <wp:docPr id="24" name="image618.jpeg"/>
            <wp:cNvGraphicFramePr/>
            <a:graphic xmlns:a="http://schemas.openxmlformats.org/drawingml/2006/main">
              <a:graphicData uri="http://schemas.openxmlformats.org/drawingml/2006/picture">
                <pic:pic xmlns:pic="http://schemas.openxmlformats.org/drawingml/2006/picture">
                  <pic:nvPicPr>
                    <pic:cNvPr id="24" name="image618.jpeg"/>
                    <pic:cNvPicPr/>
                  </pic:nvPicPr>
                  <pic:blipFill>
                    <a:blip r:embed="rId12"/>
                    <a:stretch>
                      <a:fillRect/>
                    </a:stretch>
                  </pic:blipFill>
                  <pic:spPr>
                    <a:xfrm>
                      <a:off x="0" y="0"/>
                      <a:ext cx="3725911" cy="2053761"/>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6</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泰州中考】</w:t>
      </w:r>
      <w:r>
        <w:rPr>
          <w:rFonts w:hint="eastAsia" w:hAnsi="宋体"/>
          <w:bCs/>
          <w:kern w:val="0"/>
          <w:sz w:val="22"/>
          <w:szCs w:val="22"/>
        </w:rPr>
        <w:t>互不重合的</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int="eastAsia" w:hAnsi="宋体"/>
          <w:bCs/>
          <w:kern w:val="0"/>
          <w:sz w:val="22"/>
          <w:szCs w:val="22"/>
        </w:rPr>
        <w:t>三点在同一条直线上</w:t>
      </w:r>
      <w:r>
        <w:rPr>
          <w:rFonts w:hAnsi="宋体"/>
          <w:bCs/>
          <w:kern w:val="0"/>
          <w:sz w:val="22"/>
          <w:szCs w:val="22"/>
        </w:rPr>
        <w:t>,</w:t>
      </w:r>
      <w:r>
        <w:rPr>
          <w:rFonts w:hint="eastAsia" w:hAnsi="宋体"/>
          <w:bCs/>
          <w:kern w:val="0"/>
          <w:sz w:val="22"/>
          <w:szCs w:val="22"/>
        </w:rPr>
        <w:t>若</w:t>
      </w:r>
      <w:r>
        <w:rPr>
          <w:rFonts w:hAnsi="宋体"/>
          <w:bCs/>
          <w:i/>
          <w:iCs/>
          <w:kern w:val="0"/>
          <w:sz w:val="22"/>
          <w:szCs w:val="22"/>
        </w:rPr>
        <w:t>AC</w:t>
      </w:r>
      <w:r>
        <w:rPr>
          <w:rFonts w:hint="eastAsia" w:hAnsi="宋体"/>
          <w:bCs/>
          <w:kern w:val="0"/>
          <w:sz w:val="22"/>
          <w:szCs w:val="22"/>
        </w:rPr>
        <w:t>＝</w:t>
      </w:r>
      <w:r>
        <w:rPr>
          <w:rFonts w:hAnsi="宋体"/>
          <w:bCs/>
          <w:kern w:val="0"/>
          <w:sz w:val="22"/>
          <w:szCs w:val="22"/>
        </w:rPr>
        <w:t>2</w:t>
      </w:r>
      <w:r>
        <w:rPr>
          <w:rFonts w:hAnsi="宋体"/>
          <w:bCs/>
          <w:i/>
          <w:iCs/>
          <w:kern w:val="0"/>
          <w:sz w:val="22"/>
          <w:szCs w:val="22"/>
        </w:rPr>
        <w:t>a</w:t>
      </w:r>
      <w:r>
        <w:rPr>
          <w:rFonts w:hint="eastAsia" w:hAnsi="宋体"/>
          <w:bCs/>
          <w:kern w:val="0"/>
          <w:sz w:val="22"/>
          <w:szCs w:val="22"/>
        </w:rPr>
        <w:t>＋</w:t>
      </w:r>
      <w:r>
        <w:rPr>
          <w:rFonts w:hAnsi="宋体"/>
          <w:bCs/>
          <w:kern w:val="0"/>
          <w:sz w:val="22"/>
          <w:szCs w:val="22"/>
        </w:rPr>
        <w:t>1,</w:t>
      </w:r>
      <w:r>
        <w:rPr>
          <w:rFonts w:hAnsi="宋体"/>
          <w:bCs/>
          <w:i/>
          <w:iCs/>
          <w:kern w:val="0"/>
          <w:sz w:val="22"/>
          <w:szCs w:val="22"/>
        </w:rPr>
        <w:t>BC</w:t>
      </w:r>
      <w:r>
        <w:rPr>
          <w:rFonts w:hint="eastAsia" w:hAnsi="宋体"/>
          <w:bCs/>
          <w:kern w:val="0"/>
          <w:sz w:val="22"/>
          <w:szCs w:val="22"/>
        </w:rPr>
        <w:t>＝</w:t>
      </w:r>
      <w:r>
        <w:rPr>
          <w:rFonts w:hAnsi="宋体"/>
          <w:bCs/>
          <w:i/>
          <w:iCs/>
          <w:kern w:val="0"/>
          <w:sz w:val="22"/>
          <w:szCs w:val="22"/>
        </w:rPr>
        <w:t>a</w:t>
      </w:r>
      <w:r>
        <w:rPr>
          <w:rFonts w:hint="eastAsia" w:hAnsi="宋体"/>
          <w:bCs/>
          <w:kern w:val="0"/>
          <w:sz w:val="22"/>
          <w:szCs w:val="22"/>
        </w:rPr>
        <w:t>＋</w:t>
      </w:r>
      <w:r>
        <w:rPr>
          <w:rFonts w:hAnsi="宋体"/>
          <w:bCs/>
          <w:kern w:val="0"/>
          <w:sz w:val="22"/>
          <w:szCs w:val="22"/>
        </w:rPr>
        <w:t>4,</w:t>
      </w:r>
      <w:r>
        <w:rPr>
          <w:rFonts w:hAnsi="宋体"/>
          <w:bCs/>
          <w:i/>
          <w:iCs/>
          <w:kern w:val="0"/>
          <w:sz w:val="22"/>
          <w:szCs w:val="22"/>
        </w:rPr>
        <w:t>AB</w:t>
      </w:r>
      <w:r>
        <w:rPr>
          <w:rFonts w:hint="eastAsia" w:hAnsi="宋体"/>
          <w:bCs/>
          <w:kern w:val="0"/>
          <w:sz w:val="22"/>
          <w:szCs w:val="22"/>
        </w:rPr>
        <w:t>＝</w:t>
      </w:r>
      <w:r>
        <w:rPr>
          <w:rFonts w:hAnsi="宋体"/>
          <w:bCs/>
          <w:kern w:val="0"/>
          <w:sz w:val="22"/>
          <w:szCs w:val="22"/>
        </w:rPr>
        <w:t>3</w:t>
      </w:r>
      <w:r>
        <w:rPr>
          <w:rFonts w:hAnsi="宋体"/>
          <w:bCs/>
          <w:i/>
          <w:iCs/>
          <w:kern w:val="0"/>
          <w:sz w:val="22"/>
          <w:szCs w:val="22"/>
        </w:rPr>
        <w:t>a</w:t>
      </w:r>
      <w:r>
        <w:rPr>
          <w:rFonts w:hAnsi="宋体"/>
          <w:bCs/>
          <w:kern w:val="0"/>
          <w:sz w:val="22"/>
          <w:szCs w:val="22"/>
        </w:rPr>
        <w:t>,</w:t>
      </w:r>
      <w:r>
        <w:rPr>
          <w:rFonts w:hint="eastAsia" w:hAnsi="宋体"/>
          <w:bCs/>
          <w:kern w:val="0"/>
          <w:sz w:val="22"/>
          <w:szCs w:val="22"/>
        </w:rPr>
        <w:t>则这三点的位置关系是</w:t>
      </w:r>
      <w:r>
        <w:rPr>
          <w:rFonts w:hAnsi="宋体"/>
          <w:bCs/>
          <w:kern w:val="0"/>
          <w:sz w:val="22"/>
          <w:szCs w:val="22"/>
        </w:rPr>
        <w:t xml:space="preserve">(   </w:t>
      </w:r>
      <w:r>
        <w:rPr>
          <w:rFonts w:hint="eastAsia" w:hAnsi="宋体"/>
          <w:bCs/>
          <w:color w:val="FF0000"/>
          <w:kern w:val="0"/>
          <w:sz w:val="22"/>
          <w:szCs w:val="22"/>
        </w:rPr>
        <w:t>A</w:t>
      </w:r>
      <w:r>
        <w:rPr>
          <w:rFonts w:hAnsi="宋体"/>
          <w:bCs/>
          <w:kern w:val="0"/>
          <w:sz w:val="22"/>
          <w:szCs w:val="22"/>
        </w:rPr>
        <w:t xml:space="preserve">   )</w:t>
      </w:r>
    </w:p>
    <w:p>
      <w:pPr>
        <w:widowControl/>
        <w:spacing w:line="312" w:lineRule="auto"/>
        <w:jc w:val="left"/>
        <w:rPr>
          <w:rFonts w:hAnsi="宋体"/>
          <w:kern w:val="0"/>
          <w:sz w:val="22"/>
          <w:szCs w:val="22"/>
        </w:rPr>
      </w:pPr>
      <w:r>
        <w:rPr>
          <w:rFonts w:hAnsi="宋体"/>
          <w:bCs/>
          <w:kern w:val="0"/>
          <w:sz w:val="22"/>
          <w:szCs w:val="22"/>
        </w:rPr>
        <w:t>A.</w:t>
      </w:r>
      <w:r>
        <w:rPr>
          <w:rFonts w:hint="eastAsia" w:hAnsi="宋体"/>
          <w:bCs/>
          <w:kern w:val="0"/>
          <w:sz w:val="22"/>
          <w:szCs w:val="22"/>
        </w:rPr>
        <w:t>点</w:t>
      </w:r>
      <w:r>
        <w:rPr>
          <w:rFonts w:hAnsi="宋体"/>
          <w:bCs/>
          <w:i/>
          <w:iCs/>
          <w:kern w:val="0"/>
          <w:sz w:val="22"/>
          <w:szCs w:val="22"/>
        </w:rPr>
        <w:t>A</w:t>
      </w:r>
      <w:r>
        <w:rPr>
          <w:rFonts w:hint="eastAsia" w:hAnsi="宋体"/>
          <w:bCs/>
          <w:kern w:val="0"/>
          <w:sz w:val="22"/>
          <w:szCs w:val="22"/>
        </w:rPr>
        <w:t>在</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int="eastAsia" w:hAnsi="宋体"/>
          <w:bCs/>
          <w:kern w:val="0"/>
          <w:sz w:val="22"/>
          <w:szCs w:val="22"/>
        </w:rPr>
        <w:t>两点之间</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B.</w:t>
      </w:r>
      <w:r>
        <w:rPr>
          <w:rFonts w:hint="eastAsia" w:hAnsi="宋体"/>
          <w:bCs/>
          <w:kern w:val="0"/>
          <w:sz w:val="22"/>
          <w:szCs w:val="22"/>
        </w:rPr>
        <w:t>点</w:t>
      </w:r>
      <w:r>
        <w:rPr>
          <w:rFonts w:hAnsi="宋体"/>
          <w:bCs/>
          <w:i/>
          <w:iCs/>
          <w:kern w:val="0"/>
          <w:sz w:val="22"/>
          <w:szCs w:val="22"/>
        </w:rPr>
        <w:t>B</w:t>
      </w:r>
      <w:r>
        <w:rPr>
          <w:rFonts w:hint="eastAsia" w:hAnsi="宋体"/>
          <w:bCs/>
          <w:kern w:val="0"/>
          <w:sz w:val="22"/>
          <w:szCs w:val="22"/>
        </w:rPr>
        <w:t>在</w:t>
      </w:r>
      <w:r>
        <w:rPr>
          <w:rFonts w:hAnsi="宋体"/>
          <w:bCs/>
          <w:i/>
          <w:iCs/>
          <w:kern w:val="0"/>
          <w:sz w:val="22"/>
          <w:szCs w:val="22"/>
        </w:rPr>
        <w:t>A</w:t>
      </w:r>
      <w:r>
        <w:rPr>
          <w:rFonts w:hAnsi="宋体"/>
          <w:bCs/>
          <w:kern w:val="0"/>
          <w:sz w:val="22"/>
          <w:szCs w:val="22"/>
        </w:rPr>
        <w:t>,</w:t>
      </w:r>
      <w:r>
        <w:rPr>
          <w:rFonts w:hAnsi="宋体"/>
          <w:bCs/>
          <w:i/>
          <w:iCs/>
          <w:kern w:val="0"/>
          <w:sz w:val="22"/>
          <w:szCs w:val="22"/>
        </w:rPr>
        <w:t>C</w:t>
      </w:r>
      <w:r>
        <w:rPr>
          <w:rFonts w:hint="eastAsia" w:hAnsi="宋体"/>
          <w:bCs/>
          <w:kern w:val="0"/>
          <w:sz w:val="22"/>
          <w:szCs w:val="22"/>
        </w:rPr>
        <w:t>两点之间</w:t>
      </w:r>
    </w:p>
    <w:p>
      <w:pPr>
        <w:widowControl/>
        <w:spacing w:line="312" w:lineRule="auto"/>
        <w:jc w:val="left"/>
        <w:rPr>
          <w:rFonts w:hAnsi="宋体"/>
          <w:kern w:val="0"/>
          <w:sz w:val="22"/>
          <w:szCs w:val="22"/>
        </w:rPr>
      </w:pPr>
      <w:r>
        <w:rPr>
          <w:rFonts w:hAnsi="宋体"/>
          <w:bCs/>
          <w:kern w:val="0"/>
          <w:sz w:val="22"/>
          <w:szCs w:val="22"/>
        </w:rPr>
        <w:t>C.</w:t>
      </w:r>
      <w:r>
        <w:rPr>
          <w:rFonts w:hint="eastAsia" w:hAnsi="宋体"/>
          <w:bCs/>
          <w:kern w:val="0"/>
          <w:sz w:val="22"/>
          <w:szCs w:val="22"/>
        </w:rPr>
        <w:t>点</w:t>
      </w:r>
      <w:r>
        <w:rPr>
          <w:rFonts w:hAnsi="宋体"/>
          <w:bCs/>
          <w:i/>
          <w:iCs/>
          <w:kern w:val="0"/>
          <w:sz w:val="22"/>
          <w:szCs w:val="22"/>
        </w:rPr>
        <w:t>C</w:t>
      </w:r>
      <w:r>
        <w:rPr>
          <w:rFonts w:hint="eastAsia" w:hAnsi="宋体"/>
          <w:bCs/>
          <w:kern w:val="0"/>
          <w:sz w:val="22"/>
          <w:szCs w:val="22"/>
        </w:rPr>
        <w:t>在</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int="eastAsia" w:hAnsi="宋体"/>
          <w:bCs/>
          <w:kern w:val="0"/>
          <w:sz w:val="22"/>
          <w:szCs w:val="22"/>
        </w:rPr>
        <w:t>两点之间</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D.</w:t>
      </w:r>
      <w:r>
        <w:rPr>
          <w:rFonts w:hint="eastAsia" w:hAnsi="宋体"/>
          <w:bCs/>
          <w:kern w:val="0"/>
          <w:sz w:val="22"/>
          <w:szCs w:val="22"/>
        </w:rPr>
        <w:t>无法确定</w:t>
      </w:r>
    </w:p>
    <w:p>
      <w:pPr>
        <w:widowControl/>
        <w:spacing w:line="312" w:lineRule="auto"/>
        <w:jc w:val="left"/>
        <w:rPr>
          <w:rFonts w:hAnsi="宋体"/>
          <w:kern w:val="0"/>
          <w:sz w:val="22"/>
          <w:szCs w:val="22"/>
        </w:rPr>
      </w:pPr>
      <w:r>
        <w:rPr>
          <w:rFonts w:hAnsi="宋体"/>
          <w:bCs/>
          <w:kern w:val="0"/>
          <w:sz w:val="22"/>
          <w:szCs w:val="22"/>
        </w:rPr>
        <w:t>7</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包头中考】</w:t>
      </w:r>
      <w:r>
        <w:rPr>
          <w:rFonts w:hint="eastAsia" w:hAnsi="宋体"/>
          <w:bCs/>
          <w:kern w:val="0"/>
          <w:sz w:val="22"/>
          <w:szCs w:val="22"/>
        </w:rPr>
        <w:t>已知线段</w:t>
      </w:r>
      <w:r>
        <w:rPr>
          <w:rFonts w:hAnsi="宋体"/>
          <w:bCs/>
          <w:i/>
          <w:iCs/>
          <w:kern w:val="0"/>
          <w:sz w:val="22"/>
          <w:szCs w:val="22"/>
        </w:rPr>
        <w:t>AB</w:t>
      </w:r>
      <w:r>
        <w:rPr>
          <w:rFonts w:hint="eastAsia" w:hAnsi="宋体"/>
          <w:bCs/>
          <w:kern w:val="0"/>
          <w:sz w:val="22"/>
          <w:szCs w:val="22"/>
        </w:rPr>
        <w:t>＝</w:t>
      </w:r>
      <w:r>
        <w:rPr>
          <w:rFonts w:hAnsi="宋体"/>
          <w:bCs/>
          <w:kern w:val="0"/>
          <w:sz w:val="22"/>
          <w:szCs w:val="22"/>
        </w:rPr>
        <w:t>4,</w:t>
      </w:r>
      <w:r>
        <w:rPr>
          <w:rFonts w:hint="eastAsia" w:hAnsi="宋体"/>
          <w:bCs/>
          <w:kern w:val="0"/>
          <w:sz w:val="22"/>
          <w:szCs w:val="22"/>
        </w:rPr>
        <w:t>在直线</w:t>
      </w:r>
      <w:r>
        <w:rPr>
          <w:rFonts w:hAnsi="宋体"/>
          <w:bCs/>
          <w:i/>
          <w:iCs/>
          <w:kern w:val="0"/>
          <w:sz w:val="22"/>
          <w:szCs w:val="22"/>
        </w:rPr>
        <w:t>AB</w:t>
      </w:r>
      <w:r>
        <w:rPr>
          <w:rFonts w:hint="eastAsia" w:hAnsi="宋体"/>
          <w:bCs/>
          <w:kern w:val="0"/>
          <w:sz w:val="22"/>
          <w:szCs w:val="22"/>
        </w:rPr>
        <w:t>上作线段</w:t>
      </w:r>
      <w:r>
        <w:rPr>
          <w:rFonts w:hAnsi="宋体"/>
          <w:bCs/>
          <w:i/>
          <w:iCs/>
          <w:kern w:val="0"/>
          <w:sz w:val="22"/>
          <w:szCs w:val="22"/>
        </w:rPr>
        <w:t>BC</w:t>
      </w:r>
      <w:r>
        <w:rPr>
          <w:rFonts w:hAnsi="宋体"/>
          <w:bCs/>
          <w:kern w:val="0"/>
          <w:sz w:val="22"/>
          <w:szCs w:val="22"/>
        </w:rPr>
        <w:t>,</w:t>
      </w:r>
      <w:r>
        <w:rPr>
          <w:rFonts w:hint="eastAsia" w:hAnsi="宋体"/>
          <w:bCs/>
          <w:kern w:val="0"/>
          <w:sz w:val="22"/>
          <w:szCs w:val="22"/>
        </w:rPr>
        <w:t>使得</w:t>
      </w:r>
      <w:r>
        <w:rPr>
          <w:rFonts w:hAnsi="宋体"/>
          <w:bCs/>
          <w:i/>
          <w:iCs/>
          <w:kern w:val="0"/>
          <w:sz w:val="22"/>
          <w:szCs w:val="22"/>
        </w:rPr>
        <w:t>BC</w:t>
      </w:r>
      <w:r>
        <w:rPr>
          <w:rFonts w:hint="eastAsia" w:hAnsi="宋体"/>
          <w:bCs/>
          <w:kern w:val="0"/>
          <w:sz w:val="22"/>
          <w:szCs w:val="22"/>
        </w:rPr>
        <w:t>＝</w:t>
      </w:r>
      <w:r>
        <w:rPr>
          <w:rFonts w:hAnsi="宋体"/>
          <w:bCs/>
          <w:kern w:val="0"/>
          <w:sz w:val="22"/>
          <w:szCs w:val="22"/>
        </w:rPr>
        <w:t>2</w:t>
      </w:r>
      <w:r>
        <w:rPr>
          <w:rFonts w:hAnsi="宋体"/>
          <w:bCs/>
          <w:i/>
          <w:iCs/>
          <w:kern w:val="0"/>
          <w:sz w:val="22"/>
          <w:szCs w:val="22"/>
        </w:rPr>
        <w:t>.</w:t>
      </w:r>
      <w:r>
        <w:rPr>
          <w:rFonts w:hint="eastAsia" w:hAnsi="宋体"/>
          <w:bCs/>
          <w:kern w:val="0"/>
          <w:sz w:val="22"/>
          <w:szCs w:val="22"/>
        </w:rPr>
        <w:t>若</w:t>
      </w:r>
      <w:r>
        <w:rPr>
          <w:rFonts w:hAnsi="宋体"/>
          <w:bCs/>
          <w:i/>
          <w:iCs/>
          <w:kern w:val="0"/>
          <w:sz w:val="22"/>
          <w:szCs w:val="22"/>
        </w:rPr>
        <w:t>D</w:t>
      </w:r>
      <w:r>
        <w:rPr>
          <w:rFonts w:hint="eastAsia" w:hAnsi="宋体"/>
          <w:bCs/>
          <w:kern w:val="0"/>
          <w:sz w:val="22"/>
          <w:szCs w:val="22"/>
        </w:rPr>
        <w:t>是线段</w:t>
      </w:r>
      <w:r>
        <w:rPr>
          <w:rFonts w:hAnsi="宋体"/>
          <w:bCs/>
          <w:i/>
          <w:iCs/>
          <w:kern w:val="0"/>
          <w:sz w:val="22"/>
          <w:szCs w:val="22"/>
        </w:rPr>
        <w:t>AC</w:t>
      </w:r>
      <w:r>
        <w:rPr>
          <w:rFonts w:hint="eastAsia" w:hAnsi="宋体"/>
          <w:bCs/>
          <w:kern w:val="0"/>
          <w:sz w:val="22"/>
          <w:szCs w:val="22"/>
        </w:rPr>
        <w:t>的中点</w:t>
      </w:r>
      <w:r>
        <w:rPr>
          <w:rFonts w:hAnsi="宋体"/>
          <w:bCs/>
          <w:kern w:val="0"/>
          <w:sz w:val="22"/>
          <w:szCs w:val="22"/>
        </w:rPr>
        <w:t>,</w:t>
      </w:r>
      <w:r>
        <w:rPr>
          <w:rFonts w:hint="eastAsia" w:hAnsi="宋体"/>
          <w:bCs/>
          <w:kern w:val="0"/>
          <w:sz w:val="22"/>
          <w:szCs w:val="22"/>
        </w:rPr>
        <w:t>则线段</w:t>
      </w:r>
      <w:r>
        <w:rPr>
          <w:rFonts w:hAnsi="宋体"/>
          <w:bCs/>
          <w:i/>
          <w:iCs/>
          <w:kern w:val="0"/>
          <w:sz w:val="22"/>
          <w:szCs w:val="22"/>
        </w:rPr>
        <w:t>AD</w:t>
      </w:r>
      <w:r>
        <w:rPr>
          <w:rFonts w:hint="eastAsia" w:hAnsi="宋体"/>
          <w:bCs/>
          <w:kern w:val="0"/>
          <w:sz w:val="22"/>
          <w:szCs w:val="22"/>
        </w:rPr>
        <w:t>的长为</w:t>
      </w:r>
      <w:r>
        <w:rPr>
          <w:rFonts w:hAnsi="宋体"/>
          <w:bCs/>
          <w:kern w:val="0"/>
          <w:sz w:val="22"/>
          <w:szCs w:val="22"/>
        </w:rPr>
        <w:t xml:space="preserve">(    </w:t>
      </w:r>
      <w:r>
        <w:rPr>
          <w:rFonts w:hint="eastAsia" w:hAnsi="宋体"/>
          <w:bCs/>
          <w:color w:val="FF0000"/>
          <w:kern w:val="0"/>
          <w:sz w:val="22"/>
          <w:szCs w:val="22"/>
        </w:rPr>
        <w:t>C</w:t>
      </w:r>
      <w:r>
        <w:rPr>
          <w:rFonts w:hAnsi="宋体"/>
          <w:bCs/>
          <w:kern w:val="0"/>
          <w:sz w:val="22"/>
          <w:szCs w:val="22"/>
        </w:rPr>
        <w:t xml:space="preserve">    )</w:t>
      </w:r>
    </w:p>
    <w:p>
      <w:pPr>
        <w:widowControl/>
        <w:spacing w:line="312" w:lineRule="auto"/>
        <w:jc w:val="left"/>
        <w:rPr>
          <w:rFonts w:hAnsi="宋体"/>
          <w:kern w:val="0"/>
          <w:sz w:val="22"/>
          <w:szCs w:val="22"/>
        </w:rPr>
      </w:pPr>
      <w:r>
        <w:rPr>
          <w:rFonts w:hAnsi="宋体"/>
          <w:bCs/>
          <w:kern w:val="0"/>
          <w:sz w:val="22"/>
          <w:szCs w:val="22"/>
        </w:rPr>
        <w:t>A.1</w:t>
      </w:r>
      <w:r>
        <w:rPr>
          <w:rFonts w:hAnsi="宋体"/>
          <w:bCs/>
          <w:kern w:val="0"/>
          <w:sz w:val="22"/>
          <w:szCs w:val="22"/>
        </w:rPr>
        <w:tab/>
      </w:r>
      <w:r>
        <w:rPr>
          <w:rFonts w:hAnsi="宋体"/>
          <w:bCs/>
          <w:kern w:val="0"/>
          <w:sz w:val="22"/>
          <w:szCs w:val="22"/>
        </w:rPr>
        <w:t xml:space="preserve">           B.3</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C.1</w:t>
      </w:r>
      <w:r>
        <w:rPr>
          <w:rFonts w:hint="eastAsia" w:hAnsi="宋体"/>
          <w:bCs/>
          <w:kern w:val="0"/>
          <w:sz w:val="22"/>
          <w:szCs w:val="22"/>
        </w:rPr>
        <w:t>或</w:t>
      </w:r>
      <w:r>
        <w:rPr>
          <w:rFonts w:hAnsi="宋体"/>
          <w:bCs/>
          <w:kern w:val="0"/>
          <w:sz w:val="22"/>
          <w:szCs w:val="22"/>
        </w:rPr>
        <w:t>3</w:t>
      </w:r>
      <w:r>
        <w:rPr>
          <w:rFonts w:hAnsi="宋体"/>
          <w:bCs/>
          <w:kern w:val="0"/>
          <w:sz w:val="22"/>
          <w:szCs w:val="22"/>
        </w:rPr>
        <w:tab/>
      </w:r>
      <w:r>
        <w:rPr>
          <w:rFonts w:hAnsi="宋体"/>
          <w:bCs/>
          <w:kern w:val="0"/>
          <w:sz w:val="22"/>
          <w:szCs w:val="22"/>
        </w:rPr>
        <w:t xml:space="preserve">       D.2</w:t>
      </w:r>
      <w:r>
        <w:rPr>
          <w:rFonts w:hint="eastAsia" w:hAnsi="宋体"/>
          <w:bCs/>
          <w:kern w:val="0"/>
          <w:sz w:val="22"/>
          <w:szCs w:val="22"/>
        </w:rPr>
        <w:t>或</w:t>
      </w:r>
      <w:r>
        <w:rPr>
          <w:rFonts w:hAnsi="宋体"/>
          <w:bCs/>
          <w:kern w:val="0"/>
          <w:sz w:val="22"/>
          <w:szCs w:val="22"/>
        </w:rPr>
        <w:t>3</w:t>
      </w:r>
    </w:p>
    <w:p>
      <w:pPr>
        <w:widowControl/>
        <w:spacing w:line="312" w:lineRule="auto"/>
        <w:jc w:val="left"/>
        <w:rPr>
          <w:rFonts w:hAnsi="宋体"/>
          <w:kern w:val="0"/>
          <w:sz w:val="22"/>
          <w:szCs w:val="22"/>
        </w:rPr>
      </w:pPr>
      <w:r>
        <w:rPr>
          <w:rFonts w:hAnsi="宋体"/>
          <w:bCs/>
          <w:kern w:val="0"/>
          <w:sz w:val="22"/>
          <w:szCs w:val="22"/>
        </w:rPr>
        <w:t>8</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河北中考】</w:t>
      </w:r>
      <w:r>
        <w:rPr>
          <w:rFonts w:hint="eastAsia" w:hAnsi="宋体"/>
          <w:bCs/>
          <w:kern w:val="0"/>
          <w:sz w:val="22"/>
          <w:szCs w:val="22"/>
        </w:rPr>
        <w:t>如图</w:t>
      </w:r>
      <w:r>
        <w:rPr>
          <w:rFonts w:hAnsi="宋体"/>
          <w:bCs/>
          <w:kern w:val="0"/>
          <w:sz w:val="22"/>
          <w:szCs w:val="22"/>
        </w:rPr>
        <w:t>,</w:t>
      </w:r>
      <w:r>
        <w:rPr>
          <w:rFonts w:hint="eastAsia" w:hAnsi="宋体"/>
          <w:bCs/>
          <w:kern w:val="0"/>
          <w:sz w:val="22"/>
          <w:szCs w:val="22"/>
        </w:rPr>
        <w:t>已知四条线段</w:t>
      </w:r>
      <w:r>
        <w:rPr>
          <w:rFonts w:hAnsi="宋体"/>
          <w:bCs/>
          <w:i/>
          <w:iCs/>
          <w:kern w:val="0"/>
          <w:sz w:val="22"/>
          <w:szCs w:val="22"/>
        </w:rPr>
        <w:t>a</w:t>
      </w:r>
      <w:r>
        <w:rPr>
          <w:rFonts w:hAnsi="宋体"/>
          <w:bCs/>
          <w:kern w:val="0"/>
          <w:sz w:val="22"/>
          <w:szCs w:val="22"/>
        </w:rPr>
        <w:t>,</w:t>
      </w:r>
      <w:r>
        <w:rPr>
          <w:rFonts w:hAnsi="宋体"/>
          <w:bCs/>
          <w:i/>
          <w:iCs/>
          <w:kern w:val="0"/>
          <w:sz w:val="22"/>
          <w:szCs w:val="22"/>
        </w:rPr>
        <w:t>b</w:t>
      </w:r>
      <w:r>
        <w:rPr>
          <w:rFonts w:hAnsi="宋体"/>
          <w:bCs/>
          <w:kern w:val="0"/>
          <w:sz w:val="22"/>
          <w:szCs w:val="22"/>
        </w:rPr>
        <w:t>,</w:t>
      </w:r>
      <w:r>
        <w:rPr>
          <w:rFonts w:hAnsi="宋体"/>
          <w:bCs/>
          <w:i/>
          <w:iCs/>
          <w:kern w:val="0"/>
          <w:sz w:val="22"/>
          <w:szCs w:val="22"/>
        </w:rPr>
        <w:t>c</w:t>
      </w:r>
      <w:r>
        <w:rPr>
          <w:rFonts w:hAnsi="宋体"/>
          <w:bCs/>
          <w:kern w:val="0"/>
          <w:sz w:val="22"/>
          <w:szCs w:val="22"/>
        </w:rPr>
        <w:t>,</w:t>
      </w:r>
      <w:r>
        <w:rPr>
          <w:rFonts w:hAnsi="宋体"/>
          <w:bCs/>
          <w:i/>
          <w:iCs/>
          <w:kern w:val="0"/>
          <w:sz w:val="22"/>
          <w:szCs w:val="22"/>
        </w:rPr>
        <w:t>d</w:t>
      </w:r>
      <w:r>
        <w:rPr>
          <w:rFonts w:hint="eastAsia" w:hAnsi="宋体"/>
          <w:bCs/>
          <w:kern w:val="0"/>
          <w:sz w:val="22"/>
          <w:szCs w:val="22"/>
        </w:rPr>
        <w:t>中的一条与挡板另一侧的线段</w:t>
      </w:r>
      <w:r>
        <w:rPr>
          <w:rFonts w:hAnsi="宋体"/>
          <w:bCs/>
          <w:i/>
          <w:iCs/>
          <w:kern w:val="0"/>
          <w:sz w:val="22"/>
          <w:szCs w:val="22"/>
        </w:rPr>
        <w:t>m</w:t>
      </w:r>
      <w:r>
        <w:rPr>
          <w:rFonts w:hint="eastAsia" w:hAnsi="宋体"/>
          <w:bCs/>
          <w:kern w:val="0"/>
          <w:sz w:val="22"/>
          <w:szCs w:val="22"/>
        </w:rPr>
        <w:t>在同一条直线上</w:t>
      </w:r>
      <w:r>
        <w:rPr>
          <w:rFonts w:hAnsi="宋体"/>
          <w:bCs/>
          <w:kern w:val="0"/>
          <w:sz w:val="22"/>
          <w:szCs w:val="22"/>
        </w:rPr>
        <w:t>,</w:t>
      </w:r>
      <w:r>
        <w:rPr>
          <w:rFonts w:hint="eastAsia" w:hAnsi="宋体"/>
          <w:bCs/>
          <w:kern w:val="0"/>
          <w:sz w:val="22"/>
          <w:szCs w:val="22"/>
        </w:rPr>
        <w:t>请借助直尺判断该线段是</w:t>
      </w:r>
      <w:r>
        <w:rPr>
          <w:rFonts w:hAnsi="宋体"/>
          <w:bCs/>
          <w:kern w:val="0"/>
          <w:sz w:val="22"/>
          <w:szCs w:val="22"/>
        </w:rPr>
        <w:t xml:space="preserve">(    </w:t>
      </w:r>
      <w:r>
        <w:rPr>
          <w:rFonts w:hint="eastAsia" w:hAnsi="宋体"/>
          <w:bCs/>
          <w:color w:val="FF0000"/>
          <w:kern w:val="0"/>
          <w:sz w:val="22"/>
          <w:szCs w:val="22"/>
        </w:rPr>
        <w:t>A</w:t>
      </w:r>
      <w:r>
        <w:rPr>
          <w:rFonts w:hAnsi="宋体"/>
          <w:bCs/>
          <w:kern w:val="0"/>
          <w:sz w:val="22"/>
          <w:szCs w:val="22"/>
        </w:rPr>
        <w:t xml:space="preserve">    )</w:t>
      </w:r>
    </w:p>
    <w:p>
      <w:pPr>
        <w:widowControl/>
        <w:spacing w:line="312" w:lineRule="auto"/>
        <w:jc w:val="center"/>
        <w:rPr>
          <w:rFonts w:hAnsi="宋体"/>
          <w:kern w:val="0"/>
          <w:sz w:val="22"/>
          <w:szCs w:val="22"/>
        </w:rPr>
      </w:pPr>
      <w:r>
        <w:drawing>
          <wp:inline distT="0" distB="0" distL="0" distR="0">
            <wp:extent cx="1288415" cy="1177290"/>
            <wp:effectExtent l="0" t="0" r="6985" b="3810"/>
            <wp:docPr id="25" name="image619.jpeg"/>
            <wp:cNvGraphicFramePr/>
            <a:graphic xmlns:a="http://schemas.openxmlformats.org/drawingml/2006/main">
              <a:graphicData uri="http://schemas.openxmlformats.org/drawingml/2006/picture">
                <pic:pic xmlns:pic="http://schemas.openxmlformats.org/drawingml/2006/picture">
                  <pic:nvPicPr>
                    <pic:cNvPr id="25" name="image619.jpeg"/>
                    <pic:cNvPicPr/>
                  </pic:nvPicPr>
                  <pic:blipFill>
                    <a:blip r:embed="rId13"/>
                    <a:stretch>
                      <a:fillRect/>
                    </a:stretch>
                  </pic:blipFill>
                  <pic:spPr>
                    <a:xfrm>
                      <a:off x="0" y="0"/>
                      <a:ext cx="1301061" cy="1189142"/>
                    </a:xfrm>
                    <a:prstGeom prst="rect">
                      <a:avLst/>
                    </a:prstGeom>
                  </pic:spPr>
                </pic:pic>
              </a:graphicData>
            </a:graphic>
          </wp:inline>
        </w:drawing>
      </w:r>
    </w:p>
    <w:p>
      <w:pPr>
        <w:widowControl/>
        <w:spacing w:line="312" w:lineRule="auto"/>
        <w:jc w:val="left"/>
        <w:rPr>
          <w:rFonts w:hAnsi="宋体"/>
          <w:kern w:val="0"/>
          <w:sz w:val="22"/>
          <w:szCs w:val="22"/>
        </w:rPr>
      </w:pPr>
      <w:r>
        <w:rPr>
          <w:rFonts w:hAnsi="宋体"/>
          <w:bCs/>
          <w:kern w:val="0"/>
          <w:sz w:val="22"/>
          <w:szCs w:val="22"/>
        </w:rPr>
        <w:t>A.</w:t>
      </w:r>
      <w:r>
        <w:rPr>
          <w:rFonts w:hAnsi="宋体"/>
          <w:bCs/>
          <w:i/>
          <w:iCs/>
          <w:kern w:val="0"/>
          <w:sz w:val="22"/>
          <w:szCs w:val="22"/>
        </w:rPr>
        <w:t>a</w:t>
      </w:r>
      <w:r>
        <w:rPr>
          <w:rFonts w:hAnsi="宋体"/>
          <w:bCs/>
          <w:kern w:val="0"/>
          <w:sz w:val="22"/>
          <w:szCs w:val="22"/>
        </w:rPr>
        <w:tab/>
      </w:r>
      <w:r>
        <w:rPr>
          <w:rFonts w:hAnsi="宋体"/>
          <w:bCs/>
          <w:kern w:val="0"/>
          <w:sz w:val="22"/>
          <w:szCs w:val="22"/>
        </w:rPr>
        <w:t xml:space="preserve">           B.</w:t>
      </w:r>
      <w:r>
        <w:rPr>
          <w:rFonts w:hAnsi="宋体"/>
          <w:bCs/>
          <w:i/>
          <w:iCs/>
          <w:kern w:val="0"/>
          <w:sz w:val="22"/>
          <w:szCs w:val="22"/>
        </w:rPr>
        <w:t>b</w:t>
      </w:r>
      <w:r>
        <w:rPr>
          <w:rFonts w:hint="eastAsia" w:hAnsi="宋体"/>
          <w:kern w:val="0"/>
          <w:sz w:val="22"/>
          <w:szCs w:val="22"/>
        </w:rPr>
        <w:t xml:space="preserve"> </w:t>
      </w:r>
      <w:r>
        <w:rPr>
          <w:rFonts w:hAnsi="宋体"/>
          <w:kern w:val="0"/>
          <w:sz w:val="22"/>
          <w:szCs w:val="22"/>
        </w:rPr>
        <w:t xml:space="preserve">        </w:t>
      </w:r>
      <w:r>
        <w:rPr>
          <w:rFonts w:hAnsi="宋体"/>
          <w:bCs/>
          <w:kern w:val="0"/>
          <w:sz w:val="22"/>
          <w:szCs w:val="22"/>
        </w:rPr>
        <w:t>C.</w:t>
      </w:r>
      <w:r>
        <w:rPr>
          <w:rFonts w:hAnsi="宋体"/>
          <w:bCs/>
          <w:i/>
          <w:iCs/>
          <w:kern w:val="0"/>
          <w:sz w:val="22"/>
          <w:szCs w:val="22"/>
        </w:rPr>
        <w:t>c</w:t>
      </w:r>
      <w:r>
        <w:rPr>
          <w:rFonts w:hAnsi="宋体"/>
          <w:bCs/>
          <w:kern w:val="0"/>
          <w:sz w:val="22"/>
          <w:szCs w:val="22"/>
        </w:rPr>
        <w:tab/>
      </w:r>
      <w:r>
        <w:rPr>
          <w:rFonts w:hAnsi="宋体"/>
          <w:bCs/>
          <w:kern w:val="0"/>
          <w:sz w:val="22"/>
          <w:szCs w:val="22"/>
        </w:rPr>
        <w:t xml:space="preserve">           D.</w:t>
      </w:r>
      <w:r>
        <w:rPr>
          <w:rFonts w:hAnsi="宋体"/>
          <w:bCs/>
          <w:i/>
          <w:iCs/>
          <w:kern w:val="0"/>
          <w:sz w:val="22"/>
          <w:szCs w:val="22"/>
        </w:rPr>
        <w:t>d</w:t>
      </w:r>
    </w:p>
    <w:p>
      <w:pPr>
        <w:widowControl/>
        <w:spacing w:line="312" w:lineRule="auto"/>
        <w:jc w:val="left"/>
        <w:rPr>
          <w:rFonts w:hAnsi="宋体"/>
          <w:kern w:val="0"/>
          <w:sz w:val="22"/>
          <w:szCs w:val="22"/>
        </w:rPr>
      </w:pPr>
      <w:r>
        <w:rPr>
          <w:rFonts w:hAnsi="宋体"/>
          <w:kern w:val="0"/>
          <w:sz w:val="22"/>
          <w:szCs w:val="22"/>
        </w:rPr>
        <w:t>9</w:t>
      </w:r>
      <w:r>
        <w:rPr>
          <w:i/>
          <w:kern w:val="0"/>
          <w:sz w:val="22"/>
          <w:szCs w:val="22"/>
        </w:rPr>
        <w:t>.</w:t>
      </w:r>
      <w:r>
        <w:rPr>
          <w:rFonts w:hint="eastAsia" w:hAnsi="宋体"/>
          <w:color w:val="FF0000"/>
          <w:kern w:val="0"/>
          <w:sz w:val="22"/>
          <w:szCs w:val="22"/>
        </w:rPr>
        <w:t>【</w:t>
      </w:r>
      <w:r>
        <w:rPr>
          <w:rFonts w:hint="eastAsia" w:ascii="宋体" w:hAnsi="宋体"/>
          <w:color w:val="FF0000"/>
          <w:kern w:val="0"/>
          <w:sz w:val="22"/>
          <w:szCs w:val="22"/>
        </w:rPr>
        <w:t>金华</w:t>
      </w:r>
      <w:r>
        <w:rPr>
          <w:rFonts w:ascii="宋体" w:hAnsi="宋体"/>
          <w:color w:val="FF0000"/>
          <w:kern w:val="0"/>
          <w:sz w:val="22"/>
          <w:szCs w:val="22"/>
        </w:rPr>
        <w:t>中考</w:t>
      </w:r>
      <w:r>
        <w:rPr>
          <w:rFonts w:hint="eastAsia" w:hAnsi="宋体"/>
          <w:color w:val="FF0000"/>
          <w:kern w:val="0"/>
          <w:sz w:val="22"/>
          <w:szCs w:val="22"/>
        </w:rPr>
        <w:t>】</w:t>
      </w:r>
      <w:r>
        <w:rPr>
          <w:rFonts w:hAnsi="宋体"/>
          <w:kern w:val="0"/>
          <w:sz w:val="22"/>
          <w:szCs w:val="22"/>
        </w:rPr>
        <w:t>如图是雷达屏幕在一次探测中发现的多个目标,其中对目标</w:t>
      </w:r>
      <w:r>
        <w:rPr>
          <w:rFonts w:hAnsi="宋体"/>
          <w:i/>
          <w:kern w:val="0"/>
          <w:sz w:val="22"/>
          <w:szCs w:val="22"/>
        </w:rPr>
        <w:t>A</w:t>
      </w:r>
      <w:r>
        <w:rPr>
          <w:rFonts w:hAnsi="宋体"/>
          <w:kern w:val="0"/>
          <w:sz w:val="22"/>
          <w:szCs w:val="22"/>
        </w:rPr>
        <w:t>的位置表述正确的是(</w:t>
      </w:r>
      <w:r>
        <w:rPr>
          <w:rFonts w:hAnsi="宋体"/>
          <w:color w:val="FF00FF"/>
          <w:kern w:val="0"/>
          <w:sz w:val="22"/>
          <w:szCs w:val="22"/>
        </w:rPr>
        <w:t xml:space="preserve">   </w:t>
      </w:r>
      <w:r>
        <w:rPr>
          <w:rFonts w:hAnsi="宋体"/>
          <w:color w:val="FF0000"/>
          <w:kern w:val="0"/>
          <w:sz w:val="22"/>
          <w:szCs w:val="22"/>
        </w:rPr>
        <w:t>D</w:t>
      </w:r>
      <w:r>
        <w:rPr>
          <w:rFonts w:hAnsi="宋体"/>
          <w:color w:val="FF00FF"/>
          <w:kern w:val="0"/>
          <w:sz w:val="22"/>
          <w:szCs w:val="22"/>
        </w:rPr>
        <w:t xml:space="preserve">   </w:t>
      </w:r>
      <w:r>
        <w:rPr>
          <w:rFonts w:hAnsi="宋体"/>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223645" cy="1259840"/>
            <wp:effectExtent l="0" t="0" r="0" b="0"/>
            <wp:docPr id="26" name="image6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87.jpeg"/>
                    <pic:cNvPicPr>
                      <a:picLocks noChangeAspect="1"/>
                    </pic:cNvPicPr>
                  </pic:nvPicPr>
                  <pic:blipFill>
                    <a:blip r:embed="rId14" cstate="print"/>
                    <a:stretch>
                      <a:fillRect/>
                    </a:stretch>
                  </pic:blipFill>
                  <pic:spPr>
                    <a:xfrm>
                      <a:off x="0" y="0"/>
                      <a:ext cx="1224000" cy="1260000"/>
                    </a:xfrm>
                    <a:prstGeom prst="rect">
                      <a:avLst/>
                    </a:prstGeom>
                  </pic:spPr>
                </pic:pic>
              </a:graphicData>
            </a:graphic>
          </wp:inline>
        </w:drawing>
      </w:r>
    </w:p>
    <w:p>
      <w:pPr>
        <w:widowControl/>
        <w:spacing w:line="312" w:lineRule="auto"/>
        <w:jc w:val="left"/>
        <w:rPr>
          <w:rFonts w:hAnsi="宋体"/>
          <w:kern w:val="0"/>
          <w:sz w:val="22"/>
          <w:szCs w:val="22"/>
        </w:rPr>
      </w:pPr>
      <w:r>
        <w:rPr>
          <w:rFonts w:hAnsi="宋体"/>
          <w:kern w:val="0"/>
          <w:sz w:val="22"/>
          <w:szCs w:val="22"/>
        </w:rPr>
        <w:t>A</w:t>
      </w:r>
      <w:r>
        <w:rPr>
          <w:i/>
          <w:kern w:val="0"/>
          <w:sz w:val="22"/>
          <w:szCs w:val="22"/>
        </w:rPr>
        <w:t>.</w:t>
      </w:r>
      <w:r>
        <w:rPr>
          <w:rFonts w:hAnsi="宋体"/>
          <w:kern w:val="0"/>
          <w:sz w:val="22"/>
          <w:szCs w:val="22"/>
        </w:rPr>
        <w:t>在南偏东75°方向处</w:t>
      </w:r>
      <w:r>
        <w:rPr>
          <w:rFonts w:hint="eastAsia" w:hAnsi="宋体"/>
          <w:kern w:val="0"/>
          <w:sz w:val="22"/>
          <w:szCs w:val="22"/>
        </w:rPr>
        <w:t xml:space="preserve"> </w:t>
      </w:r>
      <w:r>
        <w:rPr>
          <w:rFonts w:hAnsi="宋体"/>
          <w:kern w:val="0"/>
          <w:sz w:val="22"/>
          <w:szCs w:val="22"/>
        </w:rPr>
        <w:t xml:space="preserve">          B</w:t>
      </w:r>
      <w:r>
        <w:rPr>
          <w:i/>
          <w:kern w:val="0"/>
          <w:sz w:val="22"/>
          <w:szCs w:val="22"/>
        </w:rPr>
        <w:t>.</w:t>
      </w:r>
      <w:r>
        <w:rPr>
          <w:rFonts w:hAnsi="宋体"/>
          <w:kern w:val="0"/>
          <w:sz w:val="22"/>
          <w:szCs w:val="22"/>
        </w:rPr>
        <w:t xml:space="preserve">在5 km处 </w:t>
      </w:r>
    </w:p>
    <w:p>
      <w:pPr>
        <w:widowControl/>
        <w:spacing w:line="312" w:lineRule="auto"/>
        <w:jc w:val="left"/>
        <w:rPr>
          <w:rFonts w:hAnsi="宋体"/>
          <w:kern w:val="0"/>
          <w:sz w:val="22"/>
          <w:szCs w:val="22"/>
        </w:rPr>
      </w:pPr>
      <w:r>
        <w:rPr>
          <w:rFonts w:hAnsi="宋体"/>
          <w:kern w:val="0"/>
          <w:sz w:val="22"/>
          <w:szCs w:val="22"/>
        </w:rPr>
        <w:t>C</w:t>
      </w:r>
      <w:r>
        <w:rPr>
          <w:i/>
          <w:kern w:val="0"/>
          <w:sz w:val="22"/>
          <w:szCs w:val="22"/>
        </w:rPr>
        <w:t>.</w:t>
      </w:r>
      <w:r>
        <w:rPr>
          <w:rFonts w:hAnsi="宋体"/>
          <w:kern w:val="0"/>
          <w:sz w:val="22"/>
          <w:szCs w:val="22"/>
        </w:rPr>
        <w:t>在南偏东15°方向5 km处</w:t>
      </w:r>
      <w:r>
        <w:rPr>
          <w:rFonts w:hint="eastAsia" w:hAnsi="宋体"/>
          <w:kern w:val="0"/>
          <w:sz w:val="22"/>
          <w:szCs w:val="22"/>
        </w:rPr>
        <w:t xml:space="preserve"> </w:t>
      </w:r>
      <w:r>
        <w:rPr>
          <w:rFonts w:hAnsi="宋体"/>
          <w:kern w:val="0"/>
          <w:sz w:val="22"/>
          <w:szCs w:val="22"/>
        </w:rPr>
        <w:t xml:space="preserve">       D</w:t>
      </w:r>
      <w:r>
        <w:rPr>
          <w:i/>
          <w:kern w:val="0"/>
          <w:sz w:val="22"/>
          <w:szCs w:val="22"/>
        </w:rPr>
        <w:t>.</w:t>
      </w:r>
      <w:r>
        <w:rPr>
          <w:rFonts w:hAnsi="宋体"/>
          <w:kern w:val="0"/>
          <w:sz w:val="22"/>
          <w:szCs w:val="22"/>
        </w:rPr>
        <w:t>在南偏东75°方向5 km处</w:t>
      </w:r>
    </w:p>
    <w:p>
      <w:pPr>
        <w:widowControl/>
        <w:adjustRightInd w:val="0"/>
        <w:snapToGrid w:val="0"/>
        <w:spacing w:line="312" w:lineRule="auto"/>
        <w:jc w:val="left"/>
        <w:rPr>
          <w:b/>
          <w:color w:val="000000"/>
          <w:kern w:val="0"/>
          <w:sz w:val="22"/>
          <w:szCs w:val="22"/>
        </w:rPr>
      </w:pPr>
      <w:r>
        <w:rPr>
          <w:b/>
          <w:color w:val="000000"/>
          <w:kern w:val="0"/>
          <w:sz w:val="22"/>
          <w:szCs w:val="22"/>
        </w:rPr>
        <w:t>二、填空题</w:t>
      </w:r>
    </w:p>
    <w:p>
      <w:pPr>
        <w:widowControl/>
        <w:spacing w:line="312" w:lineRule="auto"/>
        <w:jc w:val="left"/>
        <w:rPr>
          <w:rFonts w:hAnsi="宋体"/>
          <w:bCs/>
          <w:i/>
          <w:iCs/>
          <w:kern w:val="0"/>
          <w:sz w:val="22"/>
          <w:szCs w:val="22"/>
        </w:rPr>
      </w:pPr>
      <w:r>
        <w:rPr>
          <w:rFonts w:hAnsi="宋体"/>
          <w:bCs/>
          <w:kern w:val="0"/>
          <w:sz w:val="22"/>
          <w:szCs w:val="22"/>
        </w:rPr>
        <w:t>10</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上海中考】</w:t>
      </w:r>
      <w:r>
        <w:rPr>
          <w:rFonts w:hAnsi="宋体"/>
          <w:bCs/>
          <w:kern w:val="0"/>
          <w:sz w:val="22"/>
          <w:szCs w:val="22"/>
        </w:rPr>
        <w:t>70</w:t>
      </w:r>
      <w:r>
        <w:rPr>
          <w:rFonts w:hint="eastAsia" w:hAnsi="宋体"/>
          <w:bCs/>
          <w:kern w:val="0"/>
          <w:sz w:val="22"/>
          <w:szCs w:val="22"/>
        </w:rPr>
        <w:t>°的余角是</w:t>
      </w:r>
      <w:r>
        <w:rPr>
          <w:rFonts w:hint="eastAsia" w:hAnsi="宋体"/>
          <w:bCs/>
          <w:i/>
          <w:iCs/>
          <w:kern w:val="0"/>
          <w:sz w:val="22"/>
          <w:szCs w:val="22"/>
          <w:u w:val="single"/>
        </w:rPr>
        <w:t>　</w:t>
      </w:r>
      <w:r>
        <w:rPr>
          <w:rFonts w:hAnsi="宋体"/>
          <w:bCs/>
          <w:kern w:val="0"/>
          <w:sz w:val="22"/>
          <w:szCs w:val="22"/>
          <w:u w:val="single"/>
        </w:rPr>
        <w:t xml:space="preserve">    </w:t>
      </w:r>
      <w:r>
        <w:rPr>
          <w:rFonts w:hint="eastAsia" w:hAnsi="宋体"/>
          <w:bCs/>
          <w:kern w:val="0"/>
          <w:sz w:val="22"/>
          <w:szCs w:val="22"/>
          <w:u w:val="single"/>
        </w:rPr>
        <w:t xml:space="preserve">  </w:t>
      </w:r>
      <w:r>
        <w:rPr>
          <w:rFonts w:hint="eastAsia" w:hAnsi="宋体"/>
          <w:bCs/>
          <w:i/>
          <w:iCs/>
          <w:kern w:val="0"/>
          <w:sz w:val="22"/>
          <w:szCs w:val="22"/>
          <w:u w:val="single"/>
        </w:rPr>
        <w:t>　</w:t>
      </w:r>
      <w:r>
        <w:rPr>
          <w:rFonts w:hAnsi="宋体"/>
          <w:bCs/>
          <w:i/>
          <w:iCs/>
          <w:kern w:val="0"/>
          <w:sz w:val="22"/>
          <w:szCs w:val="22"/>
        </w:rPr>
        <w:t>.</w:t>
      </w:r>
      <w:r>
        <w:rPr>
          <w:rFonts w:hint="eastAsia" w:hAnsi="宋体"/>
          <w:bCs/>
          <w:i/>
          <w:iCs/>
          <w:kern w:val="0"/>
          <w:sz w:val="22"/>
          <w:szCs w:val="22"/>
        </w:rPr>
        <w:t> </w:t>
      </w:r>
    </w:p>
    <w:p>
      <w:pPr>
        <w:widowControl/>
        <w:spacing w:line="312" w:lineRule="auto"/>
        <w:jc w:val="left"/>
        <w:rPr>
          <w:rFonts w:hAnsi="宋体"/>
          <w:color w:val="FF0000"/>
          <w:kern w:val="0"/>
          <w:sz w:val="22"/>
          <w:szCs w:val="22"/>
        </w:rPr>
      </w:pPr>
      <w:r>
        <w:rPr>
          <w:rFonts w:hint="eastAsia" w:hAnsi="宋体"/>
          <w:color w:val="FF0000"/>
          <w:kern w:val="0"/>
          <w:sz w:val="22"/>
          <w:szCs w:val="22"/>
        </w:rPr>
        <w:t>【答案】</w:t>
      </w:r>
      <w:r>
        <w:rPr>
          <w:rFonts w:hAnsi="宋体"/>
          <w:bCs/>
          <w:color w:val="FF0000"/>
          <w:kern w:val="0"/>
          <w:sz w:val="22"/>
          <w:szCs w:val="22"/>
        </w:rPr>
        <w:t>20</w:t>
      </w:r>
      <w:r>
        <w:rPr>
          <w:rFonts w:hint="eastAsia" w:hAnsi="宋体"/>
          <w:bCs/>
          <w:color w:val="FF0000"/>
          <w:kern w:val="0"/>
          <w:sz w:val="22"/>
          <w:szCs w:val="22"/>
        </w:rPr>
        <w:t>°</w:t>
      </w:r>
    </w:p>
    <w:p>
      <w:pPr>
        <w:widowControl/>
        <w:spacing w:line="312" w:lineRule="auto"/>
        <w:jc w:val="left"/>
        <w:rPr>
          <w:rFonts w:hAnsi="宋体"/>
          <w:bCs/>
          <w:i/>
          <w:iCs/>
          <w:kern w:val="0"/>
          <w:sz w:val="22"/>
          <w:szCs w:val="22"/>
        </w:rPr>
      </w:pPr>
      <w:r>
        <w:rPr>
          <w:rFonts w:hAnsi="宋体"/>
          <w:bCs/>
          <w:kern w:val="0"/>
          <w:sz w:val="22"/>
          <w:szCs w:val="22"/>
        </w:rPr>
        <w:t>11</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2021</w:t>
      </w:r>
      <w:r>
        <w:rPr>
          <w:rFonts w:hint="eastAsia" w:hAnsi="宋体"/>
          <w:bCs/>
          <w:color w:val="FF0000"/>
          <w:kern w:val="0"/>
          <w:sz w:val="22"/>
          <w:szCs w:val="22"/>
        </w:rPr>
        <w:t>兴安盟中考】</w:t>
      </w:r>
      <w:r>
        <w:rPr>
          <w:rFonts w:hAnsi="宋体"/>
          <w:bCs/>
          <w:kern w:val="0"/>
          <w:sz w:val="22"/>
          <w:szCs w:val="22"/>
        </w:rPr>
        <w:t>74</w:t>
      </w:r>
      <w:r>
        <w:rPr>
          <w:rFonts w:hint="eastAsia" w:hAnsi="宋体"/>
          <w:bCs/>
          <w:kern w:val="0"/>
          <w:sz w:val="22"/>
          <w:szCs w:val="22"/>
        </w:rPr>
        <w:t>°</w:t>
      </w:r>
      <w:r>
        <w:rPr>
          <w:rFonts w:hAnsi="宋体"/>
          <w:bCs/>
          <w:kern w:val="0"/>
          <w:sz w:val="22"/>
          <w:szCs w:val="22"/>
        </w:rPr>
        <w:t>19</w:t>
      </w:r>
      <w:r>
        <w:rPr>
          <w:rFonts w:hAnsi="宋体"/>
          <w:bCs/>
          <w:i/>
          <w:iCs/>
          <w:kern w:val="0"/>
          <w:sz w:val="22"/>
          <w:szCs w:val="22"/>
        </w:rPr>
        <w:t>'</w:t>
      </w:r>
      <w:r>
        <w:rPr>
          <w:rFonts w:hAnsi="宋体"/>
          <w:bCs/>
          <w:kern w:val="0"/>
          <w:sz w:val="22"/>
          <w:szCs w:val="22"/>
        </w:rPr>
        <w:t>30</w:t>
      </w:r>
      <w:r>
        <w:rPr>
          <w:rFonts w:hint="eastAsia" w:hAnsi="宋体"/>
          <w:bCs/>
          <w:i/>
          <w:iCs/>
          <w:kern w:val="0"/>
          <w:sz w:val="22"/>
          <w:szCs w:val="22"/>
        </w:rPr>
        <w:t>″</w:t>
      </w:r>
      <w:r>
        <w:rPr>
          <w:rFonts w:hint="eastAsia" w:hAnsi="宋体"/>
          <w:bCs/>
          <w:kern w:val="0"/>
          <w:sz w:val="22"/>
          <w:szCs w:val="22"/>
        </w:rPr>
        <w:t>＝</w:t>
      </w:r>
      <w:r>
        <w:rPr>
          <w:rFonts w:hint="eastAsia" w:hAnsi="宋体"/>
          <w:bCs/>
          <w:i/>
          <w:iCs/>
          <w:kern w:val="0"/>
          <w:sz w:val="22"/>
          <w:szCs w:val="22"/>
          <w:u w:val="single"/>
        </w:rPr>
        <w:t>　</w:t>
      </w:r>
      <w:r>
        <w:rPr>
          <w:rFonts w:hAnsi="宋体"/>
          <w:bCs/>
          <w:kern w:val="0"/>
          <w:sz w:val="22"/>
          <w:szCs w:val="22"/>
          <w:u w:val="single"/>
        </w:rPr>
        <w:t xml:space="preserve">    </w:t>
      </w:r>
      <w:r>
        <w:rPr>
          <w:rFonts w:hAnsi="宋体"/>
          <w:bCs/>
          <w:i/>
          <w:iCs/>
          <w:kern w:val="0"/>
          <w:sz w:val="22"/>
          <w:szCs w:val="22"/>
          <w:u w:val="single"/>
        </w:rPr>
        <w:t xml:space="preserve">  </w:t>
      </w:r>
      <w:r>
        <w:rPr>
          <w:rFonts w:hAnsi="宋体"/>
          <w:bCs/>
          <w:kern w:val="0"/>
          <w:sz w:val="22"/>
          <w:szCs w:val="22"/>
          <w:u w:val="single"/>
        </w:rPr>
        <w:t xml:space="preserve">      </w:t>
      </w:r>
      <w:r>
        <w:rPr>
          <w:rFonts w:hint="eastAsia" w:hAnsi="宋体"/>
          <w:bCs/>
          <w:i/>
          <w:iCs/>
          <w:kern w:val="0"/>
          <w:sz w:val="22"/>
          <w:szCs w:val="22"/>
          <w:u w:val="single"/>
        </w:rPr>
        <w:t>　</w:t>
      </w:r>
      <w:r>
        <w:rPr>
          <w:rFonts w:hint="eastAsia" w:hAnsi="宋体"/>
          <w:bCs/>
          <w:kern w:val="0"/>
          <w:sz w:val="22"/>
          <w:szCs w:val="22"/>
        </w:rPr>
        <w:t>°</w:t>
      </w:r>
      <w:r>
        <w:rPr>
          <w:rFonts w:hAnsi="宋体"/>
          <w:bCs/>
          <w:i/>
          <w:iCs/>
          <w:kern w:val="0"/>
          <w:sz w:val="22"/>
          <w:szCs w:val="22"/>
        </w:rPr>
        <w:t>.</w:t>
      </w:r>
      <w:r>
        <w:rPr>
          <w:rFonts w:hint="eastAsia" w:hAnsi="宋体"/>
          <w:bCs/>
          <w:i/>
          <w:iCs/>
          <w:kern w:val="0"/>
          <w:sz w:val="22"/>
          <w:szCs w:val="22"/>
        </w:rPr>
        <w:t> </w:t>
      </w:r>
    </w:p>
    <w:p>
      <w:pPr>
        <w:widowControl/>
        <w:spacing w:line="312" w:lineRule="auto"/>
        <w:jc w:val="left"/>
        <w:rPr>
          <w:rFonts w:hAnsi="宋体"/>
          <w:color w:val="FF0000"/>
          <w:kern w:val="0"/>
          <w:sz w:val="22"/>
          <w:szCs w:val="22"/>
        </w:rPr>
      </w:pPr>
      <w:r>
        <w:rPr>
          <w:rFonts w:hint="eastAsia" w:hAnsi="宋体"/>
          <w:color w:val="FF0000"/>
          <w:kern w:val="0"/>
          <w:sz w:val="22"/>
          <w:szCs w:val="22"/>
        </w:rPr>
        <w:t>【答案】</w:t>
      </w:r>
      <w:r>
        <w:rPr>
          <w:rFonts w:hAnsi="宋体"/>
          <w:bCs/>
          <w:color w:val="FF0000"/>
          <w:kern w:val="0"/>
          <w:sz w:val="22"/>
          <w:szCs w:val="22"/>
        </w:rPr>
        <w:t>74</w:t>
      </w:r>
      <w:r>
        <w:rPr>
          <w:rFonts w:hAnsi="宋体"/>
          <w:bCs/>
          <w:i/>
          <w:iCs/>
          <w:color w:val="FF0000"/>
          <w:kern w:val="0"/>
          <w:sz w:val="22"/>
          <w:szCs w:val="22"/>
        </w:rPr>
        <w:t>.</w:t>
      </w:r>
      <w:r>
        <w:rPr>
          <w:rFonts w:hAnsi="宋体"/>
          <w:bCs/>
          <w:color w:val="FF0000"/>
          <w:kern w:val="0"/>
          <w:sz w:val="22"/>
          <w:szCs w:val="22"/>
        </w:rPr>
        <w:t>325</w:t>
      </w:r>
    </w:p>
    <w:p>
      <w:pPr>
        <w:widowControl/>
        <w:spacing w:line="312" w:lineRule="auto"/>
        <w:jc w:val="left"/>
        <w:rPr>
          <w:rFonts w:hAnsi="宋体"/>
          <w:bCs/>
          <w:i/>
          <w:iCs/>
          <w:kern w:val="0"/>
          <w:sz w:val="22"/>
          <w:szCs w:val="22"/>
        </w:rPr>
      </w:pPr>
      <w:r>
        <w:rPr>
          <w:rFonts w:hAnsi="宋体"/>
          <w:bCs/>
          <w:kern w:val="0"/>
          <w:sz w:val="22"/>
          <w:szCs w:val="22"/>
        </w:rPr>
        <w:t>12</w:t>
      </w:r>
      <w:r>
        <w:rPr>
          <w:rFonts w:hAnsi="宋体"/>
          <w:bCs/>
          <w:i/>
          <w:iCs/>
          <w:kern w:val="0"/>
          <w:sz w:val="22"/>
          <w:szCs w:val="22"/>
        </w:rPr>
        <w:t>.</w:t>
      </w:r>
      <w:r>
        <w:rPr>
          <w:rFonts w:hint="eastAsia" w:hAnsi="宋体"/>
          <w:bCs/>
          <w:color w:val="FF0000"/>
          <w:kern w:val="0"/>
          <w:sz w:val="22"/>
          <w:szCs w:val="22"/>
        </w:rPr>
        <w:t>【</w:t>
      </w:r>
      <w:r>
        <w:rPr>
          <w:rFonts w:hAnsi="宋体"/>
          <w:bCs/>
          <w:color w:val="FF0000"/>
          <w:kern w:val="0"/>
          <w:sz w:val="22"/>
          <w:szCs w:val="22"/>
        </w:rPr>
        <w:t>2020</w:t>
      </w:r>
      <w:r>
        <w:rPr>
          <w:rFonts w:hint="eastAsia" w:hAnsi="宋体"/>
          <w:bCs/>
          <w:color w:val="FF0000"/>
          <w:kern w:val="0"/>
          <w:sz w:val="22"/>
          <w:szCs w:val="22"/>
        </w:rPr>
        <w:t>大庆中考】</w:t>
      </w:r>
      <w:r>
        <w:rPr>
          <w:rFonts w:hint="eastAsia" w:hAnsi="宋体"/>
          <w:bCs/>
          <w:kern w:val="0"/>
          <w:sz w:val="22"/>
          <w:szCs w:val="22"/>
        </w:rPr>
        <w:t>将两个三角尺的直角顶点重合为如图所示的位置</w:t>
      </w:r>
      <w:r>
        <w:rPr>
          <w:rFonts w:hAnsi="宋体"/>
          <w:bCs/>
          <w:kern w:val="0"/>
          <w:sz w:val="22"/>
          <w:szCs w:val="22"/>
        </w:rPr>
        <w:t>,</w:t>
      </w:r>
      <w:r>
        <w:rPr>
          <w:rFonts w:hint="eastAsia" w:hAnsi="宋体"/>
          <w:bCs/>
          <w:kern w:val="0"/>
          <w:sz w:val="22"/>
          <w:szCs w:val="22"/>
        </w:rPr>
        <w:t>若</w:t>
      </w:r>
      <w:r>
        <w:rPr>
          <w:rFonts w:hAnsi="宋体"/>
          <w:bCs/>
          <w:kern w:val="0"/>
          <w:sz w:val="22"/>
          <w:szCs w:val="22"/>
        </w:rPr>
        <w:t>∠</w:t>
      </w:r>
      <w:r>
        <w:rPr>
          <w:rFonts w:hAnsi="宋体"/>
          <w:bCs/>
          <w:i/>
          <w:iCs/>
          <w:kern w:val="0"/>
          <w:sz w:val="22"/>
          <w:szCs w:val="22"/>
        </w:rPr>
        <w:t>AOD</w:t>
      </w:r>
      <w:r>
        <w:rPr>
          <w:rFonts w:hint="eastAsia" w:hAnsi="宋体"/>
          <w:bCs/>
          <w:kern w:val="0"/>
          <w:sz w:val="22"/>
          <w:szCs w:val="22"/>
        </w:rPr>
        <w:t>＝</w:t>
      </w:r>
      <w:r>
        <w:rPr>
          <w:rFonts w:hAnsi="宋体"/>
          <w:bCs/>
          <w:kern w:val="0"/>
          <w:sz w:val="22"/>
          <w:szCs w:val="22"/>
        </w:rPr>
        <w:t>108</w:t>
      </w:r>
      <w:r>
        <w:rPr>
          <w:rFonts w:hint="eastAsia" w:hAnsi="宋体"/>
          <w:bCs/>
          <w:kern w:val="0"/>
          <w:sz w:val="22"/>
          <w:szCs w:val="22"/>
        </w:rPr>
        <w:t>°</w:t>
      </w:r>
      <w:r>
        <w:rPr>
          <w:rFonts w:hAnsi="宋体"/>
          <w:bCs/>
          <w:kern w:val="0"/>
          <w:sz w:val="22"/>
          <w:szCs w:val="22"/>
        </w:rPr>
        <w:t>,</w:t>
      </w:r>
      <w:r>
        <w:rPr>
          <w:rFonts w:hint="eastAsia" w:hAnsi="宋体"/>
          <w:bCs/>
          <w:kern w:val="0"/>
          <w:sz w:val="22"/>
          <w:szCs w:val="22"/>
        </w:rPr>
        <w:t>则</w:t>
      </w:r>
      <w:r>
        <w:rPr>
          <w:rFonts w:hAnsi="宋体"/>
          <w:bCs/>
          <w:kern w:val="0"/>
          <w:sz w:val="22"/>
          <w:szCs w:val="22"/>
        </w:rPr>
        <w:t>∠</w:t>
      </w:r>
      <w:r>
        <w:rPr>
          <w:rFonts w:hAnsi="宋体"/>
          <w:bCs/>
          <w:i/>
          <w:iCs/>
          <w:kern w:val="0"/>
          <w:sz w:val="22"/>
          <w:szCs w:val="22"/>
        </w:rPr>
        <w:t>COB</w:t>
      </w:r>
      <w:r>
        <w:rPr>
          <w:rFonts w:hint="eastAsia" w:hAnsi="宋体"/>
          <w:bCs/>
          <w:kern w:val="0"/>
          <w:sz w:val="22"/>
          <w:szCs w:val="22"/>
        </w:rPr>
        <w:t>＝</w:t>
      </w:r>
      <w:r>
        <w:rPr>
          <w:rFonts w:hint="eastAsia" w:hAnsi="宋体"/>
          <w:bCs/>
          <w:i/>
          <w:iCs/>
          <w:kern w:val="0"/>
          <w:sz w:val="22"/>
          <w:szCs w:val="22"/>
          <w:u w:val="single"/>
        </w:rPr>
        <w:t>　</w:t>
      </w:r>
      <w:r>
        <w:rPr>
          <w:rFonts w:hAnsi="宋体"/>
          <w:bCs/>
          <w:kern w:val="0"/>
          <w:sz w:val="22"/>
          <w:szCs w:val="22"/>
          <w:u w:val="single"/>
        </w:rPr>
        <w:t xml:space="preserve">    </w:t>
      </w:r>
      <w:r>
        <w:rPr>
          <w:rFonts w:hint="eastAsia" w:hAnsi="宋体"/>
          <w:bCs/>
          <w:kern w:val="0"/>
          <w:sz w:val="22"/>
          <w:szCs w:val="22"/>
          <w:u w:val="single"/>
        </w:rPr>
        <w:t xml:space="preserve">  </w:t>
      </w:r>
      <w:r>
        <w:rPr>
          <w:rFonts w:hint="eastAsia" w:hAnsi="宋体"/>
          <w:bCs/>
          <w:i/>
          <w:iCs/>
          <w:kern w:val="0"/>
          <w:sz w:val="22"/>
          <w:szCs w:val="22"/>
          <w:u w:val="single"/>
        </w:rPr>
        <w:t>　</w:t>
      </w:r>
      <w:r>
        <w:rPr>
          <w:rFonts w:hAnsi="宋体"/>
          <w:bCs/>
          <w:i/>
          <w:iCs/>
          <w:kern w:val="0"/>
          <w:sz w:val="22"/>
          <w:szCs w:val="22"/>
        </w:rPr>
        <w:t>.</w:t>
      </w:r>
      <w:r>
        <w:rPr>
          <w:rFonts w:hint="eastAsia" w:hAnsi="宋体"/>
          <w:bCs/>
          <w:i/>
          <w:iCs/>
          <w:kern w:val="0"/>
          <w:sz w:val="22"/>
          <w:szCs w:val="22"/>
        </w:rPr>
        <w:t> </w:t>
      </w:r>
    </w:p>
    <w:p>
      <w:pPr>
        <w:widowControl/>
        <w:spacing w:line="312" w:lineRule="auto"/>
        <w:jc w:val="left"/>
        <w:rPr>
          <w:rFonts w:hAnsi="宋体"/>
          <w:color w:val="FF0000"/>
          <w:kern w:val="0"/>
          <w:sz w:val="22"/>
          <w:szCs w:val="22"/>
        </w:rPr>
      </w:pPr>
      <w:r>
        <w:rPr>
          <w:rFonts w:hint="eastAsia" w:hAnsi="宋体"/>
          <w:color w:val="FF0000"/>
          <w:kern w:val="0"/>
          <w:sz w:val="22"/>
          <w:szCs w:val="22"/>
        </w:rPr>
        <w:t>【答案】</w:t>
      </w:r>
      <w:r>
        <w:rPr>
          <w:rFonts w:hAnsi="宋体"/>
          <w:bCs/>
          <w:color w:val="FF0000"/>
          <w:kern w:val="0"/>
          <w:sz w:val="22"/>
          <w:szCs w:val="22"/>
        </w:rPr>
        <w:t>72</w:t>
      </w:r>
      <w:r>
        <w:rPr>
          <w:rFonts w:hint="eastAsia" w:hAnsi="宋体"/>
          <w:bCs/>
          <w:color w:val="FF0000"/>
          <w:kern w:val="0"/>
          <w:sz w:val="22"/>
          <w:szCs w:val="22"/>
        </w:rPr>
        <w:t>°</w:t>
      </w:r>
    </w:p>
    <w:p>
      <w:pPr>
        <w:widowControl/>
        <w:spacing w:line="312" w:lineRule="auto"/>
        <w:jc w:val="center"/>
        <w:rPr>
          <w:rFonts w:hAnsi="宋体"/>
          <w:kern w:val="0"/>
          <w:sz w:val="22"/>
          <w:szCs w:val="22"/>
        </w:rPr>
      </w:pPr>
      <w:r>
        <w:drawing>
          <wp:inline distT="0" distB="0" distL="0" distR="0">
            <wp:extent cx="1856105" cy="1177290"/>
            <wp:effectExtent l="0" t="0" r="0" b="3810"/>
            <wp:docPr id="27" name="image620.jpeg"/>
            <wp:cNvGraphicFramePr/>
            <a:graphic xmlns:a="http://schemas.openxmlformats.org/drawingml/2006/main">
              <a:graphicData uri="http://schemas.openxmlformats.org/drawingml/2006/picture">
                <pic:pic xmlns:pic="http://schemas.openxmlformats.org/drawingml/2006/picture">
                  <pic:nvPicPr>
                    <pic:cNvPr id="27" name="image620.jpeg"/>
                    <pic:cNvPicPr/>
                  </pic:nvPicPr>
                  <pic:blipFill>
                    <a:blip r:embed="rId15"/>
                    <a:stretch>
                      <a:fillRect/>
                    </a:stretch>
                  </pic:blipFill>
                  <pic:spPr>
                    <a:xfrm>
                      <a:off x="0" y="0"/>
                      <a:ext cx="1874626" cy="1189129"/>
                    </a:xfrm>
                    <a:prstGeom prst="rect">
                      <a:avLst/>
                    </a:prstGeom>
                  </pic:spPr>
                </pic:pic>
              </a:graphicData>
            </a:graphic>
          </wp:inline>
        </w:drawing>
      </w:r>
      <w:r>
        <w:rPr>
          <w:rFonts w:hAnsi="宋体"/>
          <w:kern w:val="0"/>
          <w:sz w:val="22"/>
          <w:szCs w:val="22"/>
        </w:rPr>
        <w:t xml:space="preserve">    </w:t>
      </w:r>
      <w:r>
        <w:rPr>
          <w:rFonts w:hAnsi="宋体"/>
          <w:kern w:val="0"/>
          <w:sz w:val="22"/>
          <w:szCs w:val="22"/>
        </w:rPr>
        <w:drawing>
          <wp:inline distT="0" distB="0" distL="0" distR="0">
            <wp:extent cx="650875" cy="1261110"/>
            <wp:effectExtent l="0" t="0" r="0" b="0"/>
            <wp:docPr id="28" name="image6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688.jpeg"/>
                    <pic:cNvPicPr>
                      <a:picLocks noChangeAspect="1"/>
                    </pic:cNvPicPr>
                  </pic:nvPicPr>
                  <pic:blipFill>
                    <a:blip r:embed="rId16" cstate="print"/>
                    <a:stretch>
                      <a:fillRect/>
                    </a:stretch>
                  </pic:blipFill>
                  <pic:spPr>
                    <a:xfrm>
                      <a:off x="0" y="0"/>
                      <a:ext cx="653095" cy="1265370"/>
                    </a:xfrm>
                    <a:prstGeom prst="rect">
                      <a:avLst/>
                    </a:prstGeom>
                  </pic:spPr>
                </pic:pic>
              </a:graphicData>
            </a:graphic>
          </wp:inline>
        </w:drawing>
      </w:r>
      <w:r>
        <w:rPr>
          <w:rFonts w:hAnsi="宋体"/>
          <w:kern w:val="0"/>
          <w:sz w:val="22"/>
          <w:szCs w:val="22"/>
        </w:rPr>
        <w:t xml:space="preserve">      </w:t>
      </w:r>
      <w:r>
        <w:rPr>
          <w:rFonts w:hAnsi="宋体"/>
          <w:kern w:val="0"/>
          <w:sz w:val="22"/>
          <w:szCs w:val="22"/>
        </w:rPr>
        <w:drawing>
          <wp:inline distT="0" distB="0" distL="0" distR="0">
            <wp:extent cx="2007235" cy="1038225"/>
            <wp:effectExtent l="0" t="0" r="0" b="0"/>
            <wp:docPr id="29" name="image6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689.jpeg"/>
                    <pic:cNvPicPr>
                      <a:picLocks noChangeAspect="1"/>
                    </pic:cNvPicPr>
                  </pic:nvPicPr>
                  <pic:blipFill>
                    <a:blip r:embed="rId17" cstate="print"/>
                    <a:stretch>
                      <a:fillRect/>
                    </a:stretch>
                  </pic:blipFill>
                  <pic:spPr>
                    <a:xfrm>
                      <a:off x="0" y="0"/>
                      <a:ext cx="2034976" cy="1052573"/>
                    </a:xfrm>
                    <a:prstGeom prst="rect">
                      <a:avLst/>
                    </a:prstGeom>
                  </pic:spPr>
                </pic:pic>
              </a:graphicData>
            </a:graphic>
          </wp:inline>
        </w:drawing>
      </w:r>
    </w:p>
    <w:p>
      <w:pPr>
        <w:widowControl/>
        <w:spacing w:line="312" w:lineRule="auto"/>
        <w:ind w:firstLine="1980" w:firstLineChars="1100"/>
        <w:rPr>
          <w:rFonts w:hAnsi="宋体"/>
          <w:kern w:val="0"/>
          <w:sz w:val="22"/>
          <w:szCs w:val="22"/>
        </w:rPr>
      </w:pPr>
      <w:r>
        <w:rPr>
          <w:rFonts w:hAnsi="宋体"/>
          <w:kern w:val="0"/>
          <w:sz w:val="18"/>
          <w:szCs w:val="18"/>
        </w:rPr>
        <w:t>第12题图</w:t>
      </w:r>
      <w:r>
        <w:rPr>
          <w:rFonts w:hint="eastAsia" w:hAnsi="宋体"/>
          <w:kern w:val="0"/>
          <w:sz w:val="18"/>
          <w:szCs w:val="18"/>
        </w:rPr>
        <w:t xml:space="preserve"> </w:t>
      </w:r>
      <w:r>
        <w:rPr>
          <w:rFonts w:hAnsi="宋体"/>
          <w:kern w:val="0"/>
          <w:sz w:val="18"/>
          <w:szCs w:val="18"/>
        </w:rPr>
        <w:t xml:space="preserve">             第13题图</w:t>
      </w:r>
      <w:r>
        <w:rPr>
          <w:rFonts w:hint="eastAsia" w:hAnsi="宋体"/>
          <w:kern w:val="0"/>
          <w:sz w:val="18"/>
          <w:szCs w:val="18"/>
        </w:rPr>
        <w:t xml:space="preserve"> </w:t>
      </w:r>
      <w:r>
        <w:rPr>
          <w:rFonts w:hAnsi="宋体"/>
          <w:kern w:val="0"/>
          <w:sz w:val="18"/>
          <w:szCs w:val="18"/>
        </w:rPr>
        <w:t xml:space="preserve">                   第14题图</w:t>
      </w:r>
    </w:p>
    <w:p>
      <w:pPr>
        <w:widowControl/>
        <w:spacing w:line="312" w:lineRule="auto"/>
        <w:jc w:val="left"/>
        <w:rPr>
          <w:rFonts w:hAnsi="宋体"/>
          <w:kern w:val="0"/>
          <w:sz w:val="22"/>
          <w:szCs w:val="22"/>
        </w:rPr>
      </w:pPr>
      <w:r>
        <w:rPr>
          <w:rFonts w:hAnsi="宋体"/>
          <w:kern w:val="0"/>
          <w:sz w:val="22"/>
          <w:szCs w:val="22"/>
        </w:rPr>
        <w:t>13</w:t>
      </w:r>
      <w:r>
        <w:rPr>
          <w:i/>
          <w:kern w:val="0"/>
          <w:sz w:val="22"/>
          <w:szCs w:val="22"/>
        </w:rPr>
        <w:t>.</w:t>
      </w:r>
      <w:r>
        <w:rPr>
          <w:rFonts w:hint="eastAsia" w:ascii="宋体" w:hAnsi="宋体"/>
          <w:color w:val="FF0000"/>
          <w:kern w:val="0"/>
          <w:sz w:val="22"/>
          <w:szCs w:val="22"/>
        </w:rPr>
        <w:t>【</w:t>
      </w:r>
      <w:r>
        <w:rPr>
          <w:rFonts w:ascii="宋体" w:hAnsi="宋体"/>
          <w:color w:val="FF0000"/>
          <w:kern w:val="0"/>
          <w:sz w:val="22"/>
          <w:szCs w:val="22"/>
        </w:rPr>
        <w:t>昆明中考</w:t>
      </w:r>
      <w:r>
        <w:rPr>
          <w:rFonts w:hint="eastAsia" w:ascii="宋体" w:hAnsi="宋体"/>
          <w:color w:val="FF0000"/>
          <w:kern w:val="0"/>
          <w:sz w:val="22"/>
          <w:szCs w:val="22"/>
        </w:rPr>
        <w:t>】</w:t>
      </w:r>
      <w:r>
        <w:rPr>
          <w:rFonts w:hAnsi="宋体"/>
          <w:kern w:val="0"/>
          <w:sz w:val="22"/>
          <w:szCs w:val="22"/>
        </w:rPr>
        <w:t>如图,点</w:t>
      </w:r>
      <w:r>
        <w:rPr>
          <w:rFonts w:hAnsi="宋体"/>
          <w:i/>
          <w:kern w:val="0"/>
          <w:sz w:val="22"/>
          <w:szCs w:val="22"/>
        </w:rPr>
        <w:t>C</w:t>
      </w:r>
      <w:r>
        <w:rPr>
          <w:rFonts w:hAnsi="宋体"/>
          <w:kern w:val="0"/>
          <w:sz w:val="22"/>
          <w:szCs w:val="22"/>
        </w:rPr>
        <w:t>位于点</w:t>
      </w:r>
      <w:r>
        <w:rPr>
          <w:rFonts w:hAnsi="宋体"/>
          <w:i/>
          <w:kern w:val="0"/>
          <w:sz w:val="22"/>
          <w:szCs w:val="22"/>
        </w:rPr>
        <w:t>A</w:t>
      </w:r>
      <w:r>
        <w:rPr>
          <w:rFonts w:hAnsi="宋体"/>
          <w:kern w:val="0"/>
          <w:sz w:val="22"/>
          <w:szCs w:val="22"/>
        </w:rPr>
        <w:t>正北方向,点</w:t>
      </w:r>
      <w:r>
        <w:rPr>
          <w:rFonts w:hAnsi="宋体"/>
          <w:i/>
          <w:kern w:val="0"/>
          <w:sz w:val="22"/>
          <w:szCs w:val="22"/>
        </w:rPr>
        <w:t>B</w:t>
      </w:r>
      <w:r>
        <w:rPr>
          <w:rFonts w:hAnsi="宋体"/>
          <w:kern w:val="0"/>
          <w:sz w:val="22"/>
          <w:szCs w:val="22"/>
        </w:rPr>
        <w:t>位于点</w:t>
      </w:r>
      <w:r>
        <w:rPr>
          <w:rFonts w:hAnsi="宋体"/>
          <w:i/>
          <w:kern w:val="0"/>
          <w:sz w:val="22"/>
          <w:szCs w:val="22"/>
        </w:rPr>
        <w:t>A</w:t>
      </w:r>
      <w:r>
        <w:rPr>
          <w:rFonts w:hAnsi="宋体"/>
          <w:kern w:val="0"/>
          <w:sz w:val="22"/>
          <w:szCs w:val="22"/>
        </w:rPr>
        <w:t>北偏东50°方向,点</w:t>
      </w:r>
      <w:r>
        <w:rPr>
          <w:rFonts w:hAnsi="宋体"/>
          <w:i/>
          <w:kern w:val="0"/>
          <w:sz w:val="22"/>
          <w:szCs w:val="22"/>
        </w:rPr>
        <w:t>C</w:t>
      </w:r>
      <w:r>
        <w:rPr>
          <w:rFonts w:hAnsi="宋体"/>
          <w:kern w:val="0"/>
          <w:sz w:val="22"/>
          <w:szCs w:val="22"/>
        </w:rPr>
        <w:t>位于点</w:t>
      </w:r>
      <w:r>
        <w:rPr>
          <w:rFonts w:hAnsi="宋体"/>
          <w:i/>
          <w:kern w:val="0"/>
          <w:sz w:val="22"/>
          <w:szCs w:val="22"/>
        </w:rPr>
        <w:t>B</w:t>
      </w:r>
      <w:r>
        <w:rPr>
          <w:rFonts w:hAnsi="宋体"/>
          <w:kern w:val="0"/>
          <w:sz w:val="22"/>
          <w:szCs w:val="22"/>
        </w:rPr>
        <w:t>北偏西35°方向,则</w:t>
      </w:r>
      <w:r>
        <w:rPr>
          <w:rFonts w:hint="eastAsia" w:ascii="宋体" w:hAnsi="宋体" w:cs="宋体"/>
          <w:kern w:val="0"/>
          <w:sz w:val="22"/>
          <w:szCs w:val="22"/>
        </w:rPr>
        <w:t>∠</w:t>
      </w:r>
      <w:r>
        <w:rPr>
          <w:rFonts w:hAnsi="宋体"/>
          <w:i/>
          <w:kern w:val="0"/>
          <w:sz w:val="22"/>
          <w:szCs w:val="22"/>
        </w:rPr>
        <w:t>ABC</w:t>
      </w:r>
      <w:r>
        <w:rPr>
          <w:rFonts w:hAnsi="宋体"/>
          <w:kern w:val="0"/>
          <w:sz w:val="22"/>
          <w:szCs w:val="22"/>
        </w:rPr>
        <w:t>的度数为</w:t>
      </w:r>
      <w:r>
        <w:rPr>
          <w:rFonts w:hAnsi="宋体"/>
          <w:i/>
          <w:color w:val="FF00FF"/>
          <w:kern w:val="0"/>
          <w:sz w:val="22"/>
          <w:szCs w:val="22"/>
          <w:u w:val="single" w:color="000000"/>
        </w:rPr>
        <w:t>　</w:t>
      </w:r>
      <w:r>
        <w:rPr>
          <w:rFonts w:hAnsi="宋体"/>
          <w:color w:val="FF0000"/>
          <w:kern w:val="0"/>
          <w:sz w:val="22"/>
          <w:szCs w:val="22"/>
          <w:u w:val="single" w:color="000000"/>
        </w:rPr>
        <w:t>95</w:t>
      </w:r>
      <w:r>
        <w:rPr>
          <w:rFonts w:hAnsi="宋体"/>
          <w:i/>
          <w:color w:val="FF00FF"/>
          <w:kern w:val="0"/>
          <w:sz w:val="22"/>
          <w:szCs w:val="22"/>
          <w:u w:val="single" w:color="000000"/>
        </w:rPr>
        <w:t>　</w:t>
      </w:r>
      <w:r>
        <w:rPr>
          <w:rFonts w:hAnsi="宋体"/>
          <w:kern w:val="0"/>
          <w:sz w:val="22"/>
          <w:szCs w:val="22"/>
        </w:rPr>
        <w:t>°</w:t>
      </w:r>
      <w:r>
        <w:rPr>
          <w:i/>
          <w:kern w:val="0"/>
          <w:sz w:val="22"/>
          <w:szCs w:val="22"/>
        </w:rPr>
        <w:t>.</w:t>
      </w:r>
      <w:r>
        <w:rPr>
          <w:rFonts w:hAnsi="宋体"/>
          <w:i/>
          <w:kern w:val="0"/>
          <w:sz w:val="22"/>
          <w:szCs w:val="22"/>
        </w:rPr>
        <w:t> </w:t>
      </w:r>
    </w:p>
    <w:p>
      <w:pPr>
        <w:widowControl/>
        <w:spacing w:line="312" w:lineRule="auto"/>
        <w:jc w:val="left"/>
        <w:rPr>
          <w:rFonts w:hAnsi="宋体"/>
          <w:kern w:val="0"/>
          <w:sz w:val="22"/>
          <w:szCs w:val="22"/>
        </w:rPr>
      </w:pPr>
      <w:r>
        <w:rPr>
          <w:rFonts w:hAnsi="宋体"/>
          <w:kern w:val="0"/>
          <w:sz w:val="22"/>
          <w:szCs w:val="22"/>
        </w:rPr>
        <w:t>14</w:t>
      </w:r>
      <w:r>
        <w:rPr>
          <w:i/>
          <w:kern w:val="0"/>
          <w:sz w:val="22"/>
          <w:szCs w:val="22"/>
        </w:rPr>
        <w:t>.</w:t>
      </w:r>
      <w:r>
        <w:rPr>
          <w:rFonts w:hint="eastAsia" w:ascii="宋体" w:hAnsi="宋体"/>
          <w:color w:val="FF0000"/>
          <w:kern w:val="0"/>
          <w:sz w:val="22"/>
          <w:szCs w:val="22"/>
        </w:rPr>
        <w:t>【</w:t>
      </w:r>
      <w:r>
        <w:rPr>
          <w:rFonts w:ascii="宋体" w:hAnsi="宋体"/>
          <w:color w:val="FF0000"/>
          <w:kern w:val="0"/>
          <w:sz w:val="22"/>
          <w:szCs w:val="22"/>
        </w:rPr>
        <w:t>通辽中考</w:t>
      </w:r>
      <w:r>
        <w:rPr>
          <w:rFonts w:hint="eastAsia" w:ascii="宋体" w:hAnsi="宋体"/>
          <w:color w:val="FF0000"/>
          <w:kern w:val="0"/>
          <w:sz w:val="22"/>
          <w:szCs w:val="22"/>
        </w:rPr>
        <w:t>】</w:t>
      </w:r>
      <w:r>
        <w:rPr>
          <w:rFonts w:hAnsi="宋体"/>
          <w:kern w:val="0"/>
          <w:sz w:val="22"/>
          <w:szCs w:val="22"/>
        </w:rPr>
        <w:t>如图,点</w:t>
      </w:r>
      <w:r>
        <w:rPr>
          <w:rFonts w:hAnsi="宋体"/>
          <w:i/>
          <w:kern w:val="0"/>
          <w:sz w:val="22"/>
          <w:szCs w:val="22"/>
        </w:rPr>
        <w:t>O</w:t>
      </w:r>
      <w:r>
        <w:rPr>
          <w:rFonts w:hAnsi="宋体"/>
          <w:kern w:val="0"/>
          <w:sz w:val="22"/>
          <w:szCs w:val="22"/>
        </w:rPr>
        <w:t>在直线</w:t>
      </w:r>
      <w:r>
        <w:rPr>
          <w:rFonts w:hAnsi="宋体"/>
          <w:i/>
          <w:kern w:val="0"/>
          <w:sz w:val="22"/>
          <w:szCs w:val="22"/>
        </w:rPr>
        <w:t>AB</w:t>
      </w:r>
      <w:r>
        <w:rPr>
          <w:rFonts w:hAnsi="宋体"/>
          <w:kern w:val="0"/>
          <w:sz w:val="22"/>
          <w:szCs w:val="22"/>
        </w:rPr>
        <w:t>上,</w:t>
      </w:r>
      <w:r>
        <w:rPr>
          <w:rFonts w:hint="eastAsia" w:ascii="宋体" w:hAnsi="宋体" w:cs="宋体"/>
          <w:kern w:val="0"/>
          <w:sz w:val="22"/>
          <w:szCs w:val="22"/>
        </w:rPr>
        <w:t>∠</w:t>
      </w:r>
      <w:r>
        <w:rPr>
          <w:rFonts w:hAnsi="宋体"/>
          <w:i/>
          <w:kern w:val="0"/>
          <w:sz w:val="22"/>
          <w:szCs w:val="22"/>
        </w:rPr>
        <w:t>AOC</w:t>
      </w:r>
      <w:r>
        <w:rPr>
          <w:rFonts w:hAnsi="宋体"/>
          <w:kern w:val="0"/>
          <w:sz w:val="22"/>
          <w:szCs w:val="22"/>
        </w:rPr>
        <w:t>＝53°17</w:t>
      </w:r>
      <w:r>
        <w:rPr>
          <w:rFonts w:hAnsi="宋体"/>
          <w:i/>
          <w:kern w:val="0"/>
          <w:sz w:val="22"/>
          <w:szCs w:val="22"/>
        </w:rPr>
        <w:t>'</w:t>
      </w:r>
      <w:r>
        <w:rPr>
          <w:rFonts w:hAnsi="宋体"/>
          <w:kern w:val="0"/>
          <w:sz w:val="22"/>
          <w:szCs w:val="22"/>
        </w:rPr>
        <w:t>28</w:t>
      </w:r>
      <w:r>
        <w:rPr>
          <w:rFonts w:hAnsi="宋体"/>
          <w:i/>
          <w:kern w:val="0"/>
          <w:sz w:val="22"/>
          <w:szCs w:val="22"/>
        </w:rPr>
        <w:t>″</w:t>
      </w:r>
      <w:r>
        <w:rPr>
          <w:rFonts w:hAnsi="宋体"/>
          <w:kern w:val="0"/>
          <w:sz w:val="22"/>
          <w:szCs w:val="22"/>
        </w:rPr>
        <w:t>,则</w:t>
      </w:r>
      <w:r>
        <w:rPr>
          <w:rFonts w:hint="eastAsia" w:ascii="宋体" w:hAnsi="宋体" w:cs="宋体"/>
          <w:kern w:val="0"/>
          <w:sz w:val="22"/>
          <w:szCs w:val="22"/>
        </w:rPr>
        <w:t>∠</w:t>
      </w:r>
      <w:r>
        <w:rPr>
          <w:rFonts w:hAnsi="宋体"/>
          <w:i/>
          <w:kern w:val="0"/>
          <w:sz w:val="22"/>
          <w:szCs w:val="22"/>
        </w:rPr>
        <w:t>BOC</w:t>
      </w:r>
      <w:r>
        <w:rPr>
          <w:rFonts w:hAnsi="宋体"/>
          <w:kern w:val="0"/>
          <w:sz w:val="22"/>
          <w:szCs w:val="22"/>
        </w:rPr>
        <w:t>的度数是</w:t>
      </w:r>
      <w:r>
        <w:rPr>
          <w:rFonts w:hAnsi="宋体"/>
          <w:i/>
          <w:color w:val="FF00FF"/>
          <w:kern w:val="0"/>
          <w:sz w:val="22"/>
          <w:szCs w:val="22"/>
          <w:u w:val="single" w:color="000000"/>
        </w:rPr>
        <w:t>　</w:t>
      </w:r>
      <w:r>
        <w:rPr>
          <w:rFonts w:hAnsi="宋体"/>
          <w:color w:val="FF0000"/>
          <w:kern w:val="0"/>
          <w:sz w:val="22"/>
          <w:szCs w:val="22"/>
          <w:u w:val="single" w:color="000000"/>
        </w:rPr>
        <w:t>126°42</w:t>
      </w:r>
      <w:r>
        <w:rPr>
          <w:rFonts w:hAnsi="宋体"/>
          <w:i/>
          <w:color w:val="FF0000"/>
          <w:kern w:val="0"/>
          <w:sz w:val="22"/>
          <w:szCs w:val="22"/>
          <w:u w:val="single" w:color="000000"/>
        </w:rPr>
        <w:t>'</w:t>
      </w:r>
      <w:r>
        <w:rPr>
          <w:rFonts w:hAnsi="宋体"/>
          <w:color w:val="FF0000"/>
          <w:kern w:val="0"/>
          <w:sz w:val="22"/>
          <w:szCs w:val="22"/>
          <w:u w:val="single" w:color="000000"/>
        </w:rPr>
        <w:t>32</w:t>
      </w:r>
      <w:r>
        <w:rPr>
          <w:rFonts w:hAnsi="宋体"/>
          <w:i/>
          <w:color w:val="FF0000"/>
          <w:kern w:val="0"/>
          <w:sz w:val="22"/>
          <w:szCs w:val="22"/>
          <w:u w:val="single" w:color="000000"/>
        </w:rPr>
        <w:t>″</w:t>
      </w:r>
      <w:r>
        <w:rPr>
          <w:rFonts w:hAnsi="宋体"/>
          <w:i/>
          <w:color w:val="FF00FF"/>
          <w:kern w:val="0"/>
          <w:sz w:val="22"/>
          <w:szCs w:val="22"/>
          <w:u w:val="single" w:color="000000"/>
        </w:rPr>
        <w:t>　</w:t>
      </w:r>
      <w:r>
        <w:rPr>
          <w:i/>
          <w:kern w:val="0"/>
          <w:sz w:val="22"/>
          <w:szCs w:val="22"/>
        </w:rPr>
        <w:t>.</w:t>
      </w:r>
      <w:r>
        <w:rPr>
          <w:rFonts w:hAnsi="宋体"/>
          <w:i/>
          <w:kern w:val="0"/>
          <w:sz w:val="22"/>
          <w:szCs w:val="22"/>
        </w:rPr>
        <w:t> </w:t>
      </w:r>
    </w:p>
    <w:p>
      <w:pPr>
        <w:widowControl/>
        <w:adjustRightInd w:val="0"/>
        <w:snapToGrid w:val="0"/>
        <w:spacing w:line="312" w:lineRule="auto"/>
        <w:jc w:val="left"/>
        <w:rPr>
          <w:b/>
          <w:color w:val="000000"/>
          <w:kern w:val="0"/>
          <w:sz w:val="22"/>
          <w:szCs w:val="22"/>
        </w:rPr>
      </w:pPr>
      <w:r>
        <w:rPr>
          <w:b/>
          <w:color w:val="000000"/>
          <w:kern w:val="0"/>
          <w:sz w:val="22"/>
          <w:szCs w:val="22"/>
        </w:rPr>
        <w:t>三、解答题</w:t>
      </w:r>
    </w:p>
    <w:p>
      <w:pPr>
        <w:widowControl/>
        <w:spacing w:line="312" w:lineRule="auto"/>
        <w:jc w:val="left"/>
        <w:rPr>
          <w:rFonts w:hAnsi="宋体"/>
          <w:kern w:val="0"/>
          <w:sz w:val="22"/>
          <w:szCs w:val="22"/>
        </w:rPr>
      </w:pPr>
      <w:r>
        <w:rPr>
          <w:rFonts w:hAnsi="宋体"/>
          <w:kern w:val="0"/>
          <w:sz w:val="22"/>
          <w:szCs w:val="22"/>
        </w:rPr>
        <w:t>15</w:t>
      </w:r>
      <w:r>
        <w:rPr>
          <w:i/>
          <w:kern w:val="0"/>
          <w:sz w:val="22"/>
          <w:szCs w:val="22"/>
        </w:rPr>
        <w:t>.</w:t>
      </w:r>
      <w:r>
        <w:rPr>
          <w:rFonts w:hint="eastAsia" w:ascii="宋体" w:hAnsi="宋体"/>
          <w:color w:val="FF0000"/>
          <w:kern w:val="0"/>
          <w:sz w:val="22"/>
          <w:szCs w:val="22"/>
        </w:rPr>
        <w:t>【</w:t>
      </w:r>
      <w:r>
        <w:rPr>
          <w:rFonts w:ascii="宋体" w:hAnsi="宋体"/>
          <w:color w:val="FF0000"/>
          <w:kern w:val="0"/>
          <w:sz w:val="22"/>
          <w:szCs w:val="22"/>
        </w:rPr>
        <w:t>钦州中考</w:t>
      </w:r>
      <w:r>
        <w:rPr>
          <w:rFonts w:hint="eastAsia" w:ascii="宋体" w:hAnsi="宋体"/>
          <w:color w:val="FF0000"/>
          <w:kern w:val="0"/>
          <w:sz w:val="22"/>
          <w:szCs w:val="22"/>
        </w:rPr>
        <w:t>】</w:t>
      </w:r>
      <w:r>
        <w:rPr>
          <w:rFonts w:hAnsi="宋体"/>
          <w:kern w:val="0"/>
          <w:sz w:val="22"/>
          <w:szCs w:val="22"/>
        </w:rPr>
        <w:t>如图,已知</w:t>
      </w:r>
      <w:r>
        <w:rPr>
          <w:rFonts w:hint="eastAsia" w:ascii="宋体" w:hAnsi="宋体" w:cs="宋体"/>
          <w:kern w:val="0"/>
          <w:sz w:val="22"/>
          <w:szCs w:val="22"/>
        </w:rPr>
        <w:t>∠</w:t>
      </w:r>
      <w:r>
        <w:rPr>
          <w:rFonts w:hAnsi="宋体"/>
          <w:kern w:val="0"/>
          <w:sz w:val="22"/>
          <w:szCs w:val="22"/>
        </w:rPr>
        <w:t>1＝65°15</w:t>
      </w:r>
      <w:r>
        <w:rPr>
          <w:rFonts w:hAnsi="宋体"/>
          <w:i/>
          <w:kern w:val="0"/>
          <w:sz w:val="22"/>
          <w:szCs w:val="22"/>
        </w:rPr>
        <w:t>'</w:t>
      </w:r>
      <w:r>
        <w:rPr>
          <w:rFonts w:hAnsi="宋体"/>
          <w:kern w:val="0"/>
          <w:sz w:val="22"/>
          <w:szCs w:val="22"/>
        </w:rPr>
        <w:t>,</w:t>
      </w:r>
      <w:r>
        <w:rPr>
          <w:rFonts w:hint="eastAsia" w:ascii="宋体" w:hAnsi="宋体" w:cs="宋体"/>
          <w:kern w:val="0"/>
          <w:sz w:val="22"/>
          <w:szCs w:val="22"/>
        </w:rPr>
        <w:t>∠</w:t>
      </w:r>
      <w:r>
        <w:rPr>
          <w:rFonts w:hAnsi="宋体"/>
          <w:kern w:val="0"/>
          <w:sz w:val="22"/>
          <w:szCs w:val="22"/>
        </w:rPr>
        <w:t>2＝78°30</w:t>
      </w:r>
      <w:r>
        <w:rPr>
          <w:rFonts w:hAnsi="宋体"/>
          <w:i/>
          <w:kern w:val="0"/>
          <w:sz w:val="22"/>
          <w:szCs w:val="22"/>
        </w:rPr>
        <w:t>'</w:t>
      </w:r>
      <w:r>
        <w:rPr>
          <w:rFonts w:hAnsi="宋体"/>
          <w:kern w:val="0"/>
          <w:sz w:val="22"/>
          <w:szCs w:val="22"/>
        </w:rPr>
        <w:t>,求</w:t>
      </w:r>
      <w:r>
        <w:rPr>
          <w:rFonts w:hint="eastAsia" w:ascii="宋体" w:hAnsi="宋体" w:cs="宋体"/>
          <w:kern w:val="0"/>
          <w:sz w:val="22"/>
          <w:szCs w:val="22"/>
        </w:rPr>
        <w:t>∠</w:t>
      </w:r>
      <w:r>
        <w:rPr>
          <w:rFonts w:hAnsi="宋体"/>
          <w:kern w:val="0"/>
          <w:sz w:val="22"/>
          <w:szCs w:val="22"/>
        </w:rPr>
        <w:t>1＋</w:t>
      </w:r>
      <w:r>
        <w:rPr>
          <w:rFonts w:hint="eastAsia" w:ascii="宋体" w:hAnsi="宋体" w:cs="宋体"/>
          <w:kern w:val="0"/>
          <w:sz w:val="22"/>
          <w:szCs w:val="22"/>
        </w:rPr>
        <w:t>∠</w:t>
      </w:r>
      <w:r>
        <w:rPr>
          <w:rFonts w:hAnsi="宋体"/>
          <w:kern w:val="0"/>
          <w:sz w:val="22"/>
          <w:szCs w:val="22"/>
        </w:rPr>
        <w:t>2和</w:t>
      </w:r>
      <w:r>
        <w:rPr>
          <w:rFonts w:hint="eastAsia" w:ascii="宋体" w:hAnsi="宋体" w:cs="宋体"/>
          <w:kern w:val="0"/>
          <w:sz w:val="22"/>
          <w:szCs w:val="22"/>
        </w:rPr>
        <w:t>∠</w:t>
      </w:r>
      <w:r>
        <w:rPr>
          <w:rFonts w:hAnsi="宋体"/>
          <w:kern w:val="0"/>
          <w:sz w:val="22"/>
          <w:szCs w:val="22"/>
        </w:rPr>
        <w:t>3</w:t>
      </w:r>
      <w:r>
        <w:rPr>
          <w:i/>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115695" cy="467995"/>
            <wp:effectExtent l="0" t="0" r="0" b="0"/>
            <wp:docPr id="30" name="image6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90.jpeg"/>
                    <pic:cNvPicPr>
                      <a:picLocks noChangeAspect="1"/>
                    </pic:cNvPicPr>
                  </pic:nvPicPr>
                  <pic:blipFill>
                    <a:blip r:embed="rId18" cstate="print"/>
                    <a:stretch>
                      <a:fillRect/>
                    </a:stretch>
                  </pic:blipFill>
                  <pic:spPr>
                    <a:xfrm>
                      <a:off x="0" y="0"/>
                      <a:ext cx="1116000" cy="468000"/>
                    </a:xfrm>
                    <a:prstGeom prst="rect">
                      <a:avLst/>
                    </a:prstGeom>
                  </pic:spPr>
                </pic:pic>
              </a:graphicData>
            </a:graphic>
          </wp:inline>
        </w:drawing>
      </w:r>
    </w:p>
    <w:p>
      <w:pPr>
        <w:widowControl/>
        <w:spacing w:line="312" w:lineRule="auto"/>
        <w:jc w:val="left"/>
        <w:rPr>
          <w:rFonts w:hAnsi="宋体"/>
          <w:color w:val="FF0000"/>
          <w:kern w:val="0"/>
          <w:sz w:val="22"/>
          <w:szCs w:val="22"/>
        </w:rPr>
      </w:pPr>
      <w:r>
        <w:rPr>
          <w:rFonts w:hAnsi="宋体"/>
          <w:color w:val="FF0000"/>
          <w:kern w:val="0"/>
          <w:sz w:val="22"/>
          <w:szCs w:val="22"/>
        </w:rPr>
        <w:t>解:因为</w:t>
      </w:r>
      <w:r>
        <w:rPr>
          <w:rFonts w:hint="eastAsia" w:ascii="宋体" w:hAnsi="宋体" w:cs="宋体"/>
          <w:color w:val="FF0000"/>
          <w:kern w:val="0"/>
          <w:sz w:val="22"/>
          <w:szCs w:val="22"/>
        </w:rPr>
        <w:t>∠</w:t>
      </w:r>
      <w:r>
        <w:rPr>
          <w:rFonts w:hAnsi="宋体"/>
          <w:color w:val="FF0000"/>
          <w:kern w:val="0"/>
          <w:sz w:val="22"/>
          <w:szCs w:val="22"/>
        </w:rPr>
        <w:t>1＝65°15</w:t>
      </w:r>
      <w:r>
        <w:rPr>
          <w:rFonts w:hAnsi="宋体"/>
          <w:i/>
          <w:color w:val="FF0000"/>
          <w:kern w:val="0"/>
          <w:sz w:val="22"/>
          <w:szCs w:val="22"/>
        </w:rPr>
        <w:t>'</w:t>
      </w:r>
      <w:r>
        <w:rPr>
          <w:rFonts w:hAnsi="宋体"/>
          <w:color w:val="FF0000"/>
          <w:kern w:val="0"/>
          <w:sz w:val="22"/>
          <w:szCs w:val="22"/>
        </w:rPr>
        <w:t>,</w:t>
      </w:r>
      <w:r>
        <w:rPr>
          <w:rFonts w:hint="eastAsia" w:ascii="宋体" w:hAnsi="宋体" w:cs="宋体"/>
          <w:color w:val="FF0000"/>
          <w:kern w:val="0"/>
          <w:sz w:val="22"/>
          <w:szCs w:val="22"/>
        </w:rPr>
        <w:t>∠</w:t>
      </w:r>
      <w:r>
        <w:rPr>
          <w:rFonts w:hAnsi="宋体"/>
          <w:color w:val="FF0000"/>
          <w:kern w:val="0"/>
          <w:sz w:val="22"/>
          <w:szCs w:val="22"/>
        </w:rPr>
        <w:t>2＝78°30</w:t>
      </w:r>
      <w:r>
        <w:rPr>
          <w:rFonts w:hAnsi="宋体"/>
          <w:i/>
          <w:color w:val="FF0000"/>
          <w:kern w:val="0"/>
          <w:sz w:val="22"/>
          <w:szCs w:val="22"/>
        </w:rPr>
        <w:t>'</w:t>
      </w:r>
      <w:r>
        <w:rPr>
          <w:rFonts w:hAnsi="宋体"/>
          <w:color w:val="FF0000"/>
          <w:kern w:val="0"/>
          <w:sz w:val="22"/>
          <w:szCs w:val="22"/>
        </w:rPr>
        <w:t>,</w:t>
      </w:r>
    </w:p>
    <w:p>
      <w:pPr>
        <w:widowControl/>
        <w:spacing w:line="312" w:lineRule="auto"/>
        <w:jc w:val="left"/>
        <w:rPr>
          <w:rFonts w:hAnsi="宋体"/>
          <w:color w:val="FF0000"/>
          <w:kern w:val="0"/>
          <w:sz w:val="22"/>
          <w:szCs w:val="22"/>
        </w:rPr>
      </w:pPr>
      <w:r>
        <w:rPr>
          <w:rFonts w:hAnsi="宋体"/>
          <w:color w:val="FF0000"/>
          <w:kern w:val="0"/>
          <w:sz w:val="22"/>
          <w:szCs w:val="22"/>
        </w:rPr>
        <w:t>所以</w:t>
      </w:r>
      <w:r>
        <w:rPr>
          <w:rFonts w:hint="eastAsia" w:ascii="宋体" w:hAnsi="宋体" w:cs="宋体"/>
          <w:color w:val="FF0000"/>
          <w:kern w:val="0"/>
          <w:sz w:val="22"/>
          <w:szCs w:val="22"/>
        </w:rPr>
        <w:t>∠</w:t>
      </w:r>
      <w:r>
        <w:rPr>
          <w:rFonts w:hAnsi="宋体"/>
          <w:color w:val="FF0000"/>
          <w:kern w:val="0"/>
          <w:sz w:val="22"/>
          <w:szCs w:val="22"/>
        </w:rPr>
        <w:t>1＋</w:t>
      </w:r>
      <w:r>
        <w:rPr>
          <w:rFonts w:hint="eastAsia" w:ascii="宋体" w:hAnsi="宋体" w:cs="宋体"/>
          <w:color w:val="FF0000"/>
          <w:kern w:val="0"/>
          <w:sz w:val="22"/>
          <w:szCs w:val="22"/>
        </w:rPr>
        <w:t>∠</w:t>
      </w:r>
      <w:r>
        <w:rPr>
          <w:rFonts w:hAnsi="宋体"/>
          <w:color w:val="FF0000"/>
          <w:kern w:val="0"/>
          <w:sz w:val="22"/>
          <w:szCs w:val="22"/>
        </w:rPr>
        <w:t>2＝65°15</w:t>
      </w:r>
      <w:r>
        <w:rPr>
          <w:rFonts w:hAnsi="宋体"/>
          <w:i/>
          <w:color w:val="FF0000"/>
          <w:kern w:val="0"/>
          <w:sz w:val="22"/>
          <w:szCs w:val="22"/>
        </w:rPr>
        <w:t>'</w:t>
      </w:r>
      <w:r>
        <w:rPr>
          <w:rFonts w:hAnsi="宋体"/>
          <w:color w:val="FF0000"/>
          <w:kern w:val="0"/>
          <w:sz w:val="22"/>
          <w:szCs w:val="22"/>
        </w:rPr>
        <w:t>＋78°30</w:t>
      </w:r>
      <w:r>
        <w:rPr>
          <w:rFonts w:hAnsi="宋体"/>
          <w:i/>
          <w:color w:val="FF0000"/>
          <w:kern w:val="0"/>
          <w:sz w:val="22"/>
          <w:szCs w:val="22"/>
        </w:rPr>
        <w:t>'</w:t>
      </w:r>
      <w:r>
        <w:rPr>
          <w:rFonts w:hAnsi="宋体"/>
          <w:color w:val="FF0000"/>
          <w:kern w:val="0"/>
          <w:sz w:val="22"/>
          <w:szCs w:val="22"/>
        </w:rPr>
        <w:t>＝143°45</w:t>
      </w:r>
      <w:r>
        <w:rPr>
          <w:rFonts w:hAnsi="宋体"/>
          <w:i/>
          <w:color w:val="FF0000"/>
          <w:kern w:val="0"/>
          <w:sz w:val="22"/>
          <w:szCs w:val="22"/>
        </w:rPr>
        <w:t>'</w:t>
      </w:r>
      <w:r>
        <w:rPr>
          <w:rFonts w:hAnsi="宋体"/>
          <w:color w:val="FF0000"/>
          <w:kern w:val="0"/>
          <w:sz w:val="22"/>
          <w:szCs w:val="22"/>
        </w:rPr>
        <w:t>,</w:t>
      </w:r>
    </w:p>
    <w:p>
      <w:pPr>
        <w:widowControl/>
        <w:spacing w:line="312" w:lineRule="auto"/>
        <w:jc w:val="left"/>
        <w:rPr>
          <w:rFonts w:hAnsi="宋体"/>
          <w:color w:val="FF0000"/>
          <w:kern w:val="0"/>
          <w:sz w:val="22"/>
          <w:szCs w:val="22"/>
        </w:rPr>
      </w:pPr>
      <w:r>
        <w:rPr>
          <w:rFonts w:hAnsi="宋体"/>
          <w:color w:val="FF0000"/>
          <w:kern w:val="0"/>
          <w:sz w:val="22"/>
          <w:szCs w:val="22"/>
        </w:rPr>
        <w:t>所以</w:t>
      </w:r>
      <w:r>
        <w:rPr>
          <w:rFonts w:hint="eastAsia" w:ascii="宋体" w:hAnsi="宋体" w:cs="宋体"/>
          <w:color w:val="FF0000"/>
          <w:kern w:val="0"/>
          <w:sz w:val="22"/>
          <w:szCs w:val="22"/>
        </w:rPr>
        <w:t>∠</w:t>
      </w:r>
      <w:r>
        <w:rPr>
          <w:rFonts w:hAnsi="宋体"/>
          <w:color w:val="FF0000"/>
          <w:kern w:val="0"/>
          <w:sz w:val="22"/>
          <w:szCs w:val="22"/>
        </w:rPr>
        <w:t>3＝180°</w:t>
      </w:r>
      <w:r>
        <w:rPr>
          <w:rFonts w:hAnsi="宋体" w:eastAsia="黑体"/>
          <w:color w:val="FF0000"/>
          <w:kern w:val="0"/>
          <w:sz w:val="22"/>
          <w:szCs w:val="22"/>
        </w:rPr>
        <w:t>－</w:t>
      </w:r>
      <w:r>
        <w:rPr>
          <w:rFonts w:hAnsi="宋体"/>
          <w:color w:val="FF0000"/>
          <w:kern w:val="0"/>
          <w:sz w:val="22"/>
          <w:szCs w:val="22"/>
        </w:rPr>
        <w:t>(</w:t>
      </w:r>
      <w:r>
        <w:rPr>
          <w:rFonts w:hint="eastAsia" w:ascii="宋体" w:hAnsi="宋体" w:cs="宋体"/>
          <w:color w:val="FF0000"/>
          <w:kern w:val="0"/>
          <w:sz w:val="22"/>
          <w:szCs w:val="22"/>
        </w:rPr>
        <w:t>∠</w:t>
      </w:r>
      <w:r>
        <w:rPr>
          <w:rFonts w:hAnsi="宋体"/>
          <w:color w:val="FF0000"/>
          <w:kern w:val="0"/>
          <w:sz w:val="22"/>
          <w:szCs w:val="22"/>
        </w:rPr>
        <w:t>1＋</w:t>
      </w:r>
      <w:r>
        <w:rPr>
          <w:rFonts w:hint="eastAsia" w:ascii="宋体" w:hAnsi="宋体" w:cs="宋体"/>
          <w:color w:val="FF0000"/>
          <w:kern w:val="0"/>
          <w:sz w:val="22"/>
          <w:szCs w:val="22"/>
        </w:rPr>
        <w:t>∠</w:t>
      </w:r>
      <w:r>
        <w:rPr>
          <w:rFonts w:hAnsi="宋体"/>
          <w:color w:val="FF0000"/>
          <w:kern w:val="0"/>
          <w:sz w:val="22"/>
          <w:szCs w:val="22"/>
        </w:rPr>
        <w:t>2)＝180°</w:t>
      </w:r>
      <w:r>
        <w:rPr>
          <w:rFonts w:hAnsi="宋体" w:eastAsia="黑体"/>
          <w:color w:val="FF0000"/>
          <w:kern w:val="0"/>
          <w:sz w:val="22"/>
          <w:szCs w:val="22"/>
        </w:rPr>
        <w:t>－</w:t>
      </w:r>
      <w:r>
        <w:rPr>
          <w:rFonts w:hAnsi="宋体"/>
          <w:color w:val="FF0000"/>
          <w:kern w:val="0"/>
          <w:sz w:val="22"/>
          <w:szCs w:val="22"/>
        </w:rPr>
        <w:t>143°45</w:t>
      </w:r>
      <w:r>
        <w:rPr>
          <w:rFonts w:hAnsi="宋体"/>
          <w:i/>
          <w:color w:val="FF0000"/>
          <w:kern w:val="0"/>
          <w:sz w:val="22"/>
          <w:szCs w:val="22"/>
        </w:rPr>
        <w:t>'</w:t>
      </w:r>
      <w:r>
        <w:rPr>
          <w:rFonts w:hAnsi="宋体"/>
          <w:color w:val="FF0000"/>
          <w:kern w:val="0"/>
          <w:sz w:val="22"/>
          <w:szCs w:val="22"/>
        </w:rPr>
        <w:t>＝36°15</w:t>
      </w:r>
      <w:r>
        <w:rPr>
          <w:rFonts w:hAnsi="宋体"/>
          <w:i/>
          <w:color w:val="FF0000"/>
          <w:kern w:val="0"/>
          <w:sz w:val="22"/>
          <w:szCs w:val="22"/>
        </w:rPr>
        <w:t>'</w:t>
      </w:r>
      <w:r>
        <w:rPr>
          <w:i/>
          <w:color w:val="FF0000"/>
          <w:kern w:val="0"/>
          <w:sz w:val="22"/>
          <w:szCs w:val="22"/>
        </w:rPr>
        <w:t>.</w:t>
      </w:r>
    </w:p>
    <w:p>
      <w:pPr>
        <w:widowControl/>
        <w:spacing w:line="312" w:lineRule="auto"/>
        <w:jc w:val="left"/>
        <w:rPr>
          <w:rFonts w:hAnsi="宋体"/>
          <w:kern w:val="0"/>
          <w:sz w:val="22"/>
          <w:szCs w:val="22"/>
        </w:rPr>
      </w:pPr>
    </w:p>
    <w:p>
      <w:pPr>
        <w:widowControl/>
        <w:spacing w:line="312" w:lineRule="auto"/>
        <w:jc w:val="left"/>
        <w:rPr>
          <w:rFonts w:hAnsi="宋体"/>
          <w:kern w:val="0"/>
          <w:sz w:val="22"/>
          <w:szCs w:val="22"/>
        </w:rPr>
      </w:pPr>
      <w:r>
        <w:rPr>
          <w:rFonts w:hAnsi="宋体"/>
          <w:kern w:val="0"/>
          <w:sz w:val="22"/>
          <w:szCs w:val="22"/>
        </w:rPr>
        <w:t>16</w:t>
      </w:r>
      <w:r>
        <w:rPr>
          <w:i/>
          <w:kern w:val="0"/>
          <w:sz w:val="22"/>
          <w:szCs w:val="22"/>
        </w:rPr>
        <w:t>.</w:t>
      </w:r>
      <w:r>
        <w:rPr>
          <w:rFonts w:hint="eastAsia" w:ascii="宋体" w:hAnsi="宋体"/>
          <w:color w:val="FF0000"/>
          <w:kern w:val="0"/>
          <w:sz w:val="22"/>
          <w:szCs w:val="22"/>
        </w:rPr>
        <w:t>【</w:t>
      </w:r>
      <w:r>
        <w:rPr>
          <w:rFonts w:ascii="宋体" w:hAnsi="宋体"/>
          <w:color w:val="FF0000"/>
          <w:kern w:val="0"/>
          <w:sz w:val="22"/>
          <w:szCs w:val="22"/>
        </w:rPr>
        <w:t>河北中考</w:t>
      </w:r>
      <w:r>
        <w:rPr>
          <w:rFonts w:hint="eastAsia" w:ascii="宋体" w:hAnsi="宋体"/>
          <w:color w:val="FF0000"/>
          <w:kern w:val="0"/>
          <w:sz w:val="22"/>
          <w:szCs w:val="22"/>
        </w:rPr>
        <w:t>】</w:t>
      </w:r>
      <w:r>
        <w:rPr>
          <w:rFonts w:hAnsi="宋体"/>
          <w:kern w:val="0"/>
          <w:sz w:val="22"/>
          <w:szCs w:val="22"/>
        </w:rPr>
        <w:t>在一条不完整的数轴上从左到右有点</w:t>
      </w:r>
      <w:r>
        <w:rPr>
          <w:rFonts w:hAnsi="宋体"/>
          <w:i/>
          <w:kern w:val="0"/>
          <w:sz w:val="22"/>
          <w:szCs w:val="22"/>
        </w:rPr>
        <w:t>A</w:t>
      </w:r>
      <w:r>
        <w:rPr>
          <w:rFonts w:hAnsi="宋体"/>
          <w:kern w:val="0"/>
          <w:sz w:val="22"/>
          <w:szCs w:val="22"/>
        </w:rPr>
        <w:t>,</w:t>
      </w:r>
      <w:r>
        <w:rPr>
          <w:rFonts w:hAnsi="宋体"/>
          <w:i/>
          <w:kern w:val="0"/>
          <w:sz w:val="22"/>
          <w:szCs w:val="22"/>
        </w:rPr>
        <w:t>B</w:t>
      </w:r>
      <w:r>
        <w:rPr>
          <w:rFonts w:hAnsi="宋体"/>
          <w:kern w:val="0"/>
          <w:sz w:val="22"/>
          <w:szCs w:val="22"/>
        </w:rPr>
        <w:t>,</w:t>
      </w:r>
      <w:r>
        <w:rPr>
          <w:rFonts w:hAnsi="宋体"/>
          <w:i/>
          <w:kern w:val="0"/>
          <w:sz w:val="22"/>
          <w:szCs w:val="22"/>
        </w:rPr>
        <w:t>C</w:t>
      </w:r>
      <w:r>
        <w:rPr>
          <w:rFonts w:hAnsi="宋体"/>
          <w:kern w:val="0"/>
          <w:sz w:val="22"/>
          <w:szCs w:val="22"/>
        </w:rPr>
        <w:t>,其中</w:t>
      </w:r>
      <w:r>
        <w:rPr>
          <w:rFonts w:hAnsi="宋体"/>
          <w:i/>
          <w:kern w:val="0"/>
          <w:sz w:val="22"/>
          <w:szCs w:val="22"/>
        </w:rPr>
        <w:t>AB</w:t>
      </w:r>
      <w:r>
        <w:rPr>
          <w:rFonts w:hAnsi="宋体"/>
          <w:kern w:val="0"/>
          <w:sz w:val="22"/>
          <w:szCs w:val="22"/>
        </w:rPr>
        <w:t>＝2,</w:t>
      </w:r>
      <w:r>
        <w:rPr>
          <w:rFonts w:hAnsi="宋体"/>
          <w:i/>
          <w:kern w:val="0"/>
          <w:sz w:val="22"/>
          <w:szCs w:val="22"/>
        </w:rPr>
        <w:t>BC</w:t>
      </w:r>
      <w:r>
        <w:rPr>
          <w:rFonts w:hAnsi="宋体"/>
          <w:kern w:val="0"/>
          <w:sz w:val="22"/>
          <w:szCs w:val="22"/>
        </w:rPr>
        <w:t>＝1,如图所示,设点</w:t>
      </w:r>
      <w:r>
        <w:rPr>
          <w:rFonts w:hAnsi="宋体"/>
          <w:i/>
          <w:kern w:val="0"/>
          <w:sz w:val="22"/>
          <w:szCs w:val="22"/>
        </w:rPr>
        <w:t>A</w:t>
      </w:r>
      <w:r>
        <w:rPr>
          <w:rFonts w:hAnsi="宋体"/>
          <w:kern w:val="0"/>
          <w:sz w:val="22"/>
          <w:szCs w:val="22"/>
        </w:rPr>
        <w:t>,</w:t>
      </w:r>
      <w:r>
        <w:rPr>
          <w:rFonts w:hAnsi="宋体"/>
          <w:i/>
          <w:kern w:val="0"/>
          <w:sz w:val="22"/>
          <w:szCs w:val="22"/>
        </w:rPr>
        <w:t>B</w:t>
      </w:r>
      <w:r>
        <w:rPr>
          <w:rFonts w:hAnsi="宋体"/>
          <w:kern w:val="0"/>
          <w:sz w:val="22"/>
          <w:szCs w:val="22"/>
        </w:rPr>
        <w:t>,</w:t>
      </w:r>
      <w:r>
        <w:rPr>
          <w:rFonts w:hAnsi="宋体"/>
          <w:i/>
          <w:kern w:val="0"/>
          <w:sz w:val="22"/>
          <w:szCs w:val="22"/>
        </w:rPr>
        <w:t>C</w:t>
      </w:r>
      <w:r>
        <w:rPr>
          <w:rFonts w:hAnsi="宋体"/>
          <w:kern w:val="0"/>
          <w:sz w:val="22"/>
          <w:szCs w:val="22"/>
        </w:rPr>
        <w:t>所对应数的和是</w:t>
      </w:r>
      <w:r>
        <w:rPr>
          <w:rFonts w:hAnsi="宋体"/>
          <w:i/>
          <w:kern w:val="0"/>
          <w:sz w:val="22"/>
          <w:szCs w:val="22"/>
        </w:rPr>
        <w:t>p</w:t>
      </w:r>
      <w:r>
        <w:rPr>
          <w:i/>
          <w:kern w:val="0"/>
          <w:sz w:val="22"/>
          <w:szCs w:val="22"/>
        </w:rPr>
        <w:t>.</w:t>
      </w:r>
    </w:p>
    <w:p>
      <w:pPr>
        <w:widowControl/>
        <w:spacing w:line="312" w:lineRule="auto"/>
        <w:jc w:val="left"/>
        <w:rPr>
          <w:rFonts w:hAnsi="宋体"/>
          <w:kern w:val="0"/>
          <w:sz w:val="22"/>
          <w:szCs w:val="22"/>
        </w:rPr>
      </w:pPr>
      <w:r>
        <w:rPr>
          <w:rFonts w:hAnsi="宋体"/>
          <w:kern w:val="0"/>
          <w:sz w:val="22"/>
          <w:szCs w:val="22"/>
        </w:rPr>
        <w:t>(1)若以</w:t>
      </w:r>
      <w:r>
        <w:rPr>
          <w:rFonts w:hAnsi="宋体"/>
          <w:i/>
          <w:kern w:val="0"/>
          <w:sz w:val="22"/>
          <w:szCs w:val="22"/>
        </w:rPr>
        <w:t>B</w:t>
      </w:r>
      <w:r>
        <w:rPr>
          <w:rFonts w:hAnsi="宋体"/>
          <w:kern w:val="0"/>
          <w:sz w:val="22"/>
          <w:szCs w:val="22"/>
        </w:rPr>
        <w:t>为原点,写出点</w:t>
      </w:r>
      <w:r>
        <w:rPr>
          <w:rFonts w:hAnsi="宋体"/>
          <w:i/>
          <w:kern w:val="0"/>
          <w:sz w:val="22"/>
          <w:szCs w:val="22"/>
        </w:rPr>
        <w:t>A</w:t>
      </w:r>
      <w:r>
        <w:rPr>
          <w:rFonts w:hAnsi="宋体"/>
          <w:kern w:val="0"/>
          <w:sz w:val="22"/>
          <w:szCs w:val="22"/>
        </w:rPr>
        <w:t>,</w:t>
      </w:r>
      <w:r>
        <w:rPr>
          <w:rFonts w:hAnsi="宋体"/>
          <w:i/>
          <w:kern w:val="0"/>
          <w:sz w:val="22"/>
          <w:szCs w:val="22"/>
        </w:rPr>
        <w:t>C</w:t>
      </w:r>
      <w:r>
        <w:rPr>
          <w:rFonts w:hAnsi="宋体"/>
          <w:kern w:val="0"/>
          <w:sz w:val="22"/>
          <w:szCs w:val="22"/>
        </w:rPr>
        <w:t>所对应的数,并计算</w:t>
      </w:r>
      <w:r>
        <w:rPr>
          <w:rFonts w:hAnsi="宋体"/>
          <w:i/>
          <w:kern w:val="0"/>
          <w:sz w:val="22"/>
          <w:szCs w:val="22"/>
        </w:rPr>
        <w:t>p</w:t>
      </w:r>
      <w:r>
        <w:rPr>
          <w:rFonts w:hAnsi="宋体"/>
          <w:kern w:val="0"/>
          <w:sz w:val="22"/>
          <w:szCs w:val="22"/>
        </w:rPr>
        <w:t>的值;若以</w:t>
      </w:r>
      <w:r>
        <w:rPr>
          <w:rFonts w:hAnsi="宋体"/>
          <w:i/>
          <w:kern w:val="0"/>
          <w:sz w:val="22"/>
          <w:szCs w:val="22"/>
        </w:rPr>
        <w:t>C</w:t>
      </w:r>
      <w:r>
        <w:rPr>
          <w:rFonts w:hAnsi="宋体"/>
          <w:kern w:val="0"/>
          <w:sz w:val="22"/>
          <w:szCs w:val="22"/>
        </w:rPr>
        <w:t>为原点,</w:t>
      </w:r>
      <w:r>
        <w:rPr>
          <w:rFonts w:hAnsi="宋体"/>
          <w:i/>
          <w:kern w:val="0"/>
          <w:sz w:val="22"/>
          <w:szCs w:val="22"/>
        </w:rPr>
        <w:t>p</w:t>
      </w:r>
      <w:r>
        <w:rPr>
          <w:rFonts w:hAnsi="宋体"/>
          <w:kern w:val="0"/>
          <w:sz w:val="22"/>
          <w:szCs w:val="22"/>
        </w:rPr>
        <w:t>又是多少?</w:t>
      </w:r>
    </w:p>
    <w:p>
      <w:pPr>
        <w:widowControl/>
        <w:spacing w:line="312" w:lineRule="auto"/>
        <w:jc w:val="left"/>
        <w:rPr>
          <w:rFonts w:hAnsi="宋体"/>
          <w:kern w:val="0"/>
          <w:sz w:val="22"/>
          <w:szCs w:val="22"/>
        </w:rPr>
      </w:pPr>
      <w:r>
        <w:rPr>
          <w:rFonts w:hAnsi="宋体"/>
          <w:kern w:val="0"/>
          <w:sz w:val="22"/>
          <w:szCs w:val="22"/>
        </w:rPr>
        <w:t>(2)若原点</w:t>
      </w:r>
      <w:r>
        <w:rPr>
          <w:rFonts w:hAnsi="宋体"/>
          <w:i/>
          <w:kern w:val="0"/>
          <w:sz w:val="22"/>
          <w:szCs w:val="22"/>
        </w:rPr>
        <w:t>O</w:t>
      </w:r>
      <w:r>
        <w:rPr>
          <w:rFonts w:hAnsi="宋体"/>
          <w:kern w:val="0"/>
          <w:sz w:val="22"/>
          <w:szCs w:val="22"/>
        </w:rPr>
        <w:t>在图中数轴上点</w:t>
      </w:r>
      <w:r>
        <w:rPr>
          <w:rFonts w:hAnsi="宋体"/>
          <w:i/>
          <w:kern w:val="0"/>
          <w:sz w:val="22"/>
          <w:szCs w:val="22"/>
        </w:rPr>
        <w:t>C</w:t>
      </w:r>
      <w:r>
        <w:rPr>
          <w:rFonts w:hAnsi="宋体"/>
          <w:kern w:val="0"/>
          <w:sz w:val="22"/>
          <w:szCs w:val="22"/>
        </w:rPr>
        <w:t>的右边,且</w:t>
      </w:r>
      <w:r>
        <w:rPr>
          <w:rFonts w:hAnsi="宋体"/>
          <w:i/>
          <w:kern w:val="0"/>
          <w:sz w:val="22"/>
          <w:szCs w:val="22"/>
        </w:rPr>
        <w:t>CO</w:t>
      </w:r>
      <w:r>
        <w:rPr>
          <w:rFonts w:hAnsi="宋体"/>
          <w:kern w:val="0"/>
          <w:sz w:val="22"/>
          <w:szCs w:val="22"/>
        </w:rPr>
        <w:t>＝28,求</w:t>
      </w:r>
      <w:r>
        <w:rPr>
          <w:rFonts w:hAnsi="宋体"/>
          <w:i/>
          <w:kern w:val="0"/>
          <w:sz w:val="22"/>
          <w:szCs w:val="22"/>
        </w:rPr>
        <w:t>p</w:t>
      </w:r>
      <w:r>
        <w:rPr>
          <w:i/>
          <w:kern w:val="0"/>
          <w:sz w:val="22"/>
          <w:szCs w:val="22"/>
        </w:rPr>
        <w:t>.</w:t>
      </w:r>
    </w:p>
    <w:p>
      <w:pPr>
        <w:widowControl/>
        <w:spacing w:line="312" w:lineRule="auto"/>
        <w:jc w:val="center"/>
        <w:rPr>
          <w:rFonts w:hAnsi="宋体"/>
          <w:kern w:val="0"/>
          <w:sz w:val="22"/>
          <w:szCs w:val="22"/>
        </w:rPr>
      </w:pPr>
      <w:r>
        <w:rPr>
          <w:rFonts w:hAnsi="宋体"/>
          <w:kern w:val="0"/>
          <w:sz w:val="22"/>
          <w:szCs w:val="22"/>
        </w:rPr>
        <w:drawing>
          <wp:inline distT="0" distB="0" distL="0" distR="0">
            <wp:extent cx="1547495" cy="251460"/>
            <wp:effectExtent l="0" t="0" r="0" b="0"/>
            <wp:docPr id="31" name="image6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691.jpeg"/>
                    <pic:cNvPicPr>
                      <a:picLocks noChangeAspect="1"/>
                    </pic:cNvPicPr>
                  </pic:nvPicPr>
                  <pic:blipFill>
                    <a:blip r:embed="rId19" cstate="print"/>
                    <a:stretch>
                      <a:fillRect/>
                    </a:stretch>
                  </pic:blipFill>
                  <pic:spPr>
                    <a:xfrm>
                      <a:off x="0" y="0"/>
                      <a:ext cx="1548000" cy="252000"/>
                    </a:xfrm>
                    <a:prstGeom prst="rect">
                      <a:avLst/>
                    </a:prstGeom>
                  </pic:spPr>
                </pic:pic>
              </a:graphicData>
            </a:graphic>
          </wp:inline>
        </w:drawing>
      </w:r>
    </w:p>
    <w:p>
      <w:pPr>
        <w:widowControl/>
        <w:spacing w:line="312" w:lineRule="auto"/>
        <w:jc w:val="left"/>
        <w:rPr>
          <w:color w:val="FF0000"/>
          <w:kern w:val="0"/>
          <w:sz w:val="22"/>
          <w:szCs w:val="22"/>
        </w:rPr>
      </w:pPr>
      <w:r>
        <w:rPr>
          <w:color w:val="FF0000"/>
          <w:kern w:val="0"/>
          <w:sz w:val="22"/>
          <w:szCs w:val="22"/>
        </w:rPr>
        <w:t>解:(1)若以</w:t>
      </w:r>
      <w:r>
        <w:rPr>
          <w:i/>
          <w:color w:val="FF0000"/>
          <w:kern w:val="0"/>
          <w:sz w:val="22"/>
          <w:szCs w:val="22"/>
        </w:rPr>
        <w:t>B</w:t>
      </w:r>
      <w:r>
        <w:rPr>
          <w:color w:val="FF0000"/>
          <w:kern w:val="0"/>
          <w:sz w:val="22"/>
          <w:szCs w:val="22"/>
        </w:rPr>
        <w:t>为原点,则点</w:t>
      </w:r>
      <w:r>
        <w:rPr>
          <w:i/>
          <w:color w:val="FF0000"/>
          <w:kern w:val="0"/>
          <w:sz w:val="22"/>
          <w:szCs w:val="22"/>
        </w:rPr>
        <w:t>C</w:t>
      </w:r>
      <w:r>
        <w:rPr>
          <w:color w:val="FF0000"/>
          <w:kern w:val="0"/>
          <w:sz w:val="22"/>
          <w:szCs w:val="22"/>
        </w:rPr>
        <w:t>表示1,点</w:t>
      </w:r>
      <w:r>
        <w:rPr>
          <w:i/>
          <w:color w:val="FF0000"/>
          <w:kern w:val="0"/>
          <w:sz w:val="22"/>
          <w:szCs w:val="22"/>
        </w:rPr>
        <w:t>A</w:t>
      </w:r>
      <w:r>
        <w:rPr>
          <w:color w:val="FF0000"/>
          <w:kern w:val="0"/>
          <w:sz w:val="22"/>
          <w:szCs w:val="22"/>
        </w:rPr>
        <w:t>表示－2,所以</w:t>
      </w:r>
      <w:r>
        <w:rPr>
          <w:i/>
          <w:color w:val="FF0000"/>
          <w:kern w:val="0"/>
          <w:sz w:val="22"/>
          <w:szCs w:val="22"/>
        </w:rPr>
        <w:t>p</w:t>
      </w:r>
      <w:r>
        <w:rPr>
          <w:color w:val="FF0000"/>
          <w:kern w:val="0"/>
          <w:sz w:val="22"/>
          <w:szCs w:val="22"/>
        </w:rPr>
        <w:t>＝1＋0－2＝－1;</w:t>
      </w:r>
    </w:p>
    <w:p>
      <w:pPr>
        <w:widowControl/>
        <w:spacing w:line="312" w:lineRule="auto"/>
        <w:jc w:val="left"/>
        <w:rPr>
          <w:color w:val="FF0000"/>
          <w:kern w:val="0"/>
          <w:sz w:val="22"/>
          <w:szCs w:val="22"/>
        </w:rPr>
      </w:pPr>
      <w:r>
        <w:rPr>
          <w:color w:val="FF0000"/>
          <w:kern w:val="0"/>
          <w:sz w:val="22"/>
          <w:szCs w:val="22"/>
        </w:rPr>
        <w:t>若以</w:t>
      </w:r>
      <w:r>
        <w:rPr>
          <w:i/>
          <w:color w:val="FF0000"/>
          <w:kern w:val="0"/>
          <w:sz w:val="22"/>
          <w:szCs w:val="22"/>
        </w:rPr>
        <w:t>C</w:t>
      </w:r>
      <w:r>
        <w:rPr>
          <w:color w:val="FF0000"/>
          <w:kern w:val="0"/>
          <w:sz w:val="22"/>
          <w:szCs w:val="22"/>
        </w:rPr>
        <w:t>为原点,则点</w:t>
      </w:r>
      <w:r>
        <w:rPr>
          <w:i/>
          <w:color w:val="FF0000"/>
          <w:kern w:val="0"/>
          <w:sz w:val="22"/>
          <w:szCs w:val="22"/>
        </w:rPr>
        <w:t>A</w:t>
      </w:r>
      <w:r>
        <w:rPr>
          <w:color w:val="FF0000"/>
          <w:kern w:val="0"/>
          <w:sz w:val="22"/>
          <w:szCs w:val="22"/>
        </w:rPr>
        <w:t>表示－3,点</w:t>
      </w:r>
      <w:r>
        <w:rPr>
          <w:i/>
          <w:color w:val="FF0000"/>
          <w:kern w:val="0"/>
          <w:sz w:val="22"/>
          <w:szCs w:val="22"/>
        </w:rPr>
        <w:t>B</w:t>
      </w:r>
      <w:r>
        <w:rPr>
          <w:color w:val="FF0000"/>
          <w:kern w:val="0"/>
          <w:sz w:val="22"/>
          <w:szCs w:val="22"/>
        </w:rPr>
        <w:t>表示－1,</w:t>
      </w:r>
    </w:p>
    <w:p>
      <w:pPr>
        <w:widowControl/>
        <w:spacing w:line="312" w:lineRule="auto"/>
        <w:jc w:val="left"/>
        <w:rPr>
          <w:color w:val="FF0000"/>
          <w:kern w:val="0"/>
          <w:sz w:val="22"/>
          <w:szCs w:val="22"/>
        </w:rPr>
      </w:pPr>
      <w:r>
        <w:rPr>
          <w:color w:val="FF0000"/>
          <w:kern w:val="0"/>
          <w:sz w:val="22"/>
          <w:szCs w:val="22"/>
        </w:rPr>
        <w:t>所以</w:t>
      </w:r>
      <w:r>
        <w:rPr>
          <w:i/>
          <w:color w:val="FF0000"/>
          <w:kern w:val="0"/>
          <w:sz w:val="22"/>
          <w:szCs w:val="22"/>
        </w:rPr>
        <w:t>p</w:t>
      </w:r>
      <w:r>
        <w:rPr>
          <w:color w:val="FF0000"/>
          <w:kern w:val="0"/>
          <w:sz w:val="22"/>
          <w:szCs w:val="22"/>
        </w:rPr>
        <w:t>＝－3－1＋0＝－4</w:t>
      </w:r>
      <w:r>
        <w:rPr>
          <w:i/>
          <w:color w:val="FF0000"/>
          <w:kern w:val="0"/>
          <w:sz w:val="22"/>
          <w:szCs w:val="22"/>
        </w:rPr>
        <w:t>.</w:t>
      </w:r>
    </w:p>
    <w:p>
      <w:pPr>
        <w:widowControl/>
        <w:spacing w:line="312" w:lineRule="auto"/>
        <w:jc w:val="left"/>
        <w:rPr>
          <w:color w:val="FF0000"/>
          <w:kern w:val="0"/>
          <w:sz w:val="22"/>
          <w:szCs w:val="22"/>
        </w:rPr>
      </w:pPr>
      <w:r>
        <w:rPr>
          <w:color w:val="FF0000"/>
          <w:kern w:val="0"/>
          <w:sz w:val="22"/>
          <w:szCs w:val="22"/>
        </w:rPr>
        <w:t>(2)若原点O在图中数轴上点C的右边,且CO＝28,则点C表示－28,点B表示－29,点A表示－31,所以p＝－31－29－28＝－88.</w:t>
      </w:r>
    </w:p>
    <w:p>
      <w:pPr>
        <w:widowControl/>
        <w:spacing w:line="312" w:lineRule="auto"/>
        <w:jc w:val="left"/>
        <w:rPr>
          <w:rFonts w:hAnsi="宋体"/>
          <w:kern w:val="0"/>
          <w:sz w:val="22"/>
          <w:szCs w:val="22"/>
        </w:rPr>
      </w:pPr>
    </w:p>
    <w:p>
      <w:pPr>
        <w:widowControl/>
        <w:spacing w:line="312" w:lineRule="auto"/>
        <w:jc w:val="left"/>
        <w:rPr>
          <w:rFonts w:hAnsi="宋体"/>
          <w:kern w:val="0"/>
          <w:sz w:val="22"/>
          <w:szCs w:val="22"/>
        </w:rPr>
      </w:pPr>
      <w:r>
        <w:rPr>
          <w:rFonts w:hAnsi="宋体"/>
          <w:kern w:val="0"/>
          <w:sz w:val="22"/>
          <w:szCs w:val="22"/>
        </w:rPr>
        <w:t>17</w:t>
      </w:r>
      <w:r>
        <w:rPr>
          <w:i/>
          <w:kern w:val="0"/>
          <w:sz w:val="22"/>
          <w:szCs w:val="22"/>
        </w:rPr>
        <w:t>.</w:t>
      </w:r>
      <w:r>
        <w:rPr>
          <w:rFonts w:hint="eastAsia" w:ascii="宋体" w:hAnsi="宋体"/>
          <w:color w:val="FF0000"/>
          <w:kern w:val="0"/>
          <w:sz w:val="22"/>
          <w:szCs w:val="22"/>
        </w:rPr>
        <w:t>【</w:t>
      </w:r>
      <w:r>
        <w:rPr>
          <w:rFonts w:ascii="宋体" w:hAnsi="宋体"/>
          <w:color w:val="FF0000"/>
          <w:kern w:val="0"/>
          <w:sz w:val="22"/>
          <w:szCs w:val="22"/>
        </w:rPr>
        <w:t>舟山中考</w:t>
      </w:r>
      <w:r>
        <w:rPr>
          <w:rFonts w:hint="eastAsia" w:ascii="宋体" w:hAnsi="宋体"/>
          <w:color w:val="FF0000"/>
          <w:kern w:val="0"/>
          <w:sz w:val="22"/>
          <w:szCs w:val="22"/>
        </w:rPr>
        <w:t>】</w:t>
      </w:r>
      <w:r>
        <w:rPr>
          <w:rFonts w:hAnsi="宋体"/>
          <w:kern w:val="0"/>
          <w:sz w:val="22"/>
          <w:szCs w:val="22"/>
        </w:rPr>
        <w:t>如图,是一个食品包装盒的表面展开图</w:t>
      </w:r>
      <w:r>
        <w:rPr>
          <w:i/>
          <w:kern w:val="0"/>
          <w:sz w:val="22"/>
          <w:szCs w:val="22"/>
        </w:rPr>
        <w:t>.</w:t>
      </w:r>
    </w:p>
    <w:p>
      <w:pPr>
        <w:widowControl/>
        <w:spacing w:line="312" w:lineRule="auto"/>
        <w:jc w:val="left"/>
        <w:rPr>
          <w:rFonts w:hAnsi="宋体"/>
          <w:kern w:val="0"/>
          <w:sz w:val="22"/>
          <w:szCs w:val="22"/>
        </w:rPr>
      </w:pPr>
      <w:r>
        <w:rPr>
          <w:rFonts w:hAnsi="宋体"/>
          <w:kern w:val="0"/>
          <w:sz w:val="22"/>
          <w:szCs w:val="22"/>
        </w:rPr>
        <w:t>(1)请写出这个包装盒的多面体形状的名称;</w:t>
      </w:r>
    </w:p>
    <w:p>
      <w:pPr>
        <w:widowControl/>
        <w:spacing w:line="312" w:lineRule="auto"/>
        <w:jc w:val="left"/>
        <w:rPr>
          <w:rFonts w:hAnsi="宋体"/>
          <w:kern w:val="0"/>
          <w:sz w:val="22"/>
          <w:szCs w:val="22"/>
        </w:rPr>
      </w:pPr>
      <w:r>
        <w:rPr>
          <w:rFonts w:hAnsi="宋体"/>
          <w:kern w:val="0"/>
          <w:sz w:val="22"/>
          <w:szCs w:val="22"/>
        </w:rPr>
        <w:t>(2)请根据图中所标示的尺寸,计算这个多面体的侧面积和全面积</w:t>
      </w:r>
      <w:r>
        <w:rPr>
          <w:i/>
          <w:kern w:val="0"/>
          <w:sz w:val="22"/>
          <w:szCs w:val="22"/>
        </w:rPr>
        <w:t>.</w:t>
      </w:r>
      <w:r>
        <w:rPr>
          <w:rFonts w:hAnsi="宋体"/>
          <w:kern w:val="0"/>
          <w:sz w:val="22"/>
          <w:szCs w:val="22"/>
        </w:rPr>
        <w:t>(侧面积与两个底面积之和)</w:t>
      </w:r>
    </w:p>
    <w:p>
      <w:pPr>
        <w:widowControl/>
        <w:spacing w:line="312" w:lineRule="auto"/>
        <w:jc w:val="center"/>
        <w:rPr>
          <w:rFonts w:hAnsi="宋体"/>
          <w:kern w:val="0"/>
          <w:sz w:val="22"/>
          <w:szCs w:val="22"/>
        </w:rPr>
      </w:pPr>
      <w:r>
        <w:rPr>
          <w:rFonts w:hAnsi="宋体"/>
          <w:kern w:val="0"/>
          <w:sz w:val="22"/>
          <w:szCs w:val="22"/>
        </w:rPr>
        <w:drawing>
          <wp:inline distT="0" distB="0" distL="0" distR="0">
            <wp:extent cx="1835785" cy="827405"/>
            <wp:effectExtent l="0" t="0" r="0" b="0"/>
            <wp:docPr id="32" name="image6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92.jpeg"/>
                    <pic:cNvPicPr>
                      <a:picLocks noChangeAspect="1"/>
                    </pic:cNvPicPr>
                  </pic:nvPicPr>
                  <pic:blipFill>
                    <a:blip r:embed="rId20" cstate="print"/>
                    <a:stretch>
                      <a:fillRect/>
                    </a:stretch>
                  </pic:blipFill>
                  <pic:spPr>
                    <a:xfrm>
                      <a:off x="0" y="0"/>
                      <a:ext cx="1836000" cy="828000"/>
                    </a:xfrm>
                    <a:prstGeom prst="rect">
                      <a:avLst/>
                    </a:prstGeom>
                  </pic:spPr>
                </pic:pic>
              </a:graphicData>
            </a:graphic>
          </wp:inline>
        </w:drawing>
      </w:r>
    </w:p>
    <w:p>
      <w:pPr>
        <w:widowControl/>
        <w:spacing w:line="312" w:lineRule="auto"/>
        <w:jc w:val="left"/>
        <w:rPr>
          <w:color w:val="FF0000"/>
          <w:kern w:val="0"/>
          <w:sz w:val="22"/>
          <w:szCs w:val="22"/>
        </w:rPr>
      </w:pPr>
      <w:r>
        <w:rPr>
          <w:color w:val="FF0000"/>
          <w:kern w:val="0"/>
          <w:sz w:val="22"/>
          <w:szCs w:val="22"/>
        </w:rPr>
        <w:t>解:(1)根据图示可知形状为直六棱柱.</w:t>
      </w:r>
    </w:p>
    <w:p>
      <w:pPr>
        <w:widowControl/>
        <w:spacing w:line="312" w:lineRule="auto"/>
        <w:jc w:val="left"/>
        <w:rPr>
          <w:color w:val="FF0000"/>
          <w:kern w:val="0"/>
          <w:sz w:val="22"/>
          <w:szCs w:val="22"/>
        </w:rPr>
      </w:pPr>
      <w:r>
        <w:rPr>
          <w:color w:val="FF0000"/>
          <w:kern w:val="0"/>
          <w:sz w:val="22"/>
          <w:szCs w:val="22"/>
        </w:rPr>
        <w:t>(2)由题可知S侧＝6ab,S正六边形＝</w:t>
      </w:r>
      <m:oMath>
        <m:f>
          <m:fPr>
            <m:ctrlPr>
              <w:rPr>
                <w:rFonts w:ascii="Cambria Math" w:hAnsi="Cambria Math"/>
                <w:color w:val="FF0000"/>
                <w:kern w:val="0"/>
                <w:sz w:val="22"/>
                <w:szCs w:val="22"/>
              </w:rPr>
            </m:ctrlPr>
          </m:fPr>
          <m:num>
            <m:r>
              <m:rPr>
                <m:nor/>
                <m:sty m:val="p"/>
              </m:rPr>
              <w:rPr>
                <w:color w:val="FF0000"/>
                <w:kern w:val="0"/>
                <w:sz w:val="22"/>
                <w:szCs w:val="22"/>
              </w:rPr>
              <m:t>3</m:t>
            </m:r>
            <m:rad>
              <m:radPr>
                <m:degHide m:val="1"/>
                <m:ctrlPr>
                  <w:rPr>
                    <w:rFonts w:ascii="Cambria Math" w:hAnsi="Cambria Math"/>
                    <w:color w:val="FF0000"/>
                    <w:kern w:val="0"/>
                    <w:sz w:val="22"/>
                    <w:szCs w:val="22"/>
                  </w:rPr>
                </m:ctrlPr>
              </m:radPr>
              <m:deg>
                <m:ctrlPr>
                  <w:rPr>
                    <w:rFonts w:ascii="Cambria Math" w:hAnsi="Cambria Math"/>
                    <w:color w:val="FF0000"/>
                    <w:kern w:val="0"/>
                    <w:sz w:val="22"/>
                    <w:szCs w:val="22"/>
                  </w:rPr>
                </m:ctrlPr>
              </m:deg>
              <m:e>
                <m:r>
                  <m:rPr>
                    <m:nor/>
                    <m:sty m:val="p"/>
                  </m:rPr>
                  <w:rPr>
                    <w:color w:val="FF0000"/>
                    <w:kern w:val="0"/>
                    <w:sz w:val="22"/>
                    <w:szCs w:val="22"/>
                  </w:rPr>
                  <m:t>3</m:t>
                </m:r>
                <m:ctrlPr>
                  <w:rPr>
                    <w:rFonts w:ascii="Cambria Math" w:hAnsi="Cambria Math"/>
                    <w:color w:val="FF0000"/>
                    <w:kern w:val="0"/>
                    <w:sz w:val="22"/>
                    <w:szCs w:val="22"/>
                  </w:rPr>
                </m:ctrlPr>
              </m:e>
            </m:rad>
            <m:ctrlPr>
              <w:rPr>
                <w:rFonts w:ascii="Cambria Math" w:hAnsi="Cambria Math"/>
                <w:color w:val="FF0000"/>
                <w:kern w:val="0"/>
                <w:sz w:val="22"/>
                <w:szCs w:val="22"/>
              </w:rPr>
            </m:ctrlPr>
          </m:num>
          <m:den>
            <m:r>
              <m:rPr>
                <m:nor/>
                <m:sty m:val="p"/>
              </m:rPr>
              <w:rPr>
                <w:color w:val="FF0000"/>
                <w:kern w:val="0"/>
                <w:sz w:val="22"/>
                <w:szCs w:val="22"/>
              </w:rPr>
              <m:t>2</m:t>
            </m:r>
            <m:ctrlPr>
              <w:rPr>
                <w:rFonts w:ascii="Cambria Math" w:hAnsi="Cambria Math"/>
                <w:color w:val="FF0000"/>
                <w:kern w:val="0"/>
                <w:sz w:val="22"/>
                <w:szCs w:val="22"/>
              </w:rPr>
            </m:ctrlPr>
          </m:den>
        </m:f>
      </m:oMath>
      <w:r>
        <w:rPr>
          <w:i/>
          <w:color w:val="FF0000"/>
          <w:kern w:val="0"/>
          <w:sz w:val="22"/>
          <w:szCs w:val="22"/>
        </w:rPr>
        <w:t xml:space="preserve">b </w:t>
      </w:r>
      <w:r>
        <w:rPr>
          <w:color w:val="FF0000"/>
          <w:kern w:val="0"/>
          <w:sz w:val="22"/>
          <w:szCs w:val="22"/>
          <w:vertAlign w:val="superscript"/>
        </w:rPr>
        <w:t>2</w:t>
      </w:r>
      <w:r>
        <w:rPr>
          <w:color w:val="FF0000"/>
          <w:kern w:val="0"/>
          <w:sz w:val="22"/>
          <w:szCs w:val="22"/>
        </w:rPr>
        <w:t>,</w:t>
      </w:r>
    </w:p>
    <w:p>
      <w:pPr>
        <w:widowControl/>
        <w:spacing w:line="312" w:lineRule="auto"/>
        <w:jc w:val="left"/>
        <w:rPr>
          <w:color w:val="FF0000"/>
          <w:kern w:val="0"/>
          <w:sz w:val="22"/>
          <w:szCs w:val="22"/>
        </w:rPr>
      </w:pPr>
      <w:r>
        <w:rPr>
          <w:color w:val="FF0000"/>
          <w:kern w:val="0"/>
          <w:sz w:val="22"/>
          <w:szCs w:val="22"/>
        </w:rPr>
        <w:t>所以S全＝S侧＋2S正六边形＝6ab＋3</w:t>
      </w:r>
      <m:oMath>
        <m:rad>
          <m:radPr>
            <m:degHide m:val="1"/>
            <m:ctrlPr>
              <w:rPr>
                <w:rFonts w:ascii="Cambria Math" w:hAnsi="Cambria Math"/>
                <w:color w:val="FF0000"/>
                <w:kern w:val="0"/>
                <w:sz w:val="22"/>
                <w:szCs w:val="22"/>
              </w:rPr>
            </m:ctrlPr>
          </m:radPr>
          <m:deg>
            <m:ctrlPr>
              <w:rPr>
                <w:rFonts w:ascii="Cambria Math" w:hAnsi="Cambria Math"/>
                <w:color w:val="FF0000"/>
                <w:kern w:val="0"/>
                <w:sz w:val="22"/>
                <w:szCs w:val="22"/>
              </w:rPr>
            </m:ctrlPr>
          </m:deg>
          <m:e>
            <m:r>
              <m:rPr>
                <m:nor/>
                <m:sty m:val="p"/>
              </m:rPr>
              <w:rPr>
                <w:color w:val="FF0000"/>
                <w:kern w:val="0"/>
                <w:sz w:val="22"/>
                <w:szCs w:val="22"/>
              </w:rPr>
              <m:t>3</m:t>
            </m:r>
            <m:ctrlPr>
              <w:rPr>
                <w:rFonts w:ascii="Cambria Math" w:hAnsi="Cambria Math"/>
                <w:color w:val="FF0000"/>
                <w:kern w:val="0"/>
                <w:sz w:val="22"/>
                <w:szCs w:val="22"/>
              </w:rPr>
            </m:ctrlPr>
          </m:e>
        </m:rad>
      </m:oMath>
      <w:r>
        <w:rPr>
          <w:i/>
          <w:color w:val="FF0000"/>
          <w:kern w:val="0"/>
          <w:sz w:val="22"/>
          <w:szCs w:val="22"/>
        </w:rPr>
        <w:t xml:space="preserve"> b </w:t>
      </w:r>
      <w:r>
        <w:rPr>
          <w:color w:val="FF0000"/>
          <w:kern w:val="0"/>
          <w:sz w:val="22"/>
          <w:szCs w:val="22"/>
          <w:vertAlign w:val="superscript"/>
        </w:rPr>
        <w:t>2</w:t>
      </w:r>
      <w:r>
        <w:rPr>
          <w:color w:val="FF0000"/>
          <w:kern w:val="0"/>
          <w:sz w:val="22"/>
          <w:szCs w:val="22"/>
        </w:rPr>
        <w:t>.</w:t>
      </w:r>
    </w:p>
    <w:p>
      <w:pPr>
        <w:widowControl/>
        <w:tabs>
          <w:tab w:val="left" w:pos="1871"/>
          <w:tab w:val="left" w:pos="3407"/>
          <w:tab w:val="left" w:pos="4949"/>
          <w:tab w:val="left" w:pos="6599"/>
        </w:tabs>
        <w:jc w:val="left"/>
        <w:rPr>
          <w:rFonts w:ascii="宋体" w:hAnsi="宋体" w:cs="+mn-cs"/>
          <w:b/>
          <w:bCs/>
          <w:color w:val="FF0000"/>
          <w:kern w:val="24"/>
          <w:sz w:val="28"/>
          <w:szCs w:val="28"/>
        </w:rPr>
      </w:pPr>
    </w:p>
    <w:p>
      <w:pPr>
        <w:widowControl/>
        <w:tabs>
          <w:tab w:val="left" w:pos="1871"/>
          <w:tab w:val="left" w:pos="3407"/>
          <w:tab w:val="left" w:pos="4949"/>
          <w:tab w:val="left" w:pos="6599"/>
        </w:tabs>
        <w:jc w:val="left"/>
        <w:rPr>
          <w:rFonts w:ascii="宋体" w:hAnsi="宋体" w:cs="+mn-cs"/>
          <w:b/>
          <w:bCs/>
          <w:color w:val="FF0000"/>
          <w:kern w:val="24"/>
          <w:sz w:val="28"/>
          <w:szCs w:val="28"/>
        </w:rPr>
      </w:pPr>
      <w:r>
        <w:rPr>
          <w:rFonts w:hint="eastAsia" w:ascii="宋体" w:hAnsi="宋体" w:cs="+mn-cs"/>
          <w:b/>
          <w:bCs/>
          <w:color w:val="FF0000"/>
          <w:kern w:val="24"/>
          <w:sz w:val="28"/>
          <w:szCs w:val="28"/>
        </w:rPr>
        <w:t>达标练习</w:t>
      </w:r>
    </w:p>
    <w:p>
      <w:pPr>
        <w:widowControl/>
        <w:jc w:val="left"/>
        <w:rPr>
          <w:rFonts w:cstheme="minorBidi"/>
          <w:b/>
          <w:color w:val="000000"/>
          <w:kern w:val="0"/>
          <w:sz w:val="22"/>
          <w:szCs w:val="22"/>
        </w:rPr>
      </w:pPr>
      <w:r>
        <w:rPr>
          <w:rFonts w:hint="eastAsia" w:cstheme="minorBidi"/>
          <w:b/>
          <w:color w:val="000000"/>
          <w:kern w:val="0"/>
          <w:sz w:val="22"/>
          <w:szCs w:val="22"/>
        </w:rPr>
        <w:t>一、选择题</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1</w:t>
      </w:r>
      <w:r>
        <w:rPr>
          <w:rFonts w:cstheme="minorBidi"/>
          <w:i/>
          <w:color w:val="000000"/>
          <w:kern w:val="0"/>
          <w:sz w:val="22"/>
          <w:szCs w:val="22"/>
        </w:rPr>
        <w:t>.</w:t>
      </w:r>
      <w:r>
        <w:rPr>
          <w:rFonts w:cstheme="minorBidi"/>
          <w:color w:val="000000"/>
          <w:kern w:val="0"/>
          <w:sz w:val="22"/>
          <w:szCs w:val="22"/>
        </w:rPr>
        <w:t xml:space="preserve">如图是某会展中心展出的一只紫砂壶,你认为从上面看到的效果图是(   </w:t>
      </w:r>
      <w:r>
        <w:rPr>
          <w:rFonts w:cstheme="minorBidi"/>
          <w:color w:val="FF0000"/>
          <w:kern w:val="0"/>
          <w:sz w:val="22"/>
          <w:szCs w:val="22"/>
        </w:rPr>
        <w:t xml:space="preserve">C   </w:t>
      </w:r>
      <w:r>
        <w:rPr>
          <w:rFonts w:cstheme="minorBidi"/>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611505" cy="323850"/>
            <wp:effectExtent l="0" t="0" r="0" b="0"/>
            <wp:docPr id="33" name="image6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665.jpeg"/>
                    <pic:cNvPicPr>
                      <a:picLocks noChangeAspect="1"/>
                    </pic:cNvPicPr>
                  </pic:nvPicPr>
                  <pic:blipFill>
                    <a:blip r:embed="rId21" cstate="print"/>
                    <a:stretch>
                      <a:fillRect/>
                    </a:stretch>
                  </pic:blipFill>
                  <pic:spPr>
                    <a:xfrm>
                      <a:off x="0" y="0"/>
                      <a:ext cx="612000" cy="324000"/>
                    </a:xfrm>
                    <a:prstGeom prst="rect">
                      <a:avLst/>
                    </a:prstGeom>
                  </pic:spPr>
                </pic:pic>
              </a:graphicData>
            </a:graphic>
          </wp:inline>
        </w:drawing>
      </w:r>
      <w:r>
        <w:rPr>
          <w:rFonts w:cstheme="minorBidi"/>
          <w:color w:val="000000"/>
          <w:kern w:val="0"/>
          <w:sz w:val="22"/>
          <w:szCs w:val="22"/>
        </w:rPr>
        <w:drawing>
          <wp:inline distT="0" distB="0" distL="0" distR="0">
            <wp:extent cx="1979930" cy="503555"/>
            <wp:effectExtent l="0" t="0" r="0" b="0"/>
            <wp:docPr id="34" name="image6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66.jpeg"/>
                    <pic:cNvPicPr>
                      <a:picLocks noChangeAspect="1"/>
                    </pic:cNvPicPr>
                  </pic:nvPicPr>
                  <pic:blipFill>
                    <a:blip r:embed="rId22" cstate="print"/>
                    <a:stretch>
                      <a:fillRect/>
                    </a:stretch>
                  </pic:blipFill>
                  <pic:spPr>
                    <a:xfrm>
                      <a:off x="0" y="0"/>
                      <a:ext cx="1980000" cy="50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2</w:t>
      </w:r>
      <w:r>
        <w:rPr>
          <w:rFonts w:cstheme="minorBidi"/>
          <w:i/>
          <w:color w:val="000000"/>
          <w:kern w:val="0"/>
          <w:sz w:val="22"/>
          <w:szCs w:val="22"/>
        </w:rPr>
        <w:t>.</w:t>
      </w:r>
      <w:r>
        <w:rPr>
          <w:rFonts w:cstheme="minorBidi"/>
          <w:color w:val="000000"/>
          <w:kern w:val="0"/>
          <w:sz w:val="22"/>
          <w:szCs w:val="22"/>
        </w:rPr>
        <w:t xml:space="preserve">图中的平面展开图与标注的立体图形不相符的是(  </w:t>
      </w:r>
      <w:r>
        <w:rPr>
          <w:rFonts w:cstheme="minorBidi"/>
          <w:color w:val="FF0000"/>
          <w:kern w:val="0"/>
          <w:sz w:val="22"/>
          <w:szCs w:val="22"/>
        </w:rPr>
        <w:t xml:space="preserve"> D</w:t>
      </w:r>
      <w:r>
        <w:rPr>
          <w:rFonts w:cstheme="minorBidi"/>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411730" cy="863600"/>
            <wp:effectExtent l="0" t="0" r="0" b="0"/>
            <wp:docPr id="35" name="image6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669.jpeg"/>
                    <pic:cNvPicPr>
                      <a:picLocks noChangeAspect="1"/>
                    </pic:cNvPicPr>
                  </pic:nvPicPr>
                  <pic:blipFill>
                    <a:blip r:embed="rId23" cstate="print"/>
                    <a:stretch>
                      <a:fillRect/>
                    </a:stretch>
                  </pic:blipFill>
                  <pic:spPr>
                    <a:xfrm>
                      <a:off x="0" y="0"/>
                      <a:ext cx="2412000" cy="86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3</w:t>
      </w:r>
      <w:r>
        <w:rPr>
          <w:rFonts w:cstheme="minorBidi"/>
          <w:bCs/>
          <w:i/>
          <w:iCs/>
          <w:color w:val="000000"/>
          <w:kern w:val="0"/>
          <w:sz w:val="22"/>
          <w:szCs w:val="22"/>
        </w:rPr>
        <w:t>.</w:t>
      </w:r>
      <w:r>
        <w:rPr>
          <w:rFonts w:hint="eastAsia" w:cstheme="minorBidi"/>
          <w:bCs/>
          <w:color w:val="000000"/>
          <w:kern w:val="0"/>
          <w:sz w:val="22"/>
          <w:szCs w:val="22"/>
        </w:rPr>
        <w:t>下列语句中</w:t>
      </w:r>
      <w:r>
        <w:rPr>
          <w:rFonts w:cstheme="minorBidi"/>
          <w:bCs/>
          <w:color w:val="000000"/>
          <w:kern w:val="0"/>
          <w:sz w:val="22"/>
          <w:szCs w:val="22"/>
        </w:rPr>
        <w:t>,</w:t>
      </w:r>
      <w:r>
        <w:rPr>
          <w:rFonts w:hint="eastAsia" w:cstheme="minorBidi"/>
          <w:bCs/>
          <w:color w:val="000000"/>
          <w:kern w:val="0"/>
          <w:sz w:val="22"/>
          <w:szCs w:val="22"/>
        </w:rPr>
        <w:t>正确的个数为</w:t>
      </w:r>
      <w:r>
        <w:rPr>
          <w:rFonts w:cstheme="minorBidi"/>
          <w:bCs/>
          <w:color w:val="000000"/>
          <w:kern w:val="0"/>
          <w:sz w:val="22"/>
          <w:szCs w:val="22"/>
        </w:rPr>
        <w:t xml:space="preserve">(    </w:t>
      </w:r>
      <w:r>
        <w:rPr>
          <w:rFonts w:hint="eastAsia" w:cstheme="minorBidi"/>
          <w:bCs/>
          <w:color w:val="FF0000"/>
          <w:kern w:val="0"/>
          <w:sz w:val="22"/>
          <w:szCs w:val="22"/>
        </w:rPr>
        <w:t>C</w:t>
      </w:r>
      <w:r>
        <w:rPr>
          <w:rFonts w:cstheme="minorBidi"/>
          <w:bCs/>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①画直线</w:t>
      </w:r>
      <w:r>
        <w:rPr>
          <w:rFonts w:cstheme="minorBidi"/>
          <w:bCs/>
          <w:i/>
          <w:iCs/>
          <w:color w:val="000000"/>
          <w:kern w:val="0"/>
          <w:sz w:val="22"/>
          <w:szCs w:val="22"/>
        </w:rPr>
        <w:t>AB</w:t>
      </w:r>
      <w:r>
        <w:rPr>
          <w:rFonts w:hint="eastAsia" w:cstheme="minorBidi"/>
          <w:bCs/>
          <w:color w:val="000000"/>
          <w:kern w:val="0"/>
          <w:sz w:val="22"/>
          <w:szCs w:val="22"/>
        </w:rPr>
        <w:t>＝</w:t>
      </w:r>
      <w:r>
        <w:rPr>
          <w:rFonts w:cstheme="minorBidi"/>
          <w:bCs/>
          <w:color w:val="000000"/>
          <w:kern w:val="0"/>
          <w:sz w:val="22"/>
          <w:szCs w:val="22"/>
        </w:rPr>
        <w:t>3 cm;</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②射线</w:t>
      </w:r>
      <w:r>
        <w:rPr>
          <w:rFonts w:cstheme="minorBidi"/>
          <w:bCs/>
          <w:i/>
          <w:iCs/>
          <w:color w:val="000000"/>
          <w:kern w:val="0"/>
          <w:sz w:val="22"/>
          <w:szCs w:val="22"/>
        </w:rPr>
        <w:t>AB</w:t>
      </w:r>
      <w:r>
        <w:rPr>
          <w:rFonts w:hint="eastAsia" w:cstheme="minorBidi"/>
          <w:bCs/>
          <w:color w:val="000000"/>
          <w:kern w:val="0"/>
          <w:sz w:val="22"/>
          <w:szCs w:val="22"/>
        </w:rPr>
        <w:t>与射线</w:t>
      </w:r>
      <w:r>
        <w:rPr>
          <w:rFonts w:cstheme="minorBidi"/>
          <w:bCs/>
          <w:i/>
          <w:iCs/>
          <w:color w:val="000000"/>
          <w:kern w:val="0"/>
          <w:sz w:val="22"/>
          <w:szCs w:val="22"/>
        </w:rPr>
        <w:t>BA</w:t>
      </w:r>
      <w:r>
        <w:rPr>
          <w:rFonts w:hint="eastAsia" w:cstheme="minorBidi"/>
          <w:bCs/>
          <w:color w:val="000000"/>
          <w:kern w:val="0"/>
          <w:sz w:val="22"/>
          <w:szCs w:val="22"/>
        </w:rPr>
        <w:t>是两条不同的射线</w:t>
      </w:r>
      <w:r>
        <w:rPr>
          <w:rFonts w:cstheme="minorBidi"/>
          <w:bCs/>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hint="eastAsia" w:cstheme="minorBidi"/>
          <w:bCs/>
          <w:color w:val="000000"/>
          <w:kern w:val="0"/>
          <w:sz w:val="22"/>
          <w:szCs w:val="22"/>
        </w:rPr>
        <w:t>③用一个平面去截一个正方体</w:t>
      </w:r>
      <w:r>
        <w:rPr>
          <w:rFonts w:cstheme="minorBidi"/>
          <w:bCs/>
          <w:color w:val="000000"/>
          <w:kern w:val="0"/>
          <w:sz w:val="22"/>
          <w:szCs w:val="22"/>
        </w:rPr>
        <w:t>,</w:t>
      </w:r>
      <w:r>
        <w:rPr>
          <w:rFonts w:hint="eastAsia" w:cstheme="minorBidi"/>
          <w:bCs/>
          <w:color w:val="000000"/>
          <w:kern w:val="0"/>
          <w:sz w:val="22"/>
          <w:szCs w:val="22"/>
        </w:rPr>
        <w:t>其截面最多为六边形</w:t>
      </w:r>
      <w:r>
        <w:rPr>
          <w:rFonts w:cstheme="minorBidi"/>
          <w:bCs/>
          <w:i/>
          <w:iCs/>
          <w:color w:val="000000"/>
          <w:kern w:val="0"/>
          <w:sz w:val="22"/>
          <w:szCs w:val="22"/>
        </w:rPr>
        <w:t>.</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A.0</w:t>
      </w:r>
      <w:r>
        <w:rPr>
          <w:rFonts w:cstheme="minorBidi"/>
          <w:bCs/>
          <w:color w:val="000000"/>
          <w:kern w:val="0"/>
          <w:sz w:val="22"/>
          <w:szCs w:val="22"/>
        </w:rPr>
        <w:tab/>
      </w:r>
      <w:r>
        <w:rPr>
          <w:rFonts w:cstheme="minorBidi"/>
          <w:bCs/>
          <w:color w:val="000000"/>
          <w:kern w:val="0"/>
          <w:sz w:val="22"/>
          <w:szCs w:val="22"/>
        </w:rPr>
        <w:t xml:space="preserve">           B.1</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C.2</w:t>
      </w:r>
      <w:r>
        <w:rPr>
          <w:rFonts w:cstheme="minorBidi"/>
          <w:bCs/>
          <w:color w:val="000000"/>
          <w:kern w:val="0"/>
          <w:sz w:val="22"/>
          <w:szCs w:val="22"/>
        </w:rPr>
        <w:tab/>
      </w:r>
      <w:r>
        <w:rPr>
          <w:rFonts w:cstheme="minorBidi"/>
          <w:bCs/>
          <w:color w:val="000000"/>
          <w:kern w:val="0"/>
          <w:sz w:val="22"/>
          <w:szCs w:val="22"/>
        </w:rPr>
        <w:t xml:space="preserve">           D.3</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4</w:t>
      </w:r>
      <w:r>
        <w:rPr>
          <w:rFonts w:cstheme="minorBidi"/>
          <w:bCs/>
          <w:i/>
          <w:iCs/>
          <w:color w:val="000000"/>
          <w:kern w:val="0"/>
          <w:sz w:val="22"/>
          <w:szCs w:val="22"/>
        </w:rPr>
        <w:t>.</w:t>
      </w:r>
      <w:r>
        <w:rPr>
          <w:rFonts w:hint="eastAsia" w:cstheme="minorBidi"/>
          <w:bCs/>
          <w:color w:val="000000"/>
          <w:kern w:val="0"/>
          <w:sz w:val="22"/>
          <w:szCs w:val="22"/>
        </w:rPr>
        <w:t>在同一平面内有四个点</w:t>
      </w:r>
      <w:r>
        <w:rPr>
          <w:rFonts w:cstheme="minorBidi"/>
          <w:bCs/>
          <w:color w:val="000000"/>
          <w:kern w:val="0"/>
          <w:sz w:val="22"/>
          <w:szCs w:val="22"/>
        </w:rPr>
        <w:t>,</w:t>
      </w:r>
      <w:r>
        <w:rPr>
          <w:rFonts w:hint="eastAsia" w:cstheme="minorBidi"/>
          <w:bCs/>
          <w:color w:val="000000"/>
          <w:kern w:val="0"/>
          <w:sz w:val="22"/>
          <w:szCs w:val="22"/>
        </w:rPr>
        <w:t>过其中任意两点画直线</w:t>
      </w:r>
      <w:r>
        <w:rPr>
          <w:rFonts w:cstheme="minorBidi"/>
          <w:bCs/>
          <w:color w:val="000000"/>
          <w:kern w:val="0"/>
          <w:sz w:val="22"/>
          <w:szCs w:val="22"/>
        </w:rPr>
        <w:t>,</w:t>
      </w:r>
      <w:r>
        <w:rPr>
          <w:rFonts w:hint="eastAsia" w:cstheme="minorBidi"/>
          <w:bCs/>
          <w:color w:val="000000"/>
          <w:kern w:val="0"/>
          <w:sz w:val="22"/>
          <w:szCs w:val="22"/>
        </w:rPr>
        <w:t>仅能画出四条直线</w:t>
      </w:r>
      <w:r>
        <w:rPr>
          <w:rFonts w:cstheme="minorBidi"/>
          <w:bCs/>
          <w:color w:val="000000"/>
          <w:kern w:val="0"/>
          <w:sz w:val="22"/>
          <w:szCs w:val="22"/>
        </w:rPr>
        <w:t>,</w:t>
      </w:r>
      <w:r>
        <w:rPr>
          <w:rFonts w:hint="eastAsia" w:cstheme="minorBidi"/>
          <w:bCs/>
          <w:color w:val="000000"/>
          <w:kern w:val="0"/>
          <w:sz w:val="22"/>
          <w:szCs w:val="22"/>
        </w:rPr>
        <w:t>则这四点的位置关系是</w:t>
      </w:r>
      <w:r>
        <w:rPr>
          <w:rFonts w:cstheme="minorBidi"/>
          <w:bCs/>
          <w:color w:val="000000"/>
          <w:kern w:val="0"/>
          <w:sz w:val="22"/>
          <w:szCs w:val="22"/>
        </w:rPr>
        <w:t xml:space="preserve">(   </w:t>
      </w:r>
      <w:r>
        <w:rPr>
          <w:rFonts w:cstheme="minorBidi"/>
          <w:bCs/>
          <w:color w:val="FF0000"/>
          <w:kern w:val="0"/>
          <w:sz w:val="22"/>
          <w:szCs w:val="22"/>
        </w:rPr>
        <w:t>B</w:t>
      </w:r>
      <w:r>
        <w:rPr>
          <w:rFonts w:cstheme="minorBidi"/>
          <w:bCs/>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w:t>
      </w:r>
      <w:r>
        <w:rPr>
          <w:rFonts w:hint="eastAsia" w:cstheme="minorBidi"/>
          <w:bCs/>
          <w:color w:val="000000"/>
          <w:kern w:val="0"/>
          <w:sz w:val="22"/>
          <w:szCs w:val="22"/>
        </w:rPr>
        <w:t>任意三点都不共线</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B.</w:t>
      </w:r>
      <w:r>
        <w:rPr>
          <w:rFonts w:hint="eastAsia" w:cstheme="minorBidi"/>
          <w:bCs/>
          <w:color w:val="000000"/>
          <w:kern w:val="0"/>
          <w:sz w:val="22"/>
          <w:szCs w:val="22"/>
        </w:rPr>
        <w:t>有且仅有三点共线</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C.</w:t>
      </w:r>
      <w:r>
        <w:rPr>
          <w:rFonts w:hint="eastAsia" w:cstheme="minorBidi"/>
          <w:bCs/>
          <w:color w:val="000000"/>
          <w:kern w:val="0"/>
          <w:sz w:val="22"/>
          <w:szCs w:val="22"/>
        </w:rPr>
        <w:t>有两点在另外两点确定的直线外</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D.</w:t>
      </w:r>
      <w:r>
        <w:rPr>
          <w:rFonts w:hint="eastAsia" w:cstheme="minorBidi"/>
          <w:bCs/>
          <w:color w:val="000000"/>
          <w:kern w:val="0"/>
          <w:sz w:val="22"/>
          <w:szCs w:val="22"/>
        </w:rPr>
        <w:t>以上答案都不对</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5</w:t>
      </w:r>
      <w:r>
        <w:rPr>
          <w:rFonts w:cstheme="minorBidi"/>
          <w:i/>
          <w:color w:val="000000"/>
          <w:kern w:val="0"/>
          <w:sz w:val="22"/>
          <w:szCs w:val="22"/>
        </w:rPr>
        <w:t>.</w:t>
      </w:r>
      <w:r>
        <w:rPr>
          <w:rFonts w:cstheme="minorBidi"/>
          <w:color w:val="000000"/>
          <w:kern w:val="0"/>
          <w:sz w:val="22"/>
          <w:szCs w:val="22"/>
        </w:rPr>
        <w:t xml:space="preserve">如图,下列说法正确的是(   </w:t>
      </w:r>
      <w:r>
        <w:rPr>
          <w:rFonts w:cstheme="minorBidi"/>
          <w:color w:val="FF0000"/>
          <w:kern w:val="0"/>
          <w:sz w:val="22"/>
          <w:szCs w:val="22"/>
        </w:rPr>
        <w:t>A</w:t>
      </w:r>
      <w:r>
        <w:rPr>
          <w:rFonts w:cstheme="minorBidi"/>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393950" cy="374015"/>
            <wp:effectExtent l="0" t="0" r="6350" b="6985"/>
            <wp:docPr id="36" name="image6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672.jpeg"/>
                    <pic:cNvPicPr>
                      <a:picLocks noChangeAspect="1"/>
                    </pic:cNvPicPr>
                  </pic:nvPicPr>
                  <pic:blipFill>
                    <a:blip r:embed="rId24" cstate="print"/>
                    <a:stretch>
                      <a:fillRect/>
                    </a:stretch>
                  </pic:blipFill>
                  <pic:spPr>
                    <a:xfrm>
                      <a:off x="0" y="0"/>
                      <a:ext cx="2446862" cy="382322"/>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A.直线</w:t>
      </w:r>
      <w:r>
        <w:rPr>
          <w:rFonts w:cstheme="minorBidi"/>
          <w:i/>
          <w:color w:val="000000"/>
          <w:kern w:val="0"/>
          <w:sz w:val="22"/>
          <w:szCs w:val="22"/>
        </w:rPr>
        <w:t>AB</w:t>
      </w:r>
      <w:r>
        <w:rPr>
          <w:rFonts w:cstheme="minorBidi"/>
          <w:color w:val="000000"/>
          <w:kern w:val="0"/>
          <w:sz w:val="22"/>
          <w:szCs w:val="22"/>
        </w:rPr>
        <w:t>与直线</w:t>
      </w:r>
      <w:r>
        <w:rPr>
          <w:rFonts w:cstheme="minorBidi"/>
          <w:i/>
          <w:color w:val="000000"/>
          <w:kern w:val="0"/>
          <w:sz w:val="22"/>
          <w:szCs w:val="22"/>
        </w:rPr>
        <w:t>BC</w:t>
      </w:r>
      <w:r>
        <w:rPr>
          <w:rFonts w:cstheme="minorBidi"/>
          <w:color w:val="000000"/>
          <w:kern w:val="0"/>
          <w:sz w:val="22"/>
          <w:szCs w:val="22"/>
        </w:rPr>
        <w:t>是同一条直线</w:t>
      </w:r>
      <w:r>
        <w:rPr>
          <w:rFonts w:hint="eastAsia" w:cstheme="minorBidi"/>
          <w:color w:val="000000"/>
          <w:kern w:val="0"/>
          <w:sz w:val="22"/>
          <w:szCs w:val="22"/>
        </w:rPr>
        <w:t xml:space="preserve"> </w:t>
      </w:r>
      <w:r>
        <w:rPr>
          <w:rFonts w:cstheme="minorBidi"/>
          <w:color w:val="000000"/>
          <w:kern w:val="0"/>
          <w:sz w:val="22"/>
          <w:szCs w:val="22"/>
        </w:rPr>
        <w:t xml:space="preserve">     B.线段</w:t>
      </w:r>
      <w:r>
        <w:rPr>
          <w:rFonts w:cstheme="minorBidi"/>
          <w:i/>
          <w:color w:val="000000"/>
          <w:kern w:val="0"/>
          <w:sz w:val="22"/>
          <w:szCs w:val="22"/>
        </w:rPr>
        <w:t>AB</w:t>
      </w:r>
      <w:r>
        <w:rPr>
          <w:rFonts w:cstheme="minorBidi"/>
          <w:color w:val="000000"/>
          <w:kern w:val="0"/>
          <w:sz w:val="22"/>
          <w:szCs w:val="22"/>
        </w:rPr>
        <w:t>与线段</w:t>
      </w:r>
      <w:r>
        <w:rPr>
          <w:rFonts w:cstheme="minorBidi"/>
          <w:i/>
          <w:color w:val="000000"/>
          <w:kern w:val="0"/>
          <w:sz w:val="22"/>
          <w:szCs w:val="22"/>
        </w:rPr>
        <w:t>BA</w:t>
      </w:r>
      <w:r>
        <w:rPr>
          <w:rFonts w:cstheme="minorBidi"/>
          <w:color w:val="000000"/>
          <w:kern w:val="0"/>
          <w:sz w:val="22"/>
          <w:szCs w:val="22"/>
        </w:rPr>
        <w:t>是不同的两条线段</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C.射线</w:t>
      </w:r>
      <w:r>
        <w:rPr>
          <w:rFonts w:cstheme="minorBidi"/>
          <w:i/>
          <w:color w:val="000000"/>
          <w:kern w:val="0"/>
          <w:sz w:val="22"/>
          <w:szCs w:val="22"/>
        </w:rPr>
        <w:t>AB</w:t>
      </w:r>
      <w:r>
        <w:rPr>
          <w:rFonts w:cstheme="minorBidi"/>
          <w:color w:val="000000"/>
          <w:kern w:val="0"/>
          <w:sz w:val="22"/>
          <w:szCs w:val="22"/>
        </w:rPr>
        <w:t>与射线</w:t>
      </w:r>
      <w:r>
        <w:rPr>
          <w:rFonts w:cstheme="minorBidi"/>
          <w:i/>
          <w:color w:val="000000"/>
          <w:kern w:val="0"/>
          <w:sz w:val="22"/>
          <w:szCs w:val="22"/>
        </w:rPr>
        <w:t>AC</w:t>
      </w:r>
      <w:r>
        <w:rPr>
          <w:rFonts w:cstheme="minorBidi"/>
          <w:color w:val="000000"/>
          <w:kern w:val="0"/>
          <w:sz w:val="22"/>
          <w:szCs w:val="22"/>
        </w:rPr>
        <w:t>是两条不同的射线</w:t>
      </w:r>
      <w:r>
        <w:rPr>
          <w:rFonts w:hint="eastAsia" w:cstheme="minorBidi"/>
          <w:color w:val="000000"/>
          <w:kern w:val="0"/>
          <w:sz w:val="22"/>
          <w:szCs w:val="22"/>
        </w:rPr>
        <w:t xml:space="preserve"> </w:t>
      </w:r>
      <w:r>
        <w:rPr>
          <w:rFonts w:cstheme="minorBidi"/>
          <w:color w:val="000000"/>
          <w:kern w:val="0"/>
          <w:sz w:val="22"/>
          <w:szCs w:val="22"/>
        </w:rPr>
        <w:t xml:space="preserve">  D.射线</w:t>
      </w:r>
      <w:r>
        <w:rPr>
          <w:rFonts w:cstheme="minorBidi"/>
          <w:i/>
          <w:color w:val="000000"/>
          <w:kern w:val="0"/>
          <w:sz w:val="22"/>
          <w:szCs w:val="22"/>
        </w:rPr>
        <w:t>BC</w:t>
      </w:r>
      <w:r>
        <w:rPr>
          <w:rFonts w:cstheme="minorBidi"/>
          <w:color w:val="000000"/>
          <w:kern w:val="0"/>
          <w:sz w:val="22"/>
          <w:szCs w:val="22"/>
        </w:rPr>
        <w:t>与射线</w:t>
      </w:r>
      <w:r>
        <w:rPr>
          <w:rFonts w:cstheme="minorBidi"/>
          <w:i/>
          <w:color w:val="000000"/>
          <w:kern w:val="0"/>
          <w:sz w:val="22"/>
          <w:szCs w:val="22"/>
        </w:rPr>
        <w:t>BA</w:t>
      </w:r>
      <w:r>
        <w:rPr>
          <w:rFonts w:cstheme="minorBidi"/>
          <w:color w:val="000000"/>
          <w:kern w:val="0"/>
          <w:sz w:val="22"/>
          <w:szCs w:val="22"/>
        </w:rPr>
        <w:t>是同一条射线</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6</w:t>
      </w:r>
      <w:r>
        <w:rPr>
          <w:rFonts w:cstheme="minorBidi"/>
          <w:i/>
          <w:color w:val="000000"/>
          <w:kern w:val="0"/>
          <w:sz w:val="22"/>
          <w:szCs w:val="22"/>
        </w:rPr>
        <w:t>.</w:t>
      </w:r>
      <w:r>
        <w:rPr>
          <w:rFonts w:cstheme="minorBidi"/>
          <w:color w:val="000000"/>
          <w:kern w:val="0"/>
          <w:sz w:val="22"/>
          <w:szCs w:val="22"/>
        </w:rPr>
        <w:t>如图,</w:t>
      </w:r>
      <w:r>
        <w:rPr>
          <w:rFonts w:cstheme="minorBidi"/>
          <w:i/>
          <w:color w:val="000000"/>
          <w:kern w:val="0"/>
          <w:sz w:val="22"/>
          <w:szCs w:val="22"/>
        </w:rPr>
        <w:t>AB</w:t>
      </w:r>
      <w:r>
        <w:rPr>
          <w:rFonts w:cstheme="minorBidi"/>
          <w:color w:val="000000"/>
          <w:kern w:val="0"/>
          <w:sz w:val="22"/>
          <w:szCs w:val="22"/>
        </w:rPr>
        <w:t>＝12 cm,</w:t>
      </w:r>
      <w:r>
        <w:rPr>
          <w:rFonts w:cstheme="minorBidi"/>
          <w:i/>
          <w:color w:val="000000"/>
          <w:kern w:val="0"/>
          <w:sz w:val="22"/>
          <w:szCs w:val="22"/>
        </w:rPr>
        <w:t>C</w:t>
      </w:r>
      <w:r>
        <w:rPr>
          <w:rFonts w:cstheme="minorBidi"/>
          <w:color w:val="000000"/>
          <w:kern w:val="0"/>
          <w:sz w:val="22"/>
          <w:szCs w:val="22"/>
        </w:rPr>
        <w:t>为</w:t>
      </w:r>
      <w:r>
        <w:rPr>
          <w:rFonts w:cstheme="minorBidi"/>
          <w:i/>
          <w:color w:val="000000"/>
          <w:kern w:val="0"/>
          <w:sz w:val="22"/>
          <w:szCs w:val="22"/>
        </w:rPr>
        <w:t>AB</w:t>
      </w:r>
      <w:r>
        <w:rPr>
          <w:rFonts w:cstheme="minorBidi"/>
          <w:color w:val="000000"/>
          <w:kern w:val="0"/>
          <w:sz w:val="22"/>
          <w:szCs w:val="22"/>
        </w:rPr>
        <w:t>的中点,点</w:t>
      </w:r>
      <w:r>
        <w:rPr>
          <w:rFonts w:cstheme="minorBidi"/>
          <w:i/>
          <w:color w:val="000000"/>
          <w:kern w:val="0"/>
          <w:sz w:val="22"/>
          <w:szCs w:val="22"/>
        </w:rPr>
        <w:t>D</w:t>
      </w:r>
      <w:r>
        <w:rPr>
          <w:rFonts w:cstheme="minorBidi"/>
          <w:color w:val="000000"/>
          <w:kern w:val="0"/>
          <w:sz w:val="22"/>
          <w:szCs w:val="22"/>
        </w:rPr>
        <w:t>在线段</w:t>
      </w:r>
      <w:r>
        <w:rPr>
          <w:rFonts w:cstheme="minorBidi"/>
          <w:i/>
          <w:color w:val="000000"/>
          <w:kern w:val="0"/>
          <w:sz w:val="22"/>
          <w:szCs w:val="22"/>
        </w:rPr>
        <w:t>AC</w:t>
      </w:r>
      <w:r>
        <w:rPr>
          <w:rFonts w:cstheme="minorBidi"/>
          <w:color w:val="000000"/>
          <w:kern w:val="0"/>
          <w:sz w:val="22"/>
          <w:szCs w:val="22"/>
        </w:rPr>
        <w:t>上,且</w:t>
      </w:r>
      <w:r>
        <w:rPr>
          <w:rFonts w:cstheme="minorBidi"/>
          <w:i/>
          <w:color w:val="000000"/>
          <w:kern w:val="0"/>
          <w:sz w:val="22"/>
          <w:szCs w:val="22"/>
        </w:rPr>
        <w:t>AD</w:t>
      </w:r>
      <w:r>
        <w:rPr>
          <w:rFonts w:hint="eastAsia" w:cstheme="minorBidi"/>
          <w:color w:val="000000"/>
          <w:kern w:val="0"/>
          <w:sz w:val="22"/>
          <w:szCs w:val="22"/>
        </w:rPr>
        <w:t>∶</w:t>
      </w:r>
      <w:r>
        <w:rPr>
          <w:rFonts w:cstheme="minorBidi"/>
          <w:i/>
          <w:color w:val="000000"/>
          <w:kern w:val="0"/>
          <w:sz w:val="22"/>
          <w:szCs w:val="22"/>
        </w:rPr>
        <w:t>CB</w:t>
      </w:r>
      <w:r>
        <w:rPr>
          <w:rFonts w:cstheme="minorBidi"/>
          <w:color w:val="000000"/>
          <w:kern w:val="0"/>
          <w:sz w:val="22"/>
          <w:szCs w:val="22"/>
        </w:rPr>
        <w:t>＝1</w:t>
      </w:r>
      <w:r>
        <w:rPr>
          <w:rFonts w:hint="eastAsia" w:cstheme="minorBidi"/>
          <w:color w:val="000000"/>
          <w:kern w:val="0"/>
          <w:sz w:val="22"/>
          <w:szCs w:val="22"/>
        </w:rPr>
        <w:t>∶</w:t>
      </w:r>
      <w:r>
        <w:rPr>
          <w:rFonts w:cstheme="minorBidi"/>
          <w:color w:val="000000"/>
          <w:kern w:val="0"/>
          <w:sz w:val="22"/>
          <w:szCs w:val="22"/>
        </w:rPr>
        <w:t>3,则</w:t>
      </w:r>
      <w:r>
        <w:rPr>
          <w:rFonts w:cstheme="minorBidi"/>
          <w:i/>
          <w:color w:val="000000"/>
          <w:kern w:val="0"/>
          <w:sz w:val="22"/>
          <w:szCs w:val="22"/>
        </w:rPr>
        <w:t>DB</w:t>
      </w:r>
      <w:r>
        <w:rPr>
          <w:rFonts w:cstheme="minorBidi"/>
          <w:color w:val="000000"/>
          <w:kern w:val="0"/>
          <w:sz w:val="22"/>
          <w:szCs w:val="22"/>
        </w:rPr>
        <w:t xml:space="preserve">的长度是(   </w:t>
      </w:r>
      <w:r>
        <w:rPr>
          <w:rFonts w:cstheme="minorBidi"/>
          <w:color w:val="FF0000"/>
          <w:kern w:val="0"/>
          <w:sz w:val="22"/>
          <w:szCs w:val="22"/>
        </w:rPr>
        <w:t>D</w:t>
      </w:r>
      <w:r>
        <w:rPr>
          <w:rFonts w:cstheme="minorBidi"/>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2569845" cy="293370"/>
            <wp:effectExtent l="0" t="0" r="1905" b="0"/>
            <wp:docPr id="37" name="image6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676.jpeg"/>
                    <pic:cNvPicPr>
                      <a:picLocks noChangeAspect="1"/>
                    </pic:cNvPicPr>
                  </pic:nvPicPr>
                  <pic:blipFill>
                    <a:blip r:embed="rId25" cstate="print"/>
                    <a:stretch>
                      <a:fillRect/>
                    </a:stretch>
                  </pic:blipFill>
                  <pic:spPr>
                    <a:xfrm>
                      <a:off x="0" y="0"/>
                      <a:ext cx="2653531" cy="30326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A.4 cm</w:t>
      </w:r>
      <w:r>
        <w:rPr>
          <w:rFonts w:cstheme="minorBidi"/>
          <w:color w:val="000000"/>
          <w:kern w:val="0"/>
          <w:sz w:val="22"/>
          <w:szCs w:val="22"/>
        </w:rPr>
        <w:tab/>
      </w:r>
      <w:r>
        <w:rPr>
          <w:rFonts w:cstheme="minorBidi"/>
          <w:color w:val="000000"/>
          <w:kern w:val="0"/>
          <w:sz w:val="22"/>
          <w:szCs w:val="22"/>
        </w:rPr>
        <w:t>B.6 cm</w:t>
      </w:r>
      <w:r>
        <w:rPr>
          <w:rFonts w:cstheme="minorBidi"/>
          <w:color w:val="000000"/>
          <w:kern w:val="0"/>
          <w:sz w:val="22"/>
          <w:szCs w:val="22"/>
        </w:rPr>
        <w:tab/>
      </w:r>
      <w:r>
        <w:rPr>
          <w:rFonts w:cstheme="minorBidi"/>
          <w:color w:val="000000"/>
          <w:kern w:val="0"/>
          <w:sz w:val="22"/>
          <w:szCs w:val="22"/>
        </w:rPr>
        <w:t>C.8 cm</w:t>
      </w:r>
      <w:r>
        <w:rPr>
          <w:rFonts w:cstheme="minorBidi"/>
          <w:color w:val="000000"/>
          <w:kern w:val="0"/>
          <w:sz w:val="22"/>
          <w:szCs w:val="22"/>
        </w:rPr>
        <w:tab/>
      </w:r>
      <w:r>
        <w:rPr>
          <w:rFonts w:cstheme="minorBidi"/>
          <w:color w:val="000000"/>
          <w:kern w:val="0"/>
          <w:sz w:val="22"/>
          <w:szCs w:val="22"/>
        </w:rPr>
        <w:t>D.10 cm</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7</w:t>
      </w:r>
      <w:r>
        <w:rPr>
          <w:rFonts w:cstheme="minorBidi"/>
          <w:i/>
          <w:color w:val="000000"/>
          <w:kern w:val="0"/>
          <w:sz w:val="22"/>
          <w:szCs w:val="22"/>
        </w:rPr>
        <w:t>.</w:t>
      </w:r>
      <w:r>
        <w:rPr>
          <w:rFonts w:cstheme="minorBidi"/>
          <w:color w:val="000000"/>
          <w:kern w:val="0"/>
          <w:sz w:val="22"/>
          <w:szCs w:val="22"/>
        </w:rPr>
        <w:t>永州境内的潇水河畔有朝阳岩、柳子庙和迴龙塔等三个名胜古迹(如图所示),其中柳子庙坐落在潇水之西的柳子街上,始建于1056年,是永州人民为纪念唐宋八大家之一的柳宗元而筑建</w:t>
      </w:r>
      <w:r>
        <w:rPr>
          <w:rFonts w:cstheme="minorBidi"/>
          <w:i/>
          <w:color w:val="000000"/>
          <w:kern w:val="0"/>
          <w:sz w:val="22"/>
          <w:szCs w:val="22"/>
        </w:rPr>
        <w:t>.</w:t>
      </w:r>
      <w:r>
        <w:rPr>
          <w:rFonts w:cstheme="minorBidi"/>
          <w:color w:val="000000"/>
          <w:kern w:val="0"/>
          <w:sz w:val="22"/>
          <w:szCs w:val="22"/>
        </w:rPr>
        <w:t xml:space="preserve">现有三位游客分别参观这三个景点,为了使这三位游客参观完景点后步行返回旅游车上所走的路程总和最短,那么旅游车等候这三位游客的最佳地点应在(   </w:t>
      </w:r>
      <w:r>
        <w:rPr>
          <w:rFonts w:cstheme="minorBidi"/>
          <w:color w:val="FF0000"/>
          <w:kern w:val="0"/>
          <w:sz w:val="22"/>
          <w:szCs w:val="22"/>
        </w:rPr>
        <w:t>B</w:t>
      </w:r>
      <w:r>
        <w:rPr>
          <w:rFonts w:cstheme="minorBidi"/>
          <w:color w:val="000000"/>
          <w:kern w:val="0"/>
          <w:sz w:val="22"/>
          <w:szCs w:val="22"/>
        </w:rPr>
        <w:t xml:space="preserve">   )</w:t>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drawing>
          <wp:inline distT="0" distB="0" distL="0" distR="0">
            <wp:extent cx="1367790" cy="683895"/>
            <wp:effectExtent l="0" t="0" r="0" b="0"/>
            <wp:docPr id="38" name="image6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683.jpeg"/>
                    <pic:cNvPicPr>
                      <a:picLocks noChangeAspect="1"/>
                    </pic:cNvPicPr>
                  </pic:nvPicPr>
                  <pic:blipFill>
                    <a:blip r:embed="rId26" cstate="print"/>
                    <a:stretch>
                      <a:fillRect/>
                    </a:stretch>
                  </pic:blipFill>
                  <pic:spPr>
                    <a:xfrm>
                      <a:off x="0" y="0"/>
                      <a:ext cx="1368000" cy="684000"/>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color w:val="000000"/>
          <w:kern w:val="0"/>
          <w:sz w:val="22"/>
          <w:szCs w:val="22"/>
        </w:rPr>
        <w:t>A.朝阳岩</w:t>
      </w:r>
      <w:r>
        <w:rPr>
          <w:rFonts w:hint="eastAsia" w:cstheme="minorBidi"/>
          <w:color w:val="000000"/>
          <w:kern w:val="0"/>
          <w:sz w:val="22"/>
          <w:szCs w:val="22"/>
        </w:rPr>
        <w:t xml:space="preserve"> </w:t>
      </w:r>
      <w:r>
        <w:rPr>
          <w:rFonts w:cstheme="minorBidi"/>
          <w:color w:val="000000"/>
          <w:kern w:val="0"/>
          <w:sz w:val="22"/>
          <w:szCs w:val="22"/>
        </w:rPr>
        <w:t xml:space="preserve">     B.柳子庙</w:t>
      </w:r>
      <w:r>
        <w:rPr>
          <w:rFonts w:hint="eastAsia" w:cstheme="minorBidi"/>
          <w:color w:val="000000"/>
          <w:kern w:val="0"/>
          <w:sz w:val="22"/>
          <w:szCs w:val="22"/>
        </w:rPr>
        <w:t xml:space="preserve"> </w:t>
      </w:r>
      <w:r>
        <w:rPr>
          <w:rFonts w:cstheme="minorBidi"/>
          <w:color w:val="000000"/>
          <w:kern w:val="0"/>
          <w:sz w:val="22"/>
          <w:szCs w:val="22"/>
        </w:rPr>
        <w:t xml:space="preserve">      C.迴龙塔</w:t>
      </w:r>
      <w:r>
        <w:rPr>
          <w:rFonts w:hint="eastAsia" w:cstheme="minorBidi"/>
          <w:color w:val="000000"/>
          <w:kern w:val="0"/>
          <w:sz w:val="22"/>
          <w:szCs w:val="22"/>
        </w:rPr>
        <w:t xml:space="preserve"> </w:t>
      </w:r>
      <w:r>
        <w:rPr>
          <w:rFonts w:cstheme="minorBidi"/>
          <w:color w:val="000000"/>
          <w:kern w:val="0"/>
          <w:sz w:val="22"/>
          <w:szCs w:val="22"/>
        </w:rPr>
        <w:t xml:space="preserve">      D.朝阳岩和迴龙塔这段路程的中间位置</w:t>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8</w:t>
      </w:r>
      <w:r>
        <w:rPr>
          <w:rFonts w:cstheme="minorBidi"/>
          <w:bCs/>
          <w:i/>
          <w:iCs/>
          <w:color w:val="000000"/>
          <w:kern w:val="0"/>
          <w:sz w:val="22"/>
          <w:szCs w:val="22"/>
        </w:rPr>
        <w:t>.</w:t>
      </w:r>
      <w:r>
        <w:rPr>
          <w:rFonts w:hint="eastAsia" w:cstheme="minorBidi"/>
          <w:bCs/>
          <w:color w:val="000000"/>
          <w:kern w:val="0"/>
          <w:sz w:val="22"/>
          <w:szCs w:val="22"/>
        </w:rPr>
        <w:t>如图</w:t>
      </w:r>
      <w:r>
        <w:rPr>
          <w:rFonts w:cstheme="minorBidi"/>
          <w:bCs/>
          <w:color w:val="000000"/>
          <w:kern w:val="0"/>
          <w:sz w:val="22"/>
          <w:szCs w:val="22"/>
        </w:rPr>
        <w:t>,</w:t>
      </w:r>
      <w:r>
        <w:rPr>
          <w:rFonts w:hint="eastAsia" w:cstheme="minorBidi"/>
          <w:bCs/>
          <w:color w:val="000000"/>
          <w:kern w:val="0"/>
          <w:sz w:val="22"/>
          <w:szCs w:val="22"/>
        </w:rPr>
        <w:t>下列说法不正确的是</w:t>
      </w:r>
      <w:r>
        <w:rPr>
          <w:rFonts w:cstheme="minorBidi"/>
          <w:bCs/>
          <w:color w:val="000000"/>
          <w:kern w:val="0"/>
          <w:sz w:val="22"/>
          <w:szCs w:val="22"/>
        </w:rPr>
        <w:t xml:space="preserve">(    </w:t>
      </w:r>
      <w:r>
        <w:rPr>
          <w:rFonts w:cstheme="minorBidi"/>
          <w:bCs/>
          <w:color w:val="FF0000"/>
          <w:kern w:val="0"/>
          <w:sz w:val="22"/>
          <w:szCs w:val="22"/>
        </w:rPr>
        <w:t>D</w:t>
      </w:r>
      <w:r>
        <w:rPr>
          <w:rFonts w:cstheme="minorBidi"/>
          <w:bCs/>
          <w:color w:val="000000"/>
          <w:kern w:val="0"/>
          <w:sz w:val="22"/>
          <w:szCs w:val="22"/>
        </w:rPr>
        <w:t xml:space="preserve">    )</w:t>
      </w:r>
    </w:p>
    <w:p>
      <w:pPr>
        <w:widowControl/>
        <w:adjustRightInd w:val="0"/>
        <w:snapToGrid w:val="0"/>
        <w:spacing w:line="312" w:lineRule="auto"/>
        <w:jc w:val="left"/>
        <w:rPr>
          <w:rFonts w:cstheme="minorBidi"/>
          <w:bCs/>
          <w:color w:val="000000"/>
          <w:kern w:val="0"/>
          <w:sz w:val="22"/>
          <w:szCs w:val="22"/>
        </w:rPr>
      </w:pPr>
      <w:r>
        <w:drawing>
          <wp:inline distT="0" distB="0" distL="0" distR="0">
            <wp:extent cx="1689735" cy="955675"/>
            <wp:effectExtent l="0" t="0" r="5715" b="0"/>
            <wp:docPr id="39" name="image607.jpeg"/>
            <wp:cNvGraphicFramePr/>
            <a:graphic xmlns:a="http://schemas.openxmlformats.org/drawingml/2006/main">
              <a:graphicData uri="http://schemas.openxmlformats.org/drawingml/2006/picture">
                <pic:pic xmlns:pic="http://schemas.openxmlformats.org/drawingml/2006/picture">
                  <pic:nvPicPr>
                    <pic:cNvPr id="39" name="image607.jpeg"/>
                    <pic:cNvPicPr/>
                  </pic:nvPicPr>
                  <pic:blipFill>
                    <a:blip r:embed="rId27"/>
                    <a:stretch>
                      <a:fillRect/>
                    </a:stretch>
                  </pic:blipFill>
                  <pic:spPr>
                    <a:xfrm>
                      <a:off x="0" y="0"/>
                      <a:ext cx="1701950" cy="962578"/>
                    </a:xfrm>
                    <a:prstGeom prst="rect">
                      <a:avLst/>
                    </a:prstGeom>
                  </pic:spPr>
                </pic:pic>
              </a:graphicData>
            </a:graphic>
          </wp:inline>
        </w:drawing>
      </w:r>
    </w:p>
    <w:p>
      <w:pPr>
        <w:widowControl/>
        <w:adjustRightInd w:val="0"/>
        <w:snapToGrid w:val="0"/>
        <w:spacing w:line="312" w:lineRule="auto"/>
        <w:jc w:val="left"/>
        <w:rPr>
          <w:rFonts w:cstheme="minorBidi"/>
          <w:color w:val="000000"/>
          <w:kern w:val="0"/>
          <w:sz w:val="22"/>
          <w:szCs w:val="22"/>
        </w:rPr>
      </w:pPr>
      <w:r>
        <w:rPr>
          <w:rFonts w:cstheme="minorBidi"/>
          <w:bCs/>
          <w:color w:val="000000"/>
          <w:kern w:val="0"/>
          <w:sz w:val="22"/>
          <w:szCs w:val="22"/>
        </w:rPr>
        <w:t>A.</w:t>
      </w:r>
      <w:r>
        <w:rPr>
          <w:rFonts w:hint="eastAsia" w:cstheme="minorBidi"/>
          <w:bCs/>
          <w:color w:val="000000"/>
          <w:kern w:val="0"/>
          <w:sz w:val="22"/>
          <w:szCs w:val="22"/>
        </w:rPr>
        <w:t>直线</w:t>
      </w:r>
      <w:r>
        <w:rPr>
          <w:rFonts w:cstheme="minorBidi"/>
          <w:bCs/>
          <w:i/>
          <w:iCs/>
          <w:color w:val="000000"/>
          <w:kern w:val="0"/>
          <w:sz w:val="22"/>
          <w:szCs w:val="22"/>
        </w:rPr>
        <w:t>m</w:t>
      </w:r>
      <w:r>
        <w:rPr>
          <w:rFonts w:cstheme="minorBidi"/>
          <w:bCs/>
          <w:color w:val="000000"/>
          <w:kern w:val="0"/>
          <w:sz w:val="22"/>
          <w:szCs w:val="22"/>
        </w:rPr>
        <w:t>,</w:t>
      </w:r>
      <w:r>
        <w:rPr>
          <w:rFonts w:cstheme="minorBidi"/>
          <w:bCs/>
          <w:i/>
          <w:iCs/>
          <w:color w:val="000000"/>
          <w:kern w:val="0"/>
          <w:sz w:val="22"/>
          <w:szCs w:val="22"/>
        </w:rPr>
        <w:t>n</w:t>
      </w:r>
      <w:r>
        <w:rPr>
          <w:rFonts w:hint="eastAsia" w:cstheme="minorBidi"/>
          <w:bCs/>
          <w:color w:val="000000"/>
          <w:kern w:val="0"/>
          <w:sz w:val="22"/>
          <w:szCs w:val="22"/>
        </w:rPr>
        <w:t>相交于点</w:t>
      </w:r>
      <w:r>
        <w:rPr>
          <w:rFonts w:cstheme="minorBidi"/>
          <w:bCs/>
          <w:i/>
          <w:iCs/>
          <w:color w:val="000000"/>
          <w:kern w:val="0"/>
          <w:sz w:val="22"/>
          <w:szCs w:val="22"/>
        </w:rPr>
        <w:t>P</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B.</w:t>
      </w:r>
      <w:r>
        <w:rPr>
          <w:rFonts w:hint="eastAsia" w:cstheme="minorBidi"/>
          <w:bCs/>
          <w:color w:val="000000"/>
          <w:kern w:val="0"/>
          <w:sz w:val="22"/>
          <w:szCs w:val="22"/>
        </w:rPr>
        <w:t>直线</w:t>
      </w:r>
      <w:r>
        <w:rPr>
          <w:rFonts w:cstheme="minorBidi"/>
          <w:bCs/>
          <w:i/>
          <w:iCs/>
          <w:color w:val="000000"/>
          <w:kern w:val="0"/>
          <w:sz w:val="22"/>
          <w:szCs w:val="22"/>
        </w:rPr>
        <w:t>m</w:t>
      </w:r>
      <w:r>
        <w:rPr>
          <w:rFonts w:hint="eastAsia" w:cstheme="minorBidi"/>
          <w:bCs/>
          <w:color w:val="000000"/>
          <w:kern w:val="0"/>
          <w:sz w:val="22"/>
          <w:szCs w:val="22"/>
        </w:rPr>
        <w:t>不经过点</w:t>
      </w:r>
      <w:r>
        <w:rPr>
          <w:rFonts w:cstheme="minorBidi"/>
          <w:bCs/>
          <w:i/>
          <w:iCs/>
          <w:color w:val="000000"/>
          <w:kern w:val="0"/>
          <w:sz w:val="22"/>
          <w:szCs w:val="22"/>
        </w:rPr>
        <w:t>Q</w:t>
      </w:r>
      <w:r>
        <w:rPr>
          <w:rFonts w:hint="eastAsia" w:cstheme="minorBidi"/>
          <w:color w:val="000000"/>
          <w:kern w:val="0"/>
          <w:sz w:val="22"/>
          <w:szCs w:val="22"/>
        </w:rPr>
        <w:t xml:space="preserve"> </w:t>
      </w:r>
      <w:r>
        <w:rPr>
          <w:rFonts w:cstheme="minorBidi"/>
          <w:color w:val="000000"/>
          <w:kern w:val="0"/>
          <w:sz w:val="22"/>
          <w:szCs w:val="22"/>
        </w:rPr>
        <w:t xml:space="preserve"> </w:t>
      </w:r>
      <w:r>
        <w:rPr>
          <w:rFonts w:cstheme="minorBidi"/>
          <w:bCs/>
          <w:color w:val="000000"/>
          <w:kern w:val="0"/>
          <w:sz w:val="22"/>
          <w:szCs w:val="22"/>
        </w:rPr>
        <w:t>C.</w:t>
      </w:r>
      <w:r>
        <w:rPr>
          <w:rFonts w:cstheme="minorBidi"/>
          <w:bCs/>
          <w:i/>
          <w:iCs/>
          <w:color w:val="000000"/>
          <w:kern w:val="0"/>
          <w:sz w:val="22"/>
          <w:szCs w:val="22"/>
        </w:rPr>
        <w:t>PA</w:t>
      </w:r>
      <w:r>
        <w:rPr>
          <w:rFonts w:hint="eastAsia" w:cstheme="minorBidi"/>
          <w:bCs/>
          <w:color w:val="000000"/>
          <w:kern w:val="0"/>
          <w:sz w:val="22"/>
          <w:szCs w:val="22"/>
        </w:rPr>
        <w:t>＋</w:t>
      </w:r>
      <w:r>
        <w:rPr>
          <w:rFonts w:cstheme="minorBidi"/>
          <w:bCs/>
          <w:i/>
          <w:iCs/>
          <w:color w:val="000000"/>
          <w:kern w:val="0"/>
          <w:sz w:val="22"/>
          <w:szCs w:val="22"/>
        </w:rPr>
        <w:t>PB</w:t>
      </w:r>
      <w:r>
        <w:rPr>
          <w:rFonts w:hint="eastAsia" w:cstheme="minorBidi"/>
          <w:bCs/>
          <w:color w:val="000000"/>
          <w:kern w:val="0"/>
          <w:sz w:val="22"/>
          <w:szCs w:val="22"/>
        </w:rPr>
        <w:t>＜</w:t>
      </w:r>
      <w:r>
        <w:rPr>
          <w:rFonts w:cstheme="minorBidi"/>
          <w:bCs/>
          <w:i/>
          <w:iCs/>
          <w:color w:val="000000"/>
          <w:kern w:val="0"/>
          <w:sz w:val="22"/>
          <w:szCs w:val="22"/>
        </w:rPr>
        <w:t>QA</w:t>
      </w:r>
      <w:r>
        <w:rPr>
          <w:rFonts w:hint="eastAsia" w:cstheme="minorBidi"/>
          <w:bCs/>
          <w:color w:val="000000"/>
          <w:kern w:val="0"/>
          <w:sz w:val="22"/>
          <w:szCs w:val="22"/>
        </w:rPr>
        <w:t>＋</w:t>
      </w:r>
      <w:r>
        <w:rPr>
          <w:rFonts w:cstheme="minorBidi"/>
          <w:bCs/>
          <w:i/>
          <w:iCs/>
          <w:color w:val="000000"/>
          <w:kern w:val="0"/>
          <w:sz w:val="22"/>
          <w:szCs w:val="22"/>
        </w:rPr>
        <w:t>QB</w:t>
      </w:r>
      <w:r>
        <w:rPr>
          <w:rFonts w:cstheme="minorBidi"/>
          <w:color w:val="000000"/>
          <w:kern w:val="0"/>
          <w:sz w:val="22"/>
          <w:szCs w:val="22"/>
        </w:rPr>
        <w:t xml:space="preserve">  </w:t>
      </w:r>
      <w:r>
        <w:rPr>
          <w:rFonts w:cstheme="minorBidi"/>
          <w:bCs/>
          <w:color w:val="000000"/>
          <w:kern w:val="0"/>
          <w:sz w:val="22"/>
          <w:szCs w:val="22"/>
        </w:rPr>
        <w:t>D.</w:t>
      </w:r>
      <w:r>
        <w:rPr>
          <w:rFonts w:hint="eastAsia" w:cstheme="minorBidi"/>
          <w:bCs/>
          <w:color w:val="000000"/>
          <w:kern w:val="0"/>
          <w:sz w:val="22"/>
          <w:szCs w:val="22"/>
        </w:rPr>
        <w:t>直线</w:t>
      </w:r>
      <w:r>
        <w:rPr>
          <w:rFonts w:cstheme="minorBidi"/>
          <w:bCs/>
          <w:i/>
          <w:iCs/>
          <w:color w:val="000000"/>
          <w:kern w:val="0"/>
          <w:sz w:val="22"/>
          <w:szCs w:val="22"/>
        </w:rPr>
        <w:t>m</w:t>
      </w:r>
      <w:r>
        <w:rPr>
          <w:rFonts w:hint="eastAsia" w:cstheme="minorBidi"/>
          <w:bCs/>
          <w:color w:val="000000"/>
          <w:kern w:val="0"/>
          <w:sz w:val="22"/>
          <w:szCs w:val="22"/>
        </w:rPr>
        <w:t>上共有三个点</w:t>
      </w:r>
    </w:p>
    <w:p>
      <w:pPr>
        <w:widowControl/>
        <w:adjustRightInd w:val="0"/>
        <w:snapToGrid w:val="0"/>
        <w:spacing w:line="312" w:lineRule="auto"/>
        <w:jc w:val="left"/>
        <w:rPr>
          <w:rFonts w:cstheme="minorBidi"/>
          <w:b/>
          <w:color w:val="000000"/>
          <w:kern w:val="0"/>
          <w:sz w:val="22"/>
          <w:szCs w:val="22"/>
        </w:rPr>
      </w:pPr>
      <w:r>
        <w:rPr>
          <w:rFonts w:hint="eastAsia" w:cstheme="minorBidi"/>
          <w:b/>
          <w:color w:val="000000"/>
          <w:kern w:val="0"/>
          <w:sz w:val="22"/>
          <w:szCs w:val="22"/>
        </w:rPr>
        <w:t>二、填空题</w:t>
      </w:r>
    </w:p>
    <w:p>
      <w:pPr>
        <w:widowControl/>
        <w:adjustRightInd w:val="0"/>
        <w:snapToGrid w:val="0"/>
        <w:spacing w:line="312" w:lineRule="auto"/>
        <w:jc w:val="left"/>
        <w:rPr>
          <w:rFonts w:hAnsi="宋体"/>
          <w:kern w:val="0"/>
          <w:sz w:val="22"/>
          <w:szCs w:val="22"/>
        </w:rPr>
      </w:pPr>
      <w:r>
        <w:rPr>
          <w:rFonts w:hAnsi="宋体"/>
          <w:kern w:val="0"/>
          <w:sz w:val="22"/>
          <w:szCs w:val="22"/>
        </w:rPr>
        <w:t>9</w:t>
      </w:r>
      <w:r>
        <w:rPr>
          <w:rFonts w:hAnsi="宋体"/>
          <w:i/>
          <w:kern w:val="0"/>
          <w:sz w:val="22"/>
          <w:szCs w:val="22"/>
        </w:rPr>
        <w:t>.</w:t>
      </w:r>
      <w:r>
        <w:rPr>
          <w:rFonts w:hAnsi="宋体"/>
          <w:kern w:val="0"/>
          <w:sz w:val="22"/>
          <w:szCs w:val="22"/>
        </w:rPr>
        <w:t>如果圆柱的侧面展开图是相邻两边长分别为5和4π的长方形,那么圆柱的体积是</w:t>
      </w:r>
      <w:r>
        <w:rPr>
          <w:rFonts w:hAnsi="宋体"/>
          <w:i/>
          <w:color w:val="FF0000"/>
          <w:kern w:val="0"/>
          <w:sz w:val="22"/>
          <w:szCs w:val="22"/>
          <w:u w:val="single"/>
        </w:rPr>
        <w:t>　</w:t>
      </w:r>
      <w:r>
        <w:rPr>
          <w:rFonts w:hAnsi="宋体"/>
          <w:color w:val="FF0000"/>
          <w:kern w:val="0"/>
          <w:sz w:val="22"/>
          <w:szCs w:val="22"/>
          <w:u w:val="single"/>
        </w:rPr>
        <w:t>20π或25</w:t>
      </w:r>
      <w:r>
        <w:rPr>
          <w:rFonts w:hAnsi="宋体"/>
          <w:i/>
          <w:color w:val="FF0000"/>
          <w:kern w:val="0"/>
          <w:sz w:val="22"/>
          <w:szCs w:val="22"/>
          <w:u w:val="single"/>
        </w:rPr>
        <w:t>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10</w:t>
      </w:r>
      <w:r>
        <w:rPr>
          <w:rFonts w:hAnsi="宋体"/>
          <w:i/>
          <w:kern w:val="0"/>
          <w:sz w:val="22"/>
          <w:szCs w:val="22"/>
        </w:rPr>
        <w:t>.</w:t>
      </w:r>
      <w:r>
        <w:rPr>
          <w:rFonts w:hAnsi="宋体"/>
          <w:kern w:val="0"/>
          <w:sz w:val="22"/>
          <w:szCs w:val="22"/>
        </w:rPr>
        <w:t>某食堂厨房的桌子上整齐地摆放着若干相同规格的碟子,碟子的个数与碟子的高度的关系如表:</w:t>
      </w:r>
    </w:p>
    <w:tbl>
      <w:tblPr>
        <w:tblStyle w:val="27"/>
        <w:tblW w:w="3600" w:type="dxa"/>
        <w:jc w:val="center"/>
        <w:tblInd w:w="0" w:type="dxa"/>
        <w:tblLayout w:type="fixed"/>
        <w:tblCellMar>
          <w:top w:w="0" w:type="dxa"/>
          <w:left w:w="108" w:type="dxa"/>
          <w:bottom w:w="0" w:type="dxa"/>
          <w:right w:w="108" w:type="dxa"/>
        </w:tblCellMar>
      </w:tblPr>
      <w:tblGrid>
        <w:gridCol w:w="1440"/>
        <w:gridCol w:w="2160"/>
      </w:tblGrid>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碟子的个数</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碟子的高度</w:t>
            </w:r>
            <w:r>
              <w:rPr>
                <w:rFonts w:hAnsi="宋体"/>
                <w:i/>
                <w:kern w:val="0"/>
                <w:sz w:val="22"/>
                <w:szCs w:val="22"/>
              </w:rPr>
              <w:t>/</w:t>
            </w:r>
            <w:r>
              <w:rPr>
                <w:rFonts w:hAnsi="宋体"/>
                <w:kern w:val="0"/>
                <w:sz w:val="22"/>
                <w:szCs w:val="22"/>
              </w:rPr>
              <w:t>cm</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1</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2＋1</w:t>
            </w:r>
            <w:r>
              <w:rPr>
                <w:rFonts w:hAnsi="宋体"/>
                <w:i/>
                <w:kern w:val="0"/>
                <w:sz w:val="22"/>
                <w:szCs w:val="22"/>
              </w:rPr>
              <w:t>.</w:t>
            </w:r>
            <w:r>
              <w:rPr>
                <w:rFonts w:hAnsi="宋体"/>
                <w:kern w:val="0"/>
                <w:sz w:val="22"/>
                <w:szCs w:val="22"/>
              </w:rPr>
              <w:t>5</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3</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2＋3</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4</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2＋4</w:t>
            </w:r>
            <w:r>
              <w:rPr>
                <w:rFonts w:hAnsi="宋体"/>
                <w:i/>
                <w:kern w:val="0"/>
                <w:sz w:val="22"/>
                <w:szCs w:val="22"/>
              </w:rPr>
              <w:t>.</w:t>
            </w:r>
            <w:r>
              <w:rPr>
                <w:rFonts w:hAnsi="宋体"/>
                <w:kern w:val="0"/>
                <w:sz w:val="22"/>
                <w:szCs w:val="22"/>
              </w:rPr>
              <w:t>5</w:t>
            </w:r>
          </w:p>
        </w:tc>
      </w:tr>
      <w:tr>
        <w:tblPrEx>
          <w:tblLayout w:type="fixed"/>
          <w:tblCellMar>
            <w:top w:w="0" w:type="dxa"/>
            <w:left w:w="108" w:type="dxa"/>
            <w:bottom w:w="0" w:type="dxa"/>
            <w:right w:w="108" w:type="dxa"/>
          </w:tblCellMar>
        </w:tblPrEx>
        <w:trPr>
          <w:trHeight w:val="180" w:hRule="atLeast"/>
          <w:jc w:val="center"/>
        </w:trPr>
        <w:tc>
          <w:tcPr>
            <w:tcW w:w="144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w:t>
            </w:r>
          </w:p>
        </w:tc>
        <w:tc>
          <w:tcPr>
            <w:tcW w:w="216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adjustRightInd w:val="0"/>
              <w:snapToGrid w:val="0"/>
              <w:spacing w:line="312" w:lineRule="auto"/>
              <w:jc w:val="left"/>
              <w:rPr>
                <w:rFonts w:hAnsi="宋体"/>
                <w:kern w:val="0"/>
                <w:sz w:val="22"/>
                <w:szCs w:val="22"/>
              </w:rPr>
            </w:pPr>
            <w:r>
              <w:rPr>
                <w:rFonts w:hAnsi="宋体"/>
                <w:kern w:val="0"/>
                <w:sz w:val="22"/>
                <w:szCs w:val="22"/>
              </w:rPr>
              <w:t>…</w:t>
            </w:r>
          </w:p>
        </w:tc>
      </w:tr>
    </w:tbl>
    <w:p>
      <w:pPr>
        <w:widowControl/>
        <w:adjustRightInd w:val="0"/>
        <w:snapToGrid w:val="0"/>
        <w:spacing w:line="312" w:lineRule="auto"/>
        <w:jc w:val="left"/>
        <w:rPr>
          <w:rFonts w:hAnsi="宋体"/>
          <w:kern w:val="0"/>
          <w:sz w:val="22"/>
          <w:szCs w:val="22"/>
        </w:rPr>
      </w:pPr>
      <w:r>
        <w:rPr>
          <w:rFonts w:hAnsi="宋体"/>
          <w:kern w:val="0"/>
          <w:sz w:val="22"/>
          <w:szCs w:val="22"/>
        </w:rPr>
        <w:t>现在分别从三个方向上看若干碟子,得到的图形如图所示,厨房师傅想把它们整齐地叠成一摞,求叠成一摞后的高度为</w:t>
      </w:r>
      <w:r>
        <w:rPr>
          <w:rFonts w:hAnsi="宋体"/>
          <w:i/>
          <w:kern w:val="0"/>
          <w:sz w:val="22"/>
          <w:szCs w:val="22"/>
          <w:u w:val="single"/>
        </w:rPr>
        <w:t>　</w:t>
      </w:r>
      <w:r>
        <w:rPr>
          <w:rFonts w:hAnsi="宋体"/>
          <w:color w:val="FF0000"/>
          <w:kern w:val="0"/>
          <w:sz w:val="22"/>
          <w:szCs w:val="22"/>
          <w:u w:val="single"/>
        </w:rPr>
        <w:t>23</w:t>
      </w:r>
      <w:r>
        <w:rPr>
          <w:rFonts w:hAnsi="宋体"/>
          <w:i/>
          <w:kern w:val="0"/>
          <w:sz w:val="22"/>
          <w:szCs w:val="22"/>
          <w:u w:val="single"/>
        </w:rPr>
        <w:t>　</w:t>
      </w:r>
      <w:r>
        <w:rPr>
          <w:rFonts w:hAnsi="宋体"/>
          <w:kern w:val="0"/>
          <w:sz w:val="22"/>
          <w:szCs w:val="22"/>
        </w:rPr>
        <w:t>cm</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drawing>
          <wp:inline distT="0" distB="0" distL="0" distR="0">
            <wp:extent cx="2159635" cy="611505"/>
            <wp:effectExtent l="0" t="0" r="0" b="0"/>
            <wp:docPr id="40" name="image6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67.jpeg"/>
                    <pic:cNvPicPr>
                      <a:picLocks noChangeAspect="1"/>
                    </pic:cNvPicPr>
                  </pic:nvPicPr>
                  <pic:blipFill>
                    <a:blip r:embed="rId28" cstate="print"/>
                    <a:stretch>
                      <a:fillRect/>
                    </a:stretch>
                  </pic:blipFill>
                  <pic:spPr>
                    <a:xfrm>
                      <a:off x="0" y="0"/>
                      <a:ext cx="2160000" cy="612000"/>
                    </a:xfrm>
                    <a:prstGeom prst="rect">
                      <a:avLst/>
                    </a:prstGeom>
                  </pic:spPr>
                </pic:pic>
              </a:graphicData>
            </a:graphic>
          </wp:inline>
        </w:drawing>
      </w:r>
    </w:p>
    <w:p>
      <w:pPr>
        <w:widowControl/>
        <w:adjustRightInd w:val="0"/>
        <w:snapToGrid w:val="0"/>
        <w:spacing w:line="312" w:lineRule="auto"/>
        <w:jc w:val="left"/>
        <w:rPr>
          <w:rFonts w:hAnsi="宋体"/>
          <w:kern w:val="0"/>
          <w:sz w:val="22"/>
          <w:szCs w:val="22"/>
        </w:rPr>
      </w:pPr>
      <w:r>
        <w:rPr>
          <w:rFonts w:hAnsi="宋体"/>
          <w:kern w:val="0"/>
          <w:sz w:val="22"/>
          <w:szCs w:val="22"/>
        </w:rPr>
        <w:t>11</w:t>
      </w:r>
      <w:r>
        <w:rPr>
          <w:rFonts w:hAnsi="宋体"/>
          <w:i/>
          <w:kern w:val="0"/>
          <w:sz w:val="22"/>
          <w:szCs w:val="22"/>
        </w:rPr>
        <w:t>.</w:t>
      </w:r>
      <w:r>
        <w:rPr>
          <w:rFonts w:hAnsi="宋体"/>
          <w:kern w:val="0"/>
          <w:sz w:val="22"/>
          <w:szCs w:val="22"/>
        </w:rPr>
        <w:t>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w:t>
      </w:r>
      <w:r>
        <w:rPr>
          <w:rFonts w:hAnsi="宋体"/>
          <w:i/>
          <w:kern w:val="0"/>
          <w:sz w:val="22"/>
          <w:szCs w:val="22"/>
        </w:rPr>
        <w:t>CA</w:t>
      </w:r>
      <w:r>
        <w:rPr>
          <w:rFonts w:hAnsi="宋体"/>
          <w:kern w:val="0"/>
          <w:sz w:val="22"/>
          <w:szCs w:val="22"/>
        </w:rPr>
        <w:t>的位置关系如图所示,则下列语句:</w:t>
      </w:r>
    </w:p>
    <w:p>
      <w:pPr>
        <w:widowControl/>
        <w:adjustRightInd w:val="0"/>
        <w:snapToGrid w:val="0"/>
        <w:spacing w:line="312" w:lineRule="auto"/>
        <w:jc w:val="left"/>
        <w:rPr>
          <w:rFonts w:hAnsi="宋体"/>
          <w:kern w:val="0"/>
          <w:sz w:val="22"/>
          <w:szCs w:val="22"/>
        </w:rPr>
      </w:pPr>
      <w:r>
        <w:rPr>
          <w:rFonts w:hint="eastAsia" w:hAnsi="宋体"/>
          <w:kern w:val="0"/>
          <w:sz w:val="22"/>
          <w:szCs w:val="22"/>
        </w:rPr>
        <w:t>①</w:t>
      </w:r>
      <w:r>
        <w:rPr>
          <w:rFonts w:hAnsi="宋体"/>
          <w:kern w:val="0"/>
          <w:sz w:val="22"/>
          <w:szCs w:val="22"/>
        </w:rPr>
        <w:t>点</w:t>
      </w:r>
      <w:r>
        <w:rPr>
          <w:rFonts w:hAnsi="宋体"/>
          <w:i/>
          <w:kern w:val="0"/>
          <w:sz w:val="22"/>
          <w:szCs w:val="22"/>
        </w:rPr>
        <w:t>B</w:t>
      </w:r>
      <w:r>
        <w:rPr>
          <w:rFonts w:hAnsi="宋体"/>
          <w:kern w:val="0"/>
          <w:sz w:val="22"/>
          <w:szCs w:val="22"/>
        </w:rPr>
        <w:t>在直线</w:t>
      </w:r>
      <w:r>
        <w:rPr>
          <w:rFonts w:hAnsi="宋体"/>
          <w:i/>
          <w:kern w:val="0"/>
          <w:sz w:val="22"/>
          <w:szCs w:val="22"/>
        </w:rPr>
        <w:t>BC</w:t>
      </w:r>
      <w:r>
        <w:rPr>
          <w:rFonts w:hAnsi="宋体"/>
          <w:kern w:val="0"/>
          <w:sz w:val="22"/>
          <w:szCs w:val="22"/>
        </w:rPr>
        <w:t>上;</w:t>
      </w:r>
      <w:r>
        <w:rPr>
          <w:rFonts w:hint="eastAsia" w:hAnsi="宋体"/>
          <w:kern w:val="0"/>
          <w:sz w:val="22"/>
          <w:szCs w:val="22"/>
        </w:rPr>
        <w:t>②</w:t>
      </w:r>
      <w:r>
        <w:rPr>
          <w:rFonts w:hAnsi="宋体"/>
          <w:kern w:val="0"/>
          <w:sz w:val="22"/>
          <w:szCs w:val="22"/>
        </w:rPr>
        <w:t>直线</w:t>
      </w:r>
      <w:r>
        <w:rPr>
          <w:rFonts w:hAnsi="宋体"/>
          <w:i/>
          <w:kern w:val="0"/>
          <w:sz w:val="22"/>
          <w:szCs w:val="22"/>
        </w:rPr>
        <w:t>AB</w:t>
      </w:r>
      <w:r>
        <w:rPr>
          <w:rFonts w:hAnsi="宋体"/>
          <w:kern w:val="0"/>
          <w:sz w:val="22"/>
          <w:szCs w:val="22"/>
        </w:rPr>
        <w:t>经过点</w:t>
      </w:r>
      <w:r>
        <w:rPr>
          <w:rFonts w:hAnsi="宋体"/>
          <w:i/>
          <w:kern w:val="0"/>
          <w:sz w:val="22"/>
          <w:szCs w:val="22"/>
        </w:rPr>
        <w:t>C</w:t>
      </w:r>
      <w:r>
        <w:rPr>
          <w:rFonts w:hAnsi="宋体"/>
          <w:kern w:val="0"/>
          <w:sz w:val="22"/>
          <w:szCs w:val="22"/>
        </w:rPr>
        <w:t>;</w:t>
      </w:r>
      <w:r>
        <w:rPr>
          <w:rFonts w:hint="eastAsia" w:hAnsi="宋体"/>
          <w:kern w:val="0"/>
          <w:sz w:val="22"/>
          <w:szCs w:val="22"/>
        </w:rPr>
        <w:t>③</w:t>
      </w:r>
      <w:r>
        <w:rPr>
          <w:rFonts w:hAnsi="宋体"/>
          <w:kern w:val="0"/>
          <w:sz w:val="22"/>
          <w:szCs w:val="22"/>
        </w:rPr>
        <w:t>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w:t>
      </w:r>
      <w:r>
        <w:rPr>
          <w:rFonts w:hAnsi="宋体"/>
          <w:i/>
          <w:kern w:val="0"/>
          <w:sz w:val="22"/>
          <w:szCs w:val="22"/>
        </w:rPr>
        <w:t>CA</w:t>
      </w:r>
      <w:r>
        <w:rPr>
          <w:rFonts w:hAnsi="宋体"/>
          <w:kern w:val="0"/>
          <w:sz w:val="22"/>
          <w:szCs w:val="22"/>
        </w:rPr>
        <w:t>两两相交;</w:t>
      </w:r>
      <w:r>
        <w:rPr>
          <w:rFonts w:hint="eastAsia" w:hAnsi="宋体"/>
          <w:kern w:val="0"/>
          <w:sz w:val="22"/>
          <w:szCs w:val="22"/>
        </w:rPr>
        <w:t>④</w:t>
      </w:r>
      <w:r>
        <w:rPr>
          <w:rFonts w:hAnsi="宋体"/>
          <w:i/>
          <w:kern w:val="0"/>
          <w:sz w:val="22"/>
          <w:szCs w:val="22"/>
        </w:rPr>
        <w:t>B</w:t>
      </w:r>
      <w:r>
        <w:rPr>
          <w:rFonts w:hAnsi="宋体"/>
          <w:kern w:val="0"/>
          <w:sz w:val="22"/>
          <w:szCs w:val="22"/>
        </w:rPr>
        <w:t>是直线</w:t>
      </w:r>
      <w:r>
        <w:rPr>
          <w:rFonts w:hAnsi="宋体"/>
          <w:i/>
          <w:kern w:val="0"/>
          <w:sz w:val="22"/>
          <w:szCs w:val="22"/>
        </w:rPr>
        <w:t>AB</w:t>
      </w:r>
      <w:r>
        <w:rPr>
          <w:rFonts w:hAnsi="宋体"/>
          <w:kern w:val="0"/>
          <w:sz w:val="22"/>
          <w:szCs w:val="22"/>
        </w:rPr>
        <w:t>,</w:t>
      </w:r>
      <w:r>
        <w:rPr>
          <w:rFonts w:hAnsi="宋体"/>
          <w:i/>
          <w:kern w:val="0"/>
          <w:sz w:val="22"/>
          <w:szCs w:val="22"/>
        </w:rPr>
        <w:t>BC</w:t>
      </w:r>
      <w:r>
        <w:rPr>
          <w:rFonts w:hAnsi="宋体"/>
          <w:kern w:val="0"/>
          <w:sz w:val="22"/>
          <w:szCs w:val="22"/>
        </w:rPr>
        <w:t>的交点</w:t>
      </w:r>
      <w:r>
        <w:rPr>
          <w:rFonts w:hAnsi="宋体"/>
          <w:i/>
          <w:kern w:val="0"/>
          <w:sz w:val="22"/>
          <w:szCs w:val="22"/>
        </w:rPr>
        <w:t>.</w:t>
      </w:r>
      <w:r>
        <w:rPr>
          <w:rFonts w:hAnsi="宋体"/>
          <w:kern w:val="0"/>
          <w:sz w:val="22"/>
          <w:szCs w:val="22"/>
        </w:rPr>
        <w:t>其中正确语句的有</w:t>
      </w:r>
      <w:r>
        <w:rPr>
          <w:rFonts w:hAnsi="宋体"/>
          <w:i/>
          <w:kern w:val="0"/>
          <w:sz w:val="22"/>
          <w:szCs w:val="22"/>
          <w:u w:val="single"/>
        </w:rPr>
        <w:t>　</w:t>
      </w:r>
      <w:r>
        <w:rPr>
          <w:rFonts w:hint="eastAsia" w:hAnsi="宋体"/>
          <w:color w:val="FF0000"/>
          <w:kern w:val="0"/>
          <w:sz w:val="22"/>
          <w:szCs w:val="22"/>
          <w:u w:val="single"/>
        </w:rPr>
        <w:t>①③④</w:t>
      </w:r>
      <w:r>
        <w:rPr>
          <w:rFonts w:hAnsi="宋体"/>
          <w:i/>
          <w:kern w:val="0"/>
          <w:sz w:val="22"/>
          <w:szCs w:val="22"/>
          <w:u w:val="single"/>
        </w:rPr>
        <w:t>　</w:t>
      </w:r>
      <w:r>
        <w:rPr>
          <w:rFonts w:hAnsi="宋体"/>
          <w:i/>
          <w:kern w:val="0"/>
          <w:sz w:val="22"/>
          <w:szCs w:val="22"/>
        </w:rPr>
        <w:t>.</w:t>
      </w:r>
      <w:r>
        <w:rPr>
          <w:rFonts w:hAnsi="宋体"/>
          <w:kern w:val="0"/>
          <w:sz w:val="22"/>
          <w:szCs w:val="22"/>
        </w:rPr>
        <w:t>(只填写序号) </w:t>
      </w:r>
    </w:p>
    <w:p>
      <w:pPr>
        <w:widowControl/>
        <w:adjustRightInd w:val="0"/>
        <w:snapToGrid w:val="0"/>
        <w:spacing w:line="312" w:lineRule="auto"/>
        <w:jc w:val="left"/>
        <w:rPr>
          <w:rFonts w:hAnsi="宋体"/>
          <w:kern w:val="0"/>
          <w:sz w:val="22"/>
          <w:szCs w:val="22"/>
        </w:rPr>
      </w:pPr>
      <w:r>
        <w:rPr>
          <w:rFonts w:hAnsi="宋体"/>
          <w:kern w:val="0"/>
          <w:sz w:val="22"/>
          <w:szCs w:val="22"/>
        </w:rPr>
        <w:drawing>
          <wp:inline distT="0" distB="0" distL="0" distR="0">
            <wp:extent cx="1079500" cy="935990"/>
            <wp:effectExtent l="0" t="0" r="0" b="0"/>
            <wp:docPr id="41" name="image6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673.jpeg"/>
                    <pic:cNvPicPr>
                      <a:picLocks noChangeAspect="1"/>
                    </pic:cNvPicPr>
                  </pic:nvPicPr>
                  <pic:blipFill>
                    <a:blip r:embed="rId29" cstate="print"/>
                    <a:stretch>
                      <a:fillRect/>
                    </a:stretch>
                  </pic:blipFill>
                  <pic:spPr>
                    <a:xfrm>
                      <a:off x="0" y="0"/>
                      <a:ext cx="1080000" cy="936000"/>
                    </a:xfrm>
                    <a:prstGeom prst="rect">
                      <a:avLst/>
                    </a:prstGeom>
                  </pic:spPr>
                </pic:pic>
              </a:graphicData>
            </a:graphic>
          </wp:inline>
        </w:drawing>
      </w:r>
      <w:r>
        <w:rPr>
          <w:rFonts w:hAnsi="宋体"/>
          <w:kern w:val="0"/>
          <w:sz w:val="22"/>
          <w:szCs w:val="22"/>
        </w:rPr>
        <w:t>第11题图</w:t>
      </w:r>
      <w:r>
        <w:rPr>
          <w:rFonts w:hAnsi="宋体"/>
          <w:i/>
          <w:kern w:val="0"/>
          <w:sz w:val="22"/>
          <w:szCs w:val="22"/>
        </w:rPr>
        <w:t>　　　　</w:t>
      </w:r>
      <w:r>
        <w:rPr>
          <w:rFonts w:hAnsi="宋体"/>
          <w:kern w:val="0"/>
          <w:sz w:val="22"/>
          <w:szCs w:val="22"/>
        </w:rPr>
        <w:drawing>
          <wp:inline distT="0" distB="0" distL="0" distR="0">
            <wp:extent cx="971550" cy="971550"/>
            <wp:effectExtent l="0" t="0" r="0" b="0"/>
            <wp:docPr id="42" name="image6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674.jpeg"/>
                    <pic:cNvPicPr>
                      <a:picLocks noChangeAspect="1"/>
                    </pic:cNvPicPr>
                  </pic:nvPicPr>
                  <pic:blipFill>
                    <a:blip r:embed="rId30" cstate="print"/>
                    <a:stretch>
                      <a:fillRect/>
                    </a:stretch>
                  </pic:blipFill>
                  <pic:spPr>
                    <a:xfrm>
                      <a:off x="0" y="0"/>
                      <a:ext cx="972000" cy="972000"/>
                    </a:xfrm>
                    <a:prstGeom prst="rect">
                      <a:avLst/>
                    </a:prstGeom>
                  </pic:spPr>
                </pic:pic>
              </a:graphicData>
            </a:graphic>
          </wp:inline>
        </w:drawing>
      </w:r>
      <w:r>
        <w:rPr>
          <w:rFonts w:hAnsi="宋体"/>
          <w:i/>
          <w:kern w:val="0"/>
          <w:sz w:val="22"/>
          <w:szCs w:val="22"/>
        </w:rPr>
        <w:t>　</w:t>
      </w:r>
      <w:r>
        <w:rPr>
          <w:rFonts w:hAnsi="宋体"/>
          <w:kern w:val="0"/>
          <w:sz w:val="22"/>
          <w:szCs w:val="22"/>
        </w:rPr>
        <w:t xml:space="preserve"> 第12题图</w:t>
      </w:r>
    </w:p>
    <w:p>
      <w:pPr>
        <w:widowControl/>
        <w:adjustRightInd w:val="0"/>
        <w:snapToGrid w:val="0"/>
        <w:spacing w:line="312" w:lineRule="auto"/>
        <w:jc w:val="left"/>
        <w:rPr>
          <w:rFonts w:hAnsi="宋体"/>
          <w:kern w:val="0"/>
          <w:sz w:val="22"/>
          <w:szCs w:val="22"/>
        </w:rPr>
      </w:pPr>
      <w:r>
        <w:rPr>
          <w:rFonts w:hAnsi="宋体"/>
          <w:kern w:val="0"/>
          <w:sz w:val="22"/>
          <w:szCs w:val="22"/>
        </w:rPr>
        <w:t>12</w:t>
      </w:r>
      <w:r>
        <w:rPr>
          <w:rFonts w:hAnsi="宋体"/>
          <w:i/>
          <w:kern w:val="0"/>
          <w:sz w:val="22"/>
          <w:szCs w:val="22"/>
        </w:rPr>
        <w:t>.</w:t>
      </w:r>
      <w:r>
        <w:rPr>
          <w:rFonts w:hAnsi="宋体"/>
          <w:kern w:val="0"/>
          <w:sz w:val="22"/>
          <w:szCs w:val="22"/>
        </w:rPr>
        <w:t>如图所示</w:t>
      </w:r>
      <w:r>
        <w:rPr>
          <w:rFonts w:hAnsi="宋体"/>
          <w:i/>
          <w:kern w:val="0"/>
          <w:sz w:val="22"/>
          <w:szCs w:val="22"/>
        </w:rPr>
        <w:t>.</w:t>
      </w:r>
    </w:p>
    <w:p>
      <w:pPr>
        <w:widowControl/>
        <w:adjustRightInd w:val="0"/>
        <w:snapToGrid w:val="0"/>
        <w:spacing w:line="312" w:lineRule="auto"/>
        <w:jc w:val="left"/>
        <w:rPr>
          <w:rFonts w:hAnsi="宋体"/>
          <w:kern w:val="0"/>
          <w:sz w:val="22"/>
          <w:szCs w:val="22"/>
        </w:rPr>
      </w:pPr>
      <w:r>
        <w:rPr>
          <w:rFonts w:hAnsi="宋体"/>
          <w:kern w:val="0"/>
          <w:sz w:val="22"/>
          <w:szCs w:val="22"/>
        </w:rPr>
        <w:t>(1)图中经过点</w:t>
      </w:r>
      <w:r>
        <w:rPr>
          <w:rFonts w:hAnsi="宋体"/>
          <w:i/>
          <w:kern w:val="0"/>
          <w:sz w:val="22"/>
          <w:szCs w:val="22"/>
        </w:rPr>
        <w:t>D</w:t>
      </w:r>
      <w:r>
        <w:rPr>
          <w:rFonts w:hAnsi="宋体"/>
          <w:kern w:val="0"/>
          <w:sz w:val="22"/>
          <w:szCs w:val="22"/>
        </w:rPr>
        <w:t>的直线有</w:t>
      </w:r>
      <w:r>
        <w:rPr>
          <w:rFonts w:hAnsi="宋体"/>
          <w:i/>
          <w:kern w:val="0"/>
          <w:sz w:val="22"/>
          <w:szCs w:val="22"/>
          <w:u w:val="single"/>
        </w:rPr>
        <w:t>　</w:t>
      </w:r>
      <w:r>
        <w:rPr>
          <w:rFonts w:hAnsi="宋体"/>
          <w:color w:val="FF0000"/>
          <w:kern w:val="0"/>
          <w:sz w:val="22"/>
          <w:szCs w:val="22"/>
          <w:u w:val="single"/>
        </w:rPr>
        <w:t>3</w:t>
      </w:r>
      <w:r>
        <w:rPr>
          <w:rFonts w:hAnsi="宋体"/>
          <w:i/>
          <w:kern w:val="0"/>
          <w:sz w:val="22"/>
          <w:szCs w:val="22"/>
          <w:u w:val="single"/>
        </w:rPr>
        <w:t>　</w:t>
      </w:r>
      <w:r>
        <w:rPr>
          <w:rFonts w:hAnsi="宋体"/>
          <w:kern w:val="0"/>
          <w:sz w:val="22"/>
          <w:szCs w:val="22"/>
        </w:rPr>
        <w:t>条,它们是</w:t>
      </w:r>
      <w:r>
        <w:rPr>
          <w:rFonts w:hAnsi="宋体"/>
          <w:i/>
          <w:kern w:val="0"/>
          <w:sz w:val="22"/>
          <w:szCs w:val="22"/>
          <w:u w:val="single"/>
        </w:rPr>
        <w:t>　</w:t>
      </w:r>
      <w:r>
        <w:rPr>
          <w:rFonts w:hAnsi="宋体"/>
          <w:color w:val="FF0000"/>
          <w:kern w:val="0"/>
          <w:sz w:val="22"/>
          <w:szCs w:val="22"/>
          <w:u w:val="single"/>
        </w:rPr>
        <w:t>直线</w:t>
      </w:r>
      <w:r>
        <w:rPr>
          <w:rFonts w:hAnsi="宋体"/>
          <w:i/>
          <w:color w:val="FF0000"/>
          <w:kern w:val="0"/>
          <w:sz w:val="22"/>
          <w:szCs w:val="22"/>
          <w:u w:val="single"/>
        </w:rPr>
        <w:t>AD</w:t>
      </w:r>
      <w:r>
        <w:rPr>
          <w:rFonts w:hAnsi="宋体"/>
          <w:color w:val="FF0000"/>
          <w:kern w:val="0"/>
          <w:sz w:val="22"/>
          <w:szCs w:val="22"/>
          <w:u w:val="single"/>
        </w:rPr>
        <w:t>,</w:t>
      </w:r>
      <w:r>
        <w:rPr>
          <w:rFonts w:hAnsi="宋体"/>
          <w:i/>
          <w:color w:val="FF0000"/>
          <w:kern w:val="0"/>
          <w:sz w:val="22"/>
          <w:szCs w:val="22"/>
          <w:u w:val="single"/>
        </w:rPr>
        <w:t>BC</w:t>
      </w:r>
      <w:r>
        <w:rPr>
          <w:rFonts w:hAnsi="宋体"/>
          <w:color w:val="FF0000"/>
          <w:kern w:val="0"/>
          <w:sz w:val="22"/>
          <w:szCs w:val="22"/>
          <w:u w:val="single"/>
        </w:rPr>
        <w:t>,</w:t>
      </w:r>
      <w:r>
        <w:rPr>
          <w:rFonts w:hAnsi="宋体"/>
          <w:i/>
          <w:color w:val="FF0000"/>
          <w:kern w:val="0"/>
          <w:sz w:val="22"/>
          <w:szCs w:val="22"/>
          <w:u w:val="single"/>
        </w:rPr>
        <w:t>DE</w:t>
      </w:r>
      <w:r>
        <w:rPr>
          <w:rFonts w:hAnsi="宋体"/>
          <w:i/>
          <w:kern w:val="0"/>
          <w:sz w:val="22"/>
          <w:szCs w:val="22"/>
          <w:u w:val="single"/>
        </w:rPr>
        <w:t>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(2)图中以</w:t>
      </w:r>
      <w:r>
        <w:rPr>
          <w:rFonts w:hAnsi="宋体"/>
          <w:i/>
          <w:kern w:val="0"/>
          <w:sz w:val="22"/>
          <w:szCs w:val="22"/>
        </w:rPr>
        <w:t>A</w:t>
      </w:r>
      <w:r>
        <w:rPr>
          <w:rFonts w:hAnsi="宋体"/>
          <w:kern w:val="0"/>
          <w:sz w:val="22"/>
          <w:szCs w:val="22"/>
        </w:rPr>
        <w:t>为端点的射线有</w:t>
      </w:r>
      <w:r>
        <w:rPr>
          <w:rFonts w:hAnsi="宋体"/>
          <w:i/>
          <w:kern w:val="0"/>
          <w:sz w:val="22"/>
          <w:szCs w:val="22"/>
          <w:u w:val="single"/>
        </w:rPr>
        <w:t>　</w:t>
      </w:r>
      <w:r>
        <w:rPr>
          <w:rFonts w:hAnsi="宋体"/>
          <w:color w:val="FF0000"/>
          <w:kern w:val="0"/>
          <w:sz w:val="22"/>
          <w:szCs w:val="22"/>
          <w:u w:val="single"/>
        </w:rPr>
        <w:t>4</w:t>
      </w:r>
      <w:r>
        <w:rPr>
          <w:rFonts w:hAnsi="宋体"/>
          <w:i/>
          <w:kern w:val="0"/>
          <w:sz w:val="22"/>
          <w:szCs w:val="22"/>
          <w:u w:val="single"/>
        </w:rPr>
        <w:t>　</w:t>
      </w:r>
      <w:r>
        <w:rPr>
          <w:rFonts w:hAnsi="宋体"/>
          <w:kern w:val="0"/>
          <w:sz w:val="22"/>
          <w:szCs w:val="22"/>
        </w:rPr>
        <w:t>条,它们是</w:t>
      </w:r>
      <w:r>
        <w:rPr>
          <w:rFonts w:hAnsi="宋体"/>
          <w:i/>
          <w:kern w:val="0"/>
          <w:sz w:val="22"/>
          <w:szCs w:val="22"/>
          <w:u w:val="single"/>
        </w:rPr>
        <w:t>　</w:t>
      </w:r>
      <w:r>
        <w:rPr>
          <w:rFonts w:hAnsi="宋体"/>
          <w:color w:val="FF0000"/>
          <w:kern w:val="0"/>
          <w:sz w:val="22"/>
          <w:szCs w:val="22"/>
          <w:u w:val="single"/>
        </w:rPr>
        <w:t>射线</w:t>
      </w:r>
      <w:r>
        <w:rPr>
          <w:rFonts w:hAnsi="宋体"/>
          <w:i/>
          <w:color w:val="FF0000"/>
          <w:kern w:val="0"/>
          <w:sz w:val="22"/>
          <w:szCs w:val="22"/>
          <w:u w:val="single"/>
        </w:rPr>
        <w:t>AB</w:t>
      </w:r>
      <w:r>
        <w:rPr>
          <w:rFonts w:hAnsi="宋体"/>
          <w:color w:val="FF0000"/>
          <w:kern w:val="0"/>
          <w:sz w:val="22"/>
          <w:szCs w:val="22"/>
          <w:u w:val="single"/>
        </w:rPr>
        <w:t>,</w:t>
      </w:r>
      <w:r>
        <w:rPr>
          <w:rFonts w:hAnsi="宋体"/>
          <w:i/>
          <w:color w:val="FF0000"/>
          <w:kern w:val="0"/>
          <w:sz w:val="22"/>
          <w:szCs w:val="22"/>
          <w:u w:val="single"/>
        </w:rPr>
        <w:t>AD</w:t>
      </w:r>
      <w:r>
        <w:rPr>
          <w:rFonts w:hAnsi="宋体"/>
          <w:color w:val="FF0000"/>
          <w:kern w:val="0"/>
          <w:sz w:val="22"/>
          <w:szCs w:val="22"/>
          <w:u w:val="single"/>
        </w:rPr>
        <w:t>,</w:t>
      </w:r>
      <w:r>
        <w:rPr>
          <w:rFonts w:hAnsi="宋体"/>
          <w:i/>
          <w:color w:val="FF0000"/>
          <w:kern w:val="0"/>
          <w:sz w:val="22"/>
          <w:szCs w:val="22"/>
          <w:u w:val="single"/>
        </w:rPr>
        <w:t>AE</w:t>
      </w:r>
      <w:r>
        <w:rPr>
          <w:rFonts w:hAnsi="宋体"/>
          <w:color w:val="FF0000"/>
          <w:kern w:val="0"/>
          <w:sz w:val="22"/>
          <w:szCs w:val="22"/>
          <w:u w:val="single"/>
        </w:rPr>
        <w:t>,</w:t>
      </w:r>
      <w:r>
        <w:rPr>
          <w:rFonts w:hAnsi="宋体"/>
          <w:i/>
          <w:color w:val="FF0000"/>
          <w:kern w:val="0"/>
          <w:sz w:val="22"/>
          <w:szCs w:val="22"/>
          <w:u w:val="single"/>
        </w:rPr>
        <w:t>AF</w:t>
      </w:r>
      <w:r>
        <w:rPr>
          <w:rFonts w:hAnsi="宋体"/>
          <w:i/>
          <w:kern w:val="0"/>
          <w:sz w:val="22"/>
          <w:szCs w:val="22"/>
          <w:u w:val="single"/>
        </w:rPr>
        <w:t>　</w:t>
      </w:r>
      <w:r>
        <w:rPr>
          <w:rFonts w:hAnsi="宋体"/>
          <w:i/>
          <w:kern w:val="0"/>
          <w:sz w:val="22"/>
          <w:szCs w:val="22"/>
        </w:rPr>
        <w:t>. </w:t>
      </w:r>
    </w:p>
    <w:p>
      <w:pPr>
        <w:widowControl/>
        <w:adjustRightInd w:val="0"/>
        <w:snapToGrid w:val="0"/>
        <w:spacing w:line="312" w:lineRule="auto"/>
        <w:jc w:val="left"/>
        <w:rPr>
          <w:rFonts w:hAnsi="宋体"/>
          <w:kern w:val="0"/>
          <w:sz w:val="22"/>
          <w:szCs w:val="22"/>
        </w:rPr>
      </w:pPr>
      <w:r>
        <w:rPr>
          <w:rFonts w:hAnsi="宋体"/>
          <w:kern w:val="0"/>
          <w:sz w:val="22"/>
          <w:szCs w:val="22"/>
        </w:rPr>
        <w:t>13</w:t>
      </w:r>
      <w:r>
        <w:rPr>
          <w:rFonts w:hAnsi="宋体"/>
          <w:i/>
          <w:kern w:val="0"/>
          <w:sz w:val="22"/>
          <w:szCs w:val="22"/>
        </w:rPr>
        <w:t>.</w:t>
      </w:r>
      <w:r>
        <w:rPr>
          <w:rFonts w:hAnsi="宋体"/>
          <w:kern w:val="0"/>
          <w:sz w:val="22"/>
          <w:szCs w:val="22"/>
        </w:rPr>
        <w:t>已知</w:t>
      </w:r>
      <w:r>
        <w:rPr>
          <w:rFonts w:hAnsi="宋体"/>
          <w:i/>
          <w:kern w:val="0"/>
          <w:sz w:val="22"/>
          <w:szCs w:val="22"/>
        </w:rPr>
        <w:t>n</w:t>
      </w:r>
      <w:r>
        <w:rPr>
          <w:rFonts w:hAnsi="宋体"/>
          <w:kern w:val="0"/>
          <w:sz w:val="22"/>
          <w:szCs w:val="22"/>
        </w:rPr>
        <w:t>(</w:t>
      </w:r>
      <w:r>
        <w:rPr>
          <w:rFonts w:hAnsi="宋体"/>
          <w:i/>
          <w:kern w:val="0"/>
          <w:sz w:val="22"/>
          <w:szCs w:val="22"/>
        </w:rPr>
        <w:t>n</w:t>
      </w:r>
      <w:r>
        <w:rPr>
          <w:rFonts w:hAnsi="宋体"/>
          <w:kern w:val="0"/>
          <w:sz w:val="22"/>
          <w:szCs w:val="22"/>
        </w:rPr>
        <w:t>≥2)个点</w:t>
      </w:r>
      <w:r>
        <w:rPr>
          <w:rFonts w:hAnsi="宋体"/>
          <w:i/>
          <w:kern w:val="0"/>
          <w:sz w:val="22"/>
          <w:szCs w:val="22"/>
        </w:rPr>
        <w:t>P</w:t>
      </w:r>
      <w:r>
        <w:rPr>
          <w:rFonts w:hAnsi="宋体"/>
          <w:kern w:val="0"/>
          <w:sz w:val="22"/>
          <w:szCs w:val="22"/>
          <w:vertAlign w:val="subscript"/>
        </w:rPr>
        <w:t>1</w:t>
      </w:r>
      <w:r>
        <w:rPr>
          <w:rFonts w:hAnsi="宋体"/>
          <w:kern w:val="0"/>
          <w:sz w:val="22"/>
          <w:szCs w:val="22"/>
        </w:rPr>
        <w:t>,</w:t>
      </w:r>
      <w:r>
        <w:rPr>
          <w:rFonts w:hAnsi="宋体"/>
          <w:i/>
          <w:kern w:val="0"/>
          <w:sz w:val="22"/>
          <w:szCs w:val="22"/>
        </w:rPr>
        <w:t>P</w:t>
      </w:r>
      <w:r>
        <w:rPr>
          <w:rFonts w:hAnsi="宋体"/>
          <w:kern w:val="0"/>
          <w:sz w:val="22"/>
          <w:szCs w:val="22"/>
          <w:vertAlign w:val="subscript"/>
        </w:rPr>
        <w:t>2</w:t>
      </w:r>
      <w:r>
        <w:rPr>
          <w:rFonts w:hAnsi="宋体"/>
          <w:kern w:val="0"/>
          <w:sz w:val="22"/>
          <w:szCs w:val="22"/>
        </w:rPr>
        <w:t>,</w:t>
      </w:r>
      <w:r>
        <w:rPr>
          <w:rFonts w:hAnsi="宋体"/>
          <w:i/>
          <w:kern w:val="0"/>
          <w:sz w:val="22"/>
          <w:szCs w:val="22"/>
        </w:rPr>
        <w:t>P</w:t>
      </w:r>
      <w:r>
        <w:rPr>
          <w:rFonts w:hAnsi="宋体"/>
          <w:kern w:val="0"/>
          <w:sz w:val="22"/>
          <w:szCs w:val="22"/>
          <w:vertAlign w:val="subscript"/>
        </w:rPr>
        <w:t>3</w:t>
      </w:r>
      <w:r>
        <w:rPr>
          <w:rFonts w:hAnsi="宋体"/>
          <w:kern w:val="0"/>
          <w:sz w:val="22"/>
          <w:szCs w:val="22"/>
        </w:rPr>
        <w:t>,…,</w:t>
      </w:r>
      <w:r>
        <w:rPr>
          <w:rFonts w:hAnsi="宋体"/>
          <w:i/>
          <w:kern w:val="0"/>
          <w:sz w:val="22"/>
          <w:szCs w:val="22"/>
        </w:rPr>
        <w:t>P</w:t>
      </w:r>
      <w:r>
        <w:rPr>
          <w:rFonts w:hAnsi="宋体"/>
          <w:i/>
          <w:kern w:val="0"/>
          <w:sz w:val="22"/>
          <w:szCs w:val="22"/>
          <w:vertAlign w:val="subscript"/>
        </w:rPr>
        <w:t>n</w:t>
      </w:r>
      <w:r>
        <w:rPr>
          <w:rFonts w:hAnsi="宋体"/>
          <w:kern w:val="0"/>
          <w:sz w:val="22"/>
          <w:szCs w:val="22"/>
        </w:rPr>
        <w:t>在同一平面内,且其中没有任意三点在同一直线上</w:t>
      </w:r>
      <w:r>
        <w:rPr>
          <w:rFonts w:hAnsi="宋体"/>
          <w:i/>
          <w:kern w:val="0"/>
          <w:sz w:val="22"/>
          <w:szCs w:val="22"/>
        </w:rPr>
        <w:t>.</w:t>
      </w:r>
      <w:r>
        <w:rPr>
          <w:rFonts w:hAnsi="宋体"/>
          <w:kern w:val="0"/>
          <w:sz w:val="22"/>
          <w:szCs w:val="22"/>
        </w:rPr>
        <w:t>设</w:t>
      </w:r>
      <w:r>
        <w:rPr>
          <w:rFonts w:hAnsi="宋体"/>
          <w:i/>
          <w:kern w:val="0"/>
          <w:sz w:val="22"/>
          <w:szCs w:val="22"/>
        </w:rPr>
        <w:t>S</w:t>
      </w:r>
      <w:r>
        <w:rPr>
          <w:rFonts w:hAnsi="宋体"/>
          <w:i/>
          <w:kern w:val="0"/>
          <w:sz w:val="22"/>
          <w:szCs w:val="22"/>
          <w:vertAlign w:val="subscript"/>
        </w:rPr>
        <w:t>n</w:t>
      </w:r>
      <w:r>
        <w:rPr>
          <w:rFonts w:hAnsi="宋体"/>
          <w:kern w:val="0"/>
          <w:sz w:val="22"/>
          <w:szCs w:val="22"/>
        </w:rPr>
        <w:t>表示过这</w:t>
      </w:r>
      <w:r>
        <w:rPr>
          <w:rFonts w:hAnsi="宋体"/>
          <w:i/>
          <w:kern w:val="0"/>
          <w:sz w:val="22"/>
          <w:szCs w:val="22"/>
        </w:rPr>
        <w:t>n</w:t>
      </w:r>
      <w:r>
        <w:rPr>
          <w:rFonts w:hAnsi="宋体"/>
          <w:kern w:val="0"/>
          <w:sz w:val="22"/>
          <w:szCs w:val="22"/>
        </w:rPr>
        <w:t>个点中的任意2个点所作的所有直线的条数,显然,</w:t>
      </w:r>
      <w:r>
        <w:rPr>
          <w:rFonts w:hAnsi="宋体"/>
          <w:i/>
          <w:kern w:val="0"/>
          <w:sz w:val="22"/>
          <w:szCs w:val="22"/>
        </w:rPr>
        <w:t>S</w:t>
      </w:r>
      <w:r>
        <w:rPr>
          <w:rFonts w:hAnsi="宋体"/>
          <w:kern w:val="0"/>
          <w:sz w:val="22"/>
          <w:szCs w:val="22"/>
          <w:vertAlign w:val="subscript"/>
        </w:rPr>
        <w:t>2</w:t>
      </w:r>
      <w:r>
        <w:rPr>
          <w:rFonts w:hAnsi="宋体"/>
          <w:kern w:val="0"/>
          <w:sz w:val="22"/>
          <w:szCs w:val="22"/>
        </w:rPr>
        <w:t>＝1,</w:t>
      </w:r>
      <w:r>
        <w:rPr>
          <w:rFonts w:hAnsi="宋体"/>
          <w:i/>
          <w:kern w:val="0"/>
          <w:sz w:val="22"/>
          <w:szCs w:val="22"/>
        </w:rPr>
        <w:t>S</w:t>
      </w:r>
      <w:r>
        <w:rPr>
          <w:rFonts w:hAnsi="宋体"/>
          <w:kern w:val="0"/>
          <w:sz w:val="22"/>
          <w:szCs w:val="22"/>
          <w:vertAlign w:val="subscript"/>
        </w:rPr>
        <w:t>3</w:t>
      </w:r>
      <w:r>
        <w:rPr>
          <w:rFonts w:hAnsi="宋体"/>
          <w:kern w:val="0"/>
          <w:sz w:val="22"/>
          <w:szCs w:val="22"/>
        </w:rPr>
        <w:t>＝3,</w:t>
      </w:r>
      <w:r>
        <w:rPr>
          <w:rFonts w:hAnsi="宋体"/>
          <w:i/>
          <w:kern w:val="0"/>
          <w:sz w:val="22"/>
          <w:szCs w:val="22"/>
        </w:rPr>
        <w:t>S</w:t>
      </w:r>
      <w:r>
        <w:rPr>
          <w:rFonts w:hAnsi="宋体"/>
          <w:kern w:val="0"/>
          <w:sz w:val="22"/>
          <w:szCs w:val="22"/>
          <w:vertAlign w:val="subscript"/>
        </w:rPr>
        <w:t>4</w:t>
      </w:r>
      <w:r>
        <w:rPr>
          <w:rFonts w:hAnsi="宋体"/>
          <w:kern w:val="0"/>
          <w:sz w:val="22"/>
          <w:szCs w:val="22"/>
        </w:rPr>
        <w:t>＝6,</w:t>
      </w:r>
      <w:r>
        <w:rPr>
          <w:rFonts w:hAnsi="宋体"/>
          <w:i/>
          <w:kern w:val="0"/>
          <w:sz w:val="22"/>
          <w:szCs w:val="22"/>
        </w:rPr>
        <w:t>S</w:t>
      </w:r>
      <w:r>
        <w:rPr>
          <w:rFonts w:hAnsi="宋体"/>
          <w:kern w:val="0"/>
          <w:sz w:val="22"/>
          <w:szCs w:val="22"/>
          <w:vertAlign w:val="subscript"/>
        </w:rPr>
        <w:t>5</w:t>
      </w:r>
      <w:r>
        <w:rPr>
          <w:rFonts w:hAnsi="宋体"/>
          <w:kern w:val="0"/>
          <w:sz w:val="22"/>
          <w:szCs w:val="22"/>
        </w:rPr>
        <w:t>＝10,…,由此推断,</w:t>
      </w:r>
      <w:r>
        <w:rPr>
          <w:rFonts w:hAnsi="宋体"/>
          <w:i/>
          <w:kern w:val="0"/>
          <w:sz w:val="22"/>
          <w:szCs w:val="22"/>
        </w:rPr>
        <w:t>S</w:t>
      </w:r>
      <w:r>
        <w:rPr>
          <w:rFonts w:hAnsi="宋体"/>
          <w:i/>
          <w:kern w:val="0"/>
          <w:sz w:val="22"/>
          <w:szCs w:val="22"/>
          <w:vertAlign w:val="subscript"/>
        </w:rPr>
        <w:t>n</w:t>
      </w:r>
      <w:r>
        <w:rPr>
          <w:rFonts w:hAnsi="宋体"/>
          <w:kern w:val="0"/>
          <w:sz w:val="22"/>
          <w:szCs w:val="22"/>
        </w:rPr>
        <w:t>＝</w:t>
      </w:r>
      <w:r>
        <w:rPr>
          <w:rFonts w:hAnsi="宋体"/>
          <w:i/>
          <w:kern w:val="0"/>
          <w:sz w:val="22"/>
          <w:szCs w:val="22"/>
          <w:u w:val="single"/>
        </w:rPr>
        <w:t> </w:t>
      </w:r>
      <m:oMath>
        <m:f>
          <m:fPr>
            <m:ctrlPr>
              <w:rPr>
                <w:rFonts w:ascii="Cambria Math" w:hAnsi="Cambria Math"/>
                <w:color w:val="FF0000"/>
                <w:kern w:val="0"/>
                <w:sz w:val="22"/>
                <w:szCs w:val="22"/>
              </w:rPr>
            </m:ctrlPr>
          </m:fPr>
          <m:num>
            <m:r>
              <m:rPr>
                <m:nor/>
              </m:rPr>
              <w:rPr>
                <w:rFonts w:hAnsi="宋体"/>
                <w:i/>
                <w:color w:val="FF0000"/>
                <w:kern w:val="0"/>
                <w:sz w:val="22"/>
                <w:szCs w:val="22"/>
              </w:rPr>
              <m:t>n</m:t>
            </m:r>
            <m:r>
              <m:rPr>
                <m:nor/>
                <m:sty m:val="p"/>
              </m:rPr>
              <w:rPr>
                <w:rFonts w:hAnsi="宋体"/>
                <w:color w:val="FF0000"/>
                <w:kern w:val="0"/>
                <w:sz w:val="22"/>
                <w:szCs w:val="22"/>
              </w:rPr>
              <m:t>(</m:t>
            </m:r>
            <m:r>
              <m:rPr>
                <m:nor/>
              </m:rPr>
              <w:rPr>
                <w:rFonts w:hAnsi="宋体"/>
                <w:i/>
                <w:color w:val="FF0000"/>
                <w:kern w:val="0"/>
                <w:sz w:val="22"/>
                <w:szCs w:val="22"/>
              </w:rPr>
              <m:t>n</m:t>
            </m:r>
            <m:r>
              <m:rPr>
                <m:nor/>
                <m:sty m:val="p"/>
              </m:rPr>
              <w:rPr>
                <w:rFonts w:hAnsi="宋体"/>
                <w:color w:val="FF0000"/>
                <w:kern w:val="0"/>
                <w:sz w:val="22"/>
                <w:szCs w:val="22"/>
              </w:rPr>
              <m:t>－1)</m:t>
            </m:r>
            <m:ctrlPr>
              <w:rPr>
                <w:rFonts w:ascii="Cambria Math" w:hAnsi="Cambria Math"/>
                <w:color w:val="FF0000"/>
                <w:kern w:val="0"/>
                <w:sz w:val="22"/>
                <w:szCs w:val="22"/>
              </w:rPr>
            </m:ctrlPr>
          </m:num>
          <m:den>
            <m:r>
              <m:rPr>
                <m:nor/>
                <m:sty m:val="p"/>
              </m:rPr>
              <w:rPr>
                <w:rFonts w:hAnsi="宋体"/>
                <w:color w:val="FF0000"/>
                <w:kern w:val="0"/>
                <w:sz w:val="22"/>
                <w:szCs w:val="22"/>
              </w:rPr>
              <m:t>2</m:t>
            </m:r>
            <m:ctrlPr>
              <w:rPr>
                <w:rFonts w:ascii="Cambria Math" w:hAnsi="Cambria Math"/>
                <w:color w:val="FF0000"/>
                <w:kern w:val="0"/>
                <w:sz w:val="22"/>
                <w:szCs w:val="22"/>
              </w:rPr>
            </m:ctrlPr>
          </m:den>
        </m:f>
      </m:oMath>
      <w:r>
        <w:rPr>
          <w:rFonts w:hAnsi="宋体"/>
          <w:i/>
          <w:kern w:val="0"/>
          <w:sz w:val="22"/>
          <w:szCs w:val="22"/>
          <w:u w:val="single"/>
        </w:rPr>
        <w:t>　</w:t>
      </w:r>
      <w:r>
        <w:rPr>
          <w:rFonts w:hAnsi="宋体"/>
          <w:i/>
          <w:kern w:val="0"/>
          <w:sz w:val="22"/>
          <w:szCs w:val="22"/>
        </w:rPr>
        <w:t>. </w:t>
      </w:r>
    </w:p>
    <w:p>
      <w:pPr>
        <w:widowControl/>
        <w:adjustRightInd w:val="0"/>
        <w:snapToGrid w:val="0"/>
        <w:spacing w:line="312" w:lineRule="auto"/>
        <w:jc w:val="left"/>
        <w:rPr>
          <w:rFonts w:cstheme="minorBidi"/>
          <w:b/>
          <w:color w:val="000000"/>
          <w:kern w:val="0"/>
          <w:sz w:val="22"/>
          <w:szCs w:val="22"/>
        </w:rPr>
      </w:pPr>
      <w:r>
        <w:rPr>
          <w:rFonts w:hint="eastAsia" w:cstheme="minorBidi"/>
          <w:b/>
          <w:color w:val="000000"/>
          <w:kern w:val="0"/>
          <w:sz w:val="22"/>
          <w:szCs w:val="22"/>
        </w:rPr>
        <w:t>三、解答题</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14</w:t>
      </w:r>
      <w:r>
        <w:rPr>
          <w:rFonts w:hAnsi="宋体"/>
          <w:bCs/>
          <w:i/>
          <w:color w:val="000000"/>
          <w:kern w:val="0"/>
          <w:sz w:val="22"/>
          <w:szCs w:val="22"/>
        </w:rPr>
        <w:t>.</w:t>
      </w:r>
      <w:r>
        <w:rPr>
          <w:rFonts w:hAnsi="宋体"/>
          <w:bCs/>
          <w:color w:val="000000"/>
          <w:kern w:val="0"/>
          <w:sz w:val="22"/>
          <w:szCs w:val="22"/>
        </w:rPr>
        <w:t>如图,已知某长方体的展开图的面积为310 cm</w:t>
      </w:r>
      <w:r>
        <w:rPr>
          <w:rFonts w:hAnsi="宋体"/>
          <w:bCs/>
          <w:color w:val="000000"/>
          <w:kern w:val="0"/>
          <w:sz w:val="22"/>
          <w:szCs w:val="22"/>
          <w:vertAlign w:val="superscript"/>
        </w:rPr>
        <w:t>2</w:t>
      </w:r>
      <w:r>
        <w:rPr>
          <w:rFonts w:hAnsi="宋体"/>
          <w:bCs/>
          <w:color w:val="000000"/>
          <w:kern w:val="0"/>
          <w:sz w:val="22"/>
          <w:szCs w:val="22"/>
        </w:rPr>
        <w:t>,求</w:t>
      </w:r>
      <w:r>
        <w:rPr>
          <w:rFonts w:hAnsi="宋体"/>
          <w:bCs/>
          <w:i/>
          <w:color w:val="000000"/>
          <w:kern w:val="0"/>
          <w:sz w:val="22"/>
          <w:szCs w:val="22"/>
        </w:rPr>
        <w:t>x</w:t>
      </w:r>
      <w:r>
        <w:rPr>
          <w:rFonts w:hAnsi="宋体"/>
          <w:bCs/>
          <w:color w:val="000000"/>
          <w:kern w:val="0"/>
          <w:sz w:val="22"/>
          <w:szCs w:val="22"/>
        </w:rPr>
        <w:t>的值</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1331595" cy="1079500"/>
            <wp:effectExtent l="0" t="0" r="0" b="0"/>
            <wp:docPr id="43" name="image6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670.jpeg"/>
                    <pic:cNvPicPr>
                      <a:picLocks noChangeAspect="1"/>
                    </pic:cNvPicPr>
                  </pic:nvPicPr>
                  <pic:blipFill>
                    <a:blip r:embed="rId31" cstate="print"/>
                    <a:stretch>
                      <a:fillRect/>
                    </a:stretch>
                  </pic:blipFill>
                  <pic:spPr>
                    <a:xfrm>
                      <a:off x="0" y="0"/>
                      <a:ext cx="1332000" cy="1080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解:由题意得2×(10</w:t>
      </w:r>
      <w:r>
        <w:rPr>
          <w:rFonts w:hAnsi="宋体"/>
          <w:bCs/>
          <w:i/>
          <w:color w:val="FF0000"/>
          <w:kern w:val="0"/>
          <w:sz w:val="22"/>
          <w:szCs w:val="22"/>
        </w:rPr>
        <w:t>x</w:t>
      </w:r>
      <w:r>
        <w:rPr>
          <w:rFonts w:hAnsi="宋体"/>
          <w:bCs/>
          <w:color w:val="FF0000"/>
          <w:kern w:val="0"/>
          <w:sz w:val="22"/>
          <w:szCs w:val="22"/>
        </w:rPr>
        <w:t>＋5</w:t>
      </w:r>
      <w:r>
        <w:rPr>
          <w:rFonts w:hAnsi="宋体"/>
          <w:bCs/>
          <w:i/>
          <w:color w:val="FF0000"/>
          <w:kern w:val="0"/>
          <w:sz w:val="22"/>
          <w:szCs w:val="22"/>
        </w:rPr>
        <w:t>x</w:t>
      </w:r>
      <w:r>
        <w:rPr>
          <w:rFonts w:hAnsi="宋体"/>
          <w:bCs/>
          <w:color w:val="FF0000"/>
          <w:kern w:val="0"/>
          <w:sz w:val="22"/>
          <w:szCs w:val="22"/>
        </w:rPr>
        <w:t>＋5×10)＝310,</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解得</w:t>
      </w:r>
      <w:r>
        <w:rPr>
          <w:rFonts w:hAnsi="宋体"/>
          <w:bCs/>
          <w:i/>
          <w:color w:val="FF0000"/>
          <w:kern w:val="0"/>
          <w:sz w:val="22"/>
          <w:szCs w:val="22"/>
        </w:rPr>
        <w:t>x</w:t>
      </w:r>
      <w:r>
        <w:rPr>
          <w:rFonts w:hAnsi="宋体"/>
          <w:bCs/>
          <w:color w:val="FF0000"/>
          <w:kern w:val="0"/>
          <w:sz w:val="22"/>
          <w:szCs w:val="22"/>
        </w:rPr>
        <w:t>＝7</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15</w:t>
      </w:r>
      <w:r>
        <w:rPr>
          <w:rFonts w:hAnsi="宋体"/>
          <w:bCs/>
          <w:i/>
          <w:color w:val="000000"/>
          <w:kern w:val="0"/>
          <w:sz w:val="22"/>
          <w:szCs w:val="22"/>
        </w:rPr>
        <w:t>.</w:t>
      </w:r>
      <w:r>
        <w:rPr>
          <w:rFonts w:hAnsi="宋体"/>
          <w:bCs/>
          <w:color w:val="000000"/>
          <w:kern w:val="0"/>
          <w:sz w:val="22"/>
          <w:szCs w:val="22"/>
        </w:rPr>
        <w:t>已知线段</w:t>
      </w:r>
      <w:r>
        <w:rPr>
          <w:rFonts w:hAnsi="宋体"/>
          <w:bCs/>
          <w:i/>
          <w:color w:val="000000"/>
          <w:kern w:val="0"/>
          <w:sz w:val="22"/>
          <w:szCs w:val="22"/>
        </w:rPr>
        <w:t>AB</w:t>
      </w:r>
      <w:r>
        <w:rPr>
          <w:rFonts w:hAnsi="宋体"/>
          <w:bCs/>
          <w:color w:val="000000"/>
          <w:kern w:val="0"/>
          <w:sz w:val="22"/>
          <w:szCs w:val="22"/>
        </w:rPr>
        <w:t>,延长</w:t>
      </w:r>
      <w:r>
        <w:rPr>
          <w:rFonts w:hAnsi="宋体"/>
          <w:bCs/>
          <w:i/>
          <w:color w:val="000000"/>
          <w:kern w:val="0"/>
          <w:sz w:val="22"/>
          <w:szCs w:val="22"/>
        </w:rPr>
        <w:t>AB</w:t>
      </w:r>
      <w:r>
        <w:rPr>
          <w:rFonts w:hAnsi="宋体"/>
          <w:bCs/>
          <w:color w:val="000000"/>
          <w:kern w:val="0"/>
          <w:sz w:val="22"/>
          <w:szCs w:val="22"/>
        </w:rPr>
        <w:t>到点</w:t>
      </w:r>
      <w:r>
        <w:rPr>
          <w:rFonts w:hAnsi="宋体"/>
          <w:bCs/>
          <w:i/>
          <w:color w:val="000000"/>
          <w:kern w:val="0"/>
          <w:sz w:val="22"/>
          <w:szCs w:val="22"/>
        </w:rPr>
        <w:t>C</w:t>
      </w:r>
      <w:r>
        <w:rPr>
          <w:rFonts w:hAnsi="宋体"/>
          <w:bCs/>
          <w:color w:val="000000"/>
          <w:kern w:val="0"/>
          <w:sz w:val="22"/>
          <w:szCs w:val="22"/>
        </w:rPr>
        <w:t>,使</w:t>
      </w:r>
      <w:r>
        <w:rPr>
          <w:rFonts w:hAnsi="宋体"/>
          <w:bCs/>
          <w:i/>
          <w:color w:val="000000"/>
          <w:kern w:val="0"/>
          <w:sz w:val="22"/>
          <w:szCs w:val="22"/>
        </w:rPr>
        <w:t>AB</w:t>
      </w:r>
      <w:r>
        <w:rPr>
          <w:rFonts w:hAnsi="宋体"/>
          <w:bCs/>
          <w:color w:val="000000"/>
          <w:kern w:val="0"/>
          <w:sz w:val="22"/>
          <w:szCs w:val="22"/>
        </w:rPr>
        <w:t>＝</w:t>
      </w:r>
      <w:r>
        <w:rPr>
          <w:rFonts w:hAnsi="宋体"/>
          <w:bCs/>
          <w:i/>
          <w:color w:val="000000"/>
          <w:kern w:val="0"/>
          <w:sz w:val="22"/>
          <w:szCs w:val="22"/>
        </w:rPr>
        <w:t>BC</w:t>
      </w:r>
      <w:r>
        <w:rPr>
          <w:rFonts w:hAnsi="宋体"/>
          <w:bCs/>
          <w:color w:val="000000"/>
          <w:kern w:val="0"/>
          <w:sz w:val="22"/>
          <w:szCs w:val="22"/>
        </w:rPr>
        <w:t>,反向延长</w:t>
      </w:r>
      <w:r>
        <w:rPr>
          <w:rFonts w:hAnsi="宋体"/>
          <w:bCs/>
          <w:i/>
          <w:color w:val="000000"/>
          <w:kern w:val="0"/>
          <w:sz w:val="22"/>
          <w:szCs w:val="22"/>
        </w:rPr>
        <w:t>AB</w:t>
      </w:r>
      <w:r>
        <w:rPr>
          <w:rFonts w:hAnsi="宋体"/>
          <w:bCs/>
          <w:color w:val="000000"/>
          <w:kern w:val="0"/>
          <w:sz w:val="22"/>
          <w:szCs w:val="22"/>
        </w:rPr>
        <w:t>到点</w:t>
      </w:r>
      <w:r>
        <w:rPr>
          <w:rFonts w:hAnsi="宋体"/>
          <w:bCs/>
          <w:i/>
          <w:color w:val="000000"/>
          <w:kern w:val="0"/>
          <w:sz w:val="22"/>
          <w:szCs w:val="22"/>
        </w:rPr>
        <w:t>D</w:t>
      </w:r>
      <w:r>
        <w:rPr>
          <w:rFonts w:hAnsi="宋体"/>
          <w:bCs/>
          <w:color w:val="000000"/>
          <w:kern w:val="0"/>
          <w:sz w:val="22"/>
          <w:szCs w:val="22"/>
        </w:rPr>
        <w:t>,使</w:t>
      </w:r>
      <w:r>
        <w:rPr>
          <w:rFonts w:hAnsi="宋体"/>
          <w:bCs/>
          <w:i/>
          <w:color w:val="000000"/>
          <w:kern w:val="0"/>
          <w:sz w:val="22"/>
          <w:szCs w:val="22"/>
        </w:rPr>
        <w:t>AD</w:t>
      </w:r>
      <w:r>
        <w:rPr>
          <w:rFonts w:hAnsi="宋体"/>
          <w:bCs/>
          <w:color w:val="000000"/>
          <w:kern w:val="0"/>
          <w:sz w:val="22"/>
          <w:szCs w:val="22"/>
        </w:rPr>
        <w:t>＝4</w:t>
      </w:r>
      <w:r>
        <w:rPr>
          <w:rFonts w:hAnsi="宋体"/>
          <w:bCs/>
          <w:i/>
          <w:color w:val="000000"/>
          <w:kern w:val="0"/>
          <w:sz w:val="22"/>
          <w:szCs w:val="22"/>
        </w:rPr>
        <w:t>AB</w:t>
      </w:r>
      <w:r>
        <w:rPr>
          <w:rFonts w:hAnsi="宋体"/>
          <w:bCs/>
          <w:color w:val="000000"/>
          <w:kern w:val="0"/>
          <w:sz w:val="22"/>
          <w:szCs w:val="22"/>
        </w:rPr>
        <w:t>,</w:t>
      </w:r>
      <w:r>
        <w:rPr>
          <w:rFonts w:hAnsi="宋体"/>
          <w:bCs/>
          <w:i/>
          <w:color w:val="000000"/>
          <w:kern w:val="0"/>
          <w:sz w:val="22"/>
          <w:szCs w:val="22"/>
        </w:rPr>
        <w:t>E</w:t>
      </w:r>
      <w:r>
        <w:rPr>
          <w:rFonts w:hAnsi="宋体"/>
          <w:bCs/>
          <w:color w:val="000000"/>
          <w:kern w:val="0"/>
          <w:sz w:val="22"/>
          <w:szCs w:val="22"/>
        </w:rPr>
        <w:t>是线段</w:t>
      </w:r>
      <w:r>
        <w:rPr>
          <w:rFonts w:hAnsi="宋体"/>
          <w:bCs/>
          <w:i/>
          <w:color w:val="000000"/>
          <w:kern w:val="0"/>
          <w:sz w:val="22"/>
          <w:szCs w:val="22"/>
        </w:rPr>
        <w:t>CD</w:t>
      </w:r>
      <w:r>
        <w:rPr>
          <w:rFonts w:hAnsi="宋体"/>
          <w:bCs/>
          <w:color w:val="000000"/>
          <w:kern w:val="0"/>
          <w:sz w:val="22"/>
          <w:szCs w:val="22"/>
        </w:rPr>
        <w:t>的中点</w:t>
      </w:r>
      <w:r>
        <w:rPr>
          <w:rFonts w:hAnsi="宋体"/>
          <w:bCs/>
          <w:i/>
          <w:color w:val="000000"/>
          <w:kern w:val="0"/>
          <w:sz w:val="22"/>
          <w:szCs w:val="22"/>
        </w:rPr>
        <w:t>.</w:t>
      </w:r>
      <w:r>
        <w:rPr>
          <w:rFonts w:hAnsi="宋体"/>
          <w:bCs/>
          <w:color w:val="000000"/>
          <w:kern w:val="0"/>
          <w:sz w:val="22"/>
          <w:szCs w:val="22"/>
        </w:rPr>
        <w:t>若</w:t>
      </w:r>
      <w:r>
        <w:rPr>
          <w:rFonts w:hAnsi="宋体"/>
          <w:bCs/>
          <w:i/>
          <w:color w:val="000000"/>
          <w:kern w:val="0"/>
          <w:sz w:val="22"/>
          <w:szCs w:val="22"/>
        </w:rPr>
        <w:t>DE</w:t>
      </w:r>
      <w:r>
        <w:rPr>
          <w:rFonts w:hAnsi="宋体"/>
          <w:bCs/>
          <w:color w:val="000000"/>
          <w:kern w:val="0"/>
          <w:sz w:val="22"/>
          <w:szCs w:val="22"/>
        </w:rPr>
        <w:t>＝12 cm,求:</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(1)线段</w:t>
      </w:r>
      <w:r>
        <w:rPr>
          <w:rFonts w:hAnsi="宋体"/>
          <w:bCs/>
          <w:i/>
          <w:color w:val="000000"/>
          <w:kern w:val="0"/>
          <w:sz w:val="22"/>
          <w:szCs w:val="22"/>
        </w:rPr>
        <w:t>AB</w:t>
      </w:r>
      <w:r>
        <w:rPr>
          <w:rFonts w:hAnsi="宋体"/>
          <w:bCs/>
          <w:color w:val="000000"/>
          <w:kern w:val="0"/>
          <w:sz w:val="22"/>
          <w:szCs w:val="22"/>
        </w:rPr>
        <w:t>的长;</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(2)线段</w:t>
      </w:r>
      <w:r>
        <w:rPr>
          <w:rFonts w:hAnsi="宋体"/>
          <w:bCs/>
          <w:i/>
          <w:color w:val="000000"/>
          <w:kern w:val="0"/>
          <w:sz w:val="22"/>
          <w:szCs w:val="22"/>
        </w:rPr>
        <w:t>AE</w:t>
      </w:r>
      <w:r>
        <w:rPr>
          <w:rFonts w:hAnsi="宋体"/>
          <w:bCs/>
          <w:color w:val="000000"/>
          <w:kern w:val="0"/>
          <w:sz w:val="22"/>
          <w:szCs w:val="22"/>
        </w:rPr>
        <w:t>的长</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解:画图如下</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drawing>
          <wp:inline distT="0" distB="0" distL="0" distR="0">
            <wp:extent cx="2200910" cy="214630"/>
            <wp:effectExtent l="0" t="0" r="0" b="0"/>
            <wp:docPr id="44" name="image6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677.jpeg"/>
                    <pic:cNvPicPr>
                      <a:picLocks noChangeAspect="1"/>
                    </pic:cNvPicPr>
                  </pic:nvPicPr>
                  <pic:blipFill>
                    <a:blip r:embed="rId35" cstate="print"/>
                    <a:stretch>
                      <a:fillRect/>
                    </a:stretch>
                  </pic:blipFill>
                  <pic:spPr>
                    <a:xfrm>
                      <a:off x="0" y="0"/>
                      <a:ext cx="2257091" cy="220204"/>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(1)因为</w:t>
      </w:r>
      <w:r>
        <w:rPr>
          <w:rFonts w:hAnsi="宋体"/>
          <w:bCs/>
          <w:i/>
          <w:color w:val="FF0000"/>
          <w:kern w:val="0"/>
          <w:sz w:val="22"/>
          <w:szCs w:val="22"/>
        </w:rPr>
        <w:t>E</w:t>
      </w:r>
      <w:r>
        <w:rPr>
          <w:rFonts w:hAnsi="宋体"/>
          <w:bCs/>
          <w:color w:val="FF0000"/>
          <w:kern w:val="0"/>
          <w:sz w:val="22"/>
          <w:szCs w:val="22"/>
        </w:rPr>
        <w:t>是线段</w:t>
      </w:r>
      <w:r>
        <w:rPr>
          <w:rFonts w:hAnsi="宋体"/>
          <w:bCs/>
          <w:i/>
          <w:color w:val="FF0000"/>
          <w:kern w:val="0"/>
          <w:sz w:val="22"/>
          <w:szCs w:val="22"/>
        </w:rPr>
        <w:t>CD</w:t>
      </w:r>
      <w:r>
        <w:rPr>
          <w:rFonts w:hAnsi="宋体"/>
          <w:bCs/>
          <w:color w:val="FF0000"/>
          <w:kern w:val="0"/>
          <w:sz w:val="22"/>
          <w:szCs w:val="22"/>
        </w:rPr>
        <w:t>的中点,</w:t>
      </w:r>
      <w:r>
        <w:rPr>
          <w:rFonts w:hAnsi="宋体"/>
          <w:bCs/>
          <w:i/>
          <w:color w:val="FF0000"/>
          <w:kern w:val="0"/>
          <w:sz w:val="22"/>
          <w:szCs w:val="22"/>
        </w:rPr>
        <w:t>DE</w:t>
      </w:r>
      <w:r>
        <w:rPr>
          <w:rFonts w:hAnsi="宋体"/>
          <w:bCs/>
          <w:color w:val="FF0000"/>
          <w:kern w:val="0"/>
          <w:sz w:val="22"/>
          <w:szCs w:val="22"/>
        </w:rPr>
        <w:t>＝12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w:t>
      </w:r>
      <w:r>
        <w:rPr>
          <w:rFonts w:hAnsi="宋体"/>
          <w:bCs/>
          <w:i/>
          <w:color w:val="FF0000"/>
          <w:kern w:val="0"/>
          <w:sz w:val="22"/>
          <w:szCs w:val="22"/>
        </w:rPr>
        <w:t>CD</w:t>
      </w:r>
      <w:r>
        <w:rPr>
          <w:rFonts w:hAnsi="宋体"/>
          <w:bCs/>
          <w:color w:val="FF0000"/>
          <w:kern w:val="0"/>
          <w:sz w:val="22"/>
          <w:szCs w:val="22"/>
        </w:rPr>
        <w:t>＝2</w:t>
      </w:r>
      <w:r>
        <w:rPr>
          <w:rFonts w:hAnsi="宋体"/>
          <w:bCs/>
          <w:i/>
          <w:color w:val="FF0000"/>
          <w:kern w:val="0"/>
          <w:sz w:val="22"/>
          <w:szCs w:val="22"/>
        </w:rPr>
        <w:t>DE</w:t>
      </w:r>
      <w:r>
        <w:rPr>
          <w:rFonts w:hAnsi="宋体"/>
          <w:bCs/>
          <w:color w:val="FF0000"/>
          <w:kern w:val="0"/>
          <w:sz w:val="22"/>
          <w:szCs w:val="22"/>
        </w:rPr>
        <w:t>＝24 cm</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因为</w:t>
      </w:r>
      <w:r>
        <w:rPr>
          <w:rFonts w:hAnsi="宋体"/>
          <w:bCs/>
          <w:i/>
          <w:color w:val="FF0000"/>
          <w:kern w:val="0"/>
          <w:sz w:val="22"/>
          <w:szCs w:val="22"/>
        </w:rPr>
        <w:t>AB</w:t>
      </w:r>
      <w:r>
        <w:rPr>
          <w:rFonts w:hAnsi="宋体"/>
          <w:bCs/>
          <w:color w:val="FF0000"/>
          <w:kern w:val="0"/>
          <w:sz w:val="22"/>
          <w:szCs w:val="22"/>
        </w:rPr>
        <w:t>＝</w:t>
      </w:r>
      <w:r>
        <w:rPr>
          <w:rFonts w:hAnsi="宋体"/>
          <w:bCs/>
          <w:i/>
          <w:color w:val="FF0000"/>
          <w:kern w:val="0"/>
          <w:sz w:val="22"/>
          <w:szCs w:val="22"/>
        </w:rPr>
        <w:t>BC</w:t>
      </w:r>
      <w:r>
        <w:rPr>
          <w:rFonts w:hAnsi="宋体"/>
          <w:bCs/>
          <w:color w:val="FF0000"/>
          <w:kern w:val="0"/>
          <w:sz w:val="22"/>
          <w:szCs w:val="22"/>
        </w:rPr>
        <w:t>,</w:t>
      </w:r>
      <w:r>
        <w:rPr>
          <w:rFonts w:hAnsi="宋体"/>
          <w:bCs/>
          <w:i/>
          <w:color w:val="FF0000"/>
          <w:kern w:val="0"/>
          <w:sz w:val="22"/>
          <w:szCs w:val="22"/>
        </w:rPr>
        <w:t>AD</w:t>
      </w:r>
      <w:r>
        <w:rPr>
          <w:rFonts w:hAnsi="宋体"/>
          <w:bCs/>
          <w:color w:val="FF0000"/>
          <w:kern w:val="0"/>
          <w:sz w:val="22"/>
          <w:szCs w:val="22"/>
        </w:rPr>
        <w:t>＝4</w:t>
      </w:r>
      <w:r>
        <w:rPr>
          <w:rFonts w:hAnsi="宋体"/>
          <w:bCs/>
          <w:i/>
          <w:color w:val="FF0000"/>
          <w:kern w:val="0"/>
          <w:sz w:val="22"/>
          <w:szCs w:val="22"/>
        </w:rPr>
        <w:t>AB</w:t>
      </w:r>
      <w:r>
        <w:rPr>
          <w:rFonts w:hAnsi="宋体"/>
          <w:bCs/>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w:t>
      </w:r>
      <w:r>
        <w:rPr>
          <w:rFonts w:hAnsi="宋体"/>
          <w:bCs/>
          <w:i/>
          <w:color w:val="FF0000"/>
          <w:kern w:val="0"/>
          <w:sz w:val="22"/>
          <w:szCs w:val="22"/>
        </w:rPr>
        <w:t>CD</w:t>
      </w:r>
      <w:r>
        <w:rPr>
          <w:rFonts w:hAnsi="宋体"/>
          <w:bCs/>
          <w:color w:val="FF0000"/>
          <w:kern w:val="0"/>
          <w:sz w:val="22"/>
          <w:szCs w:val="22"/>
        </w:rPr>
        <w:t>＝</w:t>
      </w:r>
      <w:r>
        <w:rPr>
          <w:rFonts w:hAnsi="宋体"/>
          <w:bCs/>
          <w:i/>
          <w:color w:val="FF0000"/>
          <w:kern w:val="0"/>
          <w:sz w:val="22"/>
          <w:szCs w:val="22"/>
        </w:rPr>
        <w:t>AD</w:t>
      </w:r>
      <w:r>
        <w:rPr>
          <w:rFonts w:hAnsi="宋体"/>
          <w:bCs/>
          <w:color w:val="FF0000"/>
          <w:kern w:val="0"/>
          <w:sz w:val="22"/>
          <w:szCs w:val="22"/>
        </w:rPr>
        <w:t>＋</w:t>
      </w:r>
      <w:r>
        <w:rPr>
          <w:rFonts w:hAnsi="宋体"/>
          <w:bCs/>
          <w:i/>
          <w:color w:val="FF0000"/>
          <w:kern w:val="0"/>
          <w:sz w:val="22"/>
          <w:szCs w:val="22"/>
        </w:rPr>
        <w:t>AB</w:t>
      </w:r>
      <w:r>
        <w:rPr>
          <w:rFonts w:hAnsi="宋体"/>
          <w:bCs/>
          <w:color w:val="FF0000"/>
          <w:kern w:val="0"/>
          <w:sz w:val="22"/>
          <w:szCs w:val="22"/>
        </w:rPr>
        <w:t>＋</w:t>
      </w:r>
      <w:r>
        <w:rPr>
          <w:rFonts w:hAnsi="宋体"/>
          <w:bCs/>
          <w:i/>
          <w:color w:val="FF0000"/>
          <w:kern w:val="0"/>
          <w:sz w:val="22"/>
          <w:szCs w:val="22"/>
        </w:rPr>
        <w:t>BC</w:t>
      </w:r>
      <w:r>
        <w:rPr>
          <w:rFonts w:hAnsi="宋体"/>
          <w:bCs/>
          <w:color w:val="FF0000"/>
          <w:kern w:val="0"/>
          <w:sz w:val="22"/>
          <w:szCs w:val="22"/>
        </w:rPr>
        <w:t>＝4</w:t>
      </w:r>
      <w:r>
        <w:rPr>
          <w:rFonts w:hAnsi="宋体"/>
          <w:bCs/>
          <w:i/>
          <w:color w:val="FF0000"/>
          <w:kern w:val="0"/>
          <w:sz w:val="22"/>
          <w:szCs w:val="22"/>
        </w:rPr>
        <w:t>AB</w:t>
      </w:r>
      <w:r>
        <w:rPr>
          <w:rFonts w:hAnsi="宋体"/>
          <w:bCs/>
          <w:color w:val="FF0000"/>
          <w:kern w:val="0"/>
          <w:sz w:val="22"/>
          <w:szCs w:val="22"/>
        </w:rPr>
        <w:t>＋</w:t>
      </w:r>
      <w:r>
        <w:rPr>
          <w:rFonts w:hAnsi="宋体"/>
          <w:bCs/>
          <w:i/>
          <w:color w:val="FF0000"/>
          <w:kern w:val="0"/>
          <w:sz w:val="22"/>
          <w:szCs w:val="22"/>
        </w:rPr>
        <w:t>AB</w:t>
      </w:r>
      <w:r>
        <w:rPr>
          <w:rFonts w:hAnsi="宋体"/>
          <w:bCs/>
          <w:color w:val="FF0000"/>
          <w:kern w:val="0"/>
          <w:sz w:val="22"/>
          <w:szCs w:val="22"/>
        </w:rPr>
        <w:t>＋</w:t>
      </w:r>
      <w:r>
        <w:rPr>
          <w:rFonts w:hAnsi="宋体"/>
          <w:bCs/>
          <w:i/>
          <w:color w:val="FF0000"/>
          <w:kern w:val="0"/>
          <w:sz w:val="22"/>
          <w:szCs w:val="22"/>
        </w:rPr>
        <w:t>AB</w:t>
      </w:r>
      <w:r>
        <w:rPr>
          <w:rFonts w:hAnsi="宋体"/>
          <w:bCs/>
          <w:color w:val="FF0000"/>
          <w:kern w:val="0"/>
          <w:sz w:val="22"/>
          <w:szCs w:val="22"/>
        </w:rPr>
        <w:t>＝6</w:t>
      </w:r>
      <w:r>
        <w:rPr>
          <w:rFonts w:hAnsi="宋体"/>
          <w:bCs/>
          <w:i/>
          <w:color w:val="FF0000"/>
          <w:kern w:val="0"/>
          <w:sz w:val="22"/>
          <w:szCs w:val="22"/>
        </w:rPr>
        <w:t>AB</w:t>
      </w:r>
      <w:r>
        <w:rPr>
          <w:rFonts w:hAnsi="宋体"/>
          <w:bCs/>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所以6</w:t>
      </w:r>
      <w:r>
        <w:rPr>
          <w:rFonts w:hAnsi="宋体"/>
          <w:bCs/>
          <w:i/>
          <w:color w:val="FF0000"/>
          <w:kern w:val="0"/>
          <w:sz w:val="22"/>
          <w:szCs w:val="22"/>
        </w:rPr>
        <w:t>AB</w:t>
      </w:r>
      <w:r>
        <w:rPr>
          <w:rFonts w:hAnsi="宋体"/>
          <w:bCs/>
          <w:color w:val="FF0000"/>
          <w:kern w:val="0"/>
          <w:sz w:val="22"/>
          <w:szCs w:val="22"/>
        </w:rPr>
        <w:t>＝24 cm,所以</w:t>
      </w:r>
      <w:r>
        <w:rPr>
          <w:rFonts w:hAnsi="宋体"/>
          <w:bCs/>
          <w:i/>
          <w:color w:val="FF0000"/>
          <w:kern w:val="0"/>
          <w:sz w:val="22"/>
          <w:szCs w:val="22"/>
        </w:rPr>
        <w:t>AB</w:t>
      </w:r>
      <w:r>
        <w:rPr>
          <w:rFonts w:hAnsi="宋体"/>
          <w:bCs/>
          <w:color w:val="FF0000"/>
          <w:kern w:val="0"/>
          <w:sz w:val="22"/>
          <w:szCs w:val="22"/>
        </w:rPr>
        <w:t>＝4 cm</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(2)因为</w:t>
      </w:r>
      <w:r>
        <w:rPr>
          <w:rFonts w:hAnsi="宋体"/>
          <w:bCs/>
          <w:i/>
          <w:color w:val="FF0000"/>
          <w:kern w:val="0"/>
          <w:sz w:val="22"/>
          <w:szCs w:val="22"/>
        </w:rPr>
        <w:t>AB</w:t>
      </w:r>
      <w:r>
        <w:rPr>
          <w:rFonts w:hAnsi="宋体"/>
          <w:bCs/>
          <w:color w:val="FF0000"/>
          <w:kern w:val="0"/>
          <w:sz w:val="22"/>
          <w:szCs w:val="22"/>
        </w:rPr>
        <w:t>＝4 cm,所以</w:t>
      </w:r>
      <w:r>
        <w:rPr>
          <w:rFonts w:hAnsi="宋体"/>
          <w:bCs/>
          <w:i/>
          <w:color w:val="FF0000"/>
          <w:kern w:val="0"/>
          <w:sz w:val="22"/>
          <w:szCs w:val="22"/>
        </w:rPr>
        <w:t>AD</w:t>
      </w:r>
      <w:r>
        <w:rPr>
          <w:rFonts w:hAnsi="宋体"/>
          <w:bCs/>
          <w:color w:val="FF0000"/>
          <w:kern w:val="0"/>
          <w:sz w:val="22"/>
          <w:szCs w:val="22"/>
        </w:rPr>
        <w:t>＝4</w:t>
      </w:r>
      <w:r>
        <w:rPr>
          <w:rFonts w:hAnsi="宋体"/>
          <w:bCs/>
          <w:i/>
          <w:color w:val="FF0000"/>
          <w:kern w:val="0"/>
          <w:sz w:val="22"/>
          <w:szCs w:val="22"/>
        </w:rPr>
        <w:t>AB</w:t>
      </w:r>
      <w:r>
        <w:rPr>
          <w:rFonts w:hAnsi="宋体"/>
          <w:bCs/>
          <w:color w:val="FF0000"/>
          <w:kern w:val="0"/>
          <w:sz w:val="22"/>
          <w:szCs w:val="22"/>
        </w:rPr>
        <w:t>＝16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w:t>
      </w:r>
      <w:r>
        <w:rPr>
          <w:rFonts w:hAnsi="宋体"/>
          <w:bCs/>
          <w:i/>
          <w:color w:val="FF0000"/>
          <w:kern w:val="0"/>
          <w:sz w:val="22"/>
          <w:szCs w:val="22"/>
        </w:rPr>
        <w:t>AE</w:t>
      </w:r>
      <w:r>
        <w:rPr>
          <w:rFonts w:hAnsi="宋体"/>
          <w:bCs/>
          <w:color w:val="FF0000"/>
          <w:kern w:val="0"/>
          <w:sz w:val="22"/>
          <w:szCs w:val="22"/>
        </w:rPr>
        <w:t>＝</w:t>
      </w:r>
      <w:r>
        <w:rPr>
          <w:rFonts w:hAnsi="宋体"/>
          <w:bCs/>
          <w:i/>
          <w:color w:val="FF0000"/>
          <w:kern w:val="0"/>
          <w:sz w:val="22"/>
          <w:szCs w:val="22"/>
        </w:rPr>
        <w:t>AD</w:t>
      </w:r>
      <w:r>
        <w:rPr>
          <w:rFonts w:hAnsi="宋体"/>
          <w:bCs/>
          <w:color w:val="FF0000"/>
          <w:kern w:val="0"/>
          <w:sz w:val="22"/>
          <w:szCs w:val="22"/>
        </w:rPr>
        <w:t>－</w:t>
      </w:r>
      <w:r>
        <w:rPr>
          <w:rFonts w:hAnsi="宋体"/>
          <w:bCs/>
          <w:i/>
          <w:color w:val="FF0000"/>
          <w:kern w:val="0"/>
          <w:sz w:val="22"/>
          <w:szCs w:val="22"/>
        </w:rPr>
        <w:t>DE</w:t>
      </w:r>
      <w:r>
        <w:rPr>
          <w:rFonts w:hAnsi="宋体"/>
          <w:bCs/>
          <w:color w:val="FF0000"/>
          <w:kern w:val="0"/>
          <w:sz w:val="22"/>
          <w:szCs w:val="22"/>
        </w:rPr>
        <w:t>＝4 cm</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16</w:t>
      </w:r>
      <w:r>
        <w:rPr>
          <w:rFonts w:hAnsi="宋体"/>
          <w:bCs/>
          <w:i/>
          <w:color w:val="000000"/>
          <w:kern w:val="0"/>
          <w:sz w:val="22"/>
          <w:szCs w:val="22"/>
        </w:rPr>
        <w:t>.</w:t>
      </w:r>
      <w:r>
        <w:rPr>
          <w:rFonts w:hAnsi="宋体"/>
          <w:bCs/>
          <w:color w:val="000000"/>
          <w:kern w:val="0"/>
          <w:sz w:val="22"/>
          <w:szCs w:val="22"/>
        </w:rPr>
        <w:t>已知点</w:t>
      </w:r>
      <w:r>
        <w:rPr>
          <w:rFonts w:hAnsi="宋体"/>
          <w:bCs/>
          <w:i/>
          <w:color w:val="000000"/>
          <w:kern w:val="0"/>
          <w:sz w:val="22"/>
          <w:szCs w:val="22"/>
        </w:rPr>
        <w:t>B</w:t>
      </w:r>
      <w:r>
        <w:rPr>
          <w:rFonts w:hAnsi="宋体"/>
          <w:bCs/>
          <w:color w:val="000000"/>
          <w:kern w:val="0"/>
          <w:sz w:val="22"/>
          <w:szCs w:val="22"/>
        </w:rPr>
        <w:t>在线段</w:t>
      </w:r>
      <w:r>
        <w:rPr>
          <w:rFonts w:hAnsi="宋体"/>
          <w:bCs/>
          <w:i/>
          <w:color w:val="000000"/>
          <w:kern w:val="0"/>
          <w:sz w:val="22"/>
          <w:szCs w:val="22"/>
        </w:rPr>
        <w:t>AC</w:t>
      </w:r>
      <w:r>
        <w:rPr>
          <w:rFonts w:hAnsi="宋体"/>
          <w:bCs/>
          <w:color w:val="000000"/>
          <w:kern w:val="0"/>
          <w:sz w:val="22"/>
          <w:szCs w:val="22"/>
        </w:rPr>
        <w:t>上,点</w:t>
      </w:r>
      <w:r>
        <w:rPr>
          <w:rFonts w:hAnsi="宋体"/>
          <w:bCs/>
          <w:i/>
          <w:color w:val="000000"/>
          <w:kern w:val="0"/>
          <w:sz w:val="22"/>
          <w:szCs w:val="22"/>
        </w:rPr>
        <w:t>D</w:t>
      </w:r>
      <w:r>
        <w:rPr>
          <w:rFonts w:hAnsi="宋体"/>
          <w:bCs/>
          <w:color w:val="000000"/>
          <w:kern w:val="0"/>
          <w:sz w:val="22"/>
          <w:szCs w:val="22"/>
        </w:rPr>
        <w:t>在线段</w:t>
      </w:r>
      <w:r>
        <w:rPr>
          <w:rFonts w:hAnsi="宋体"/>
          <w:bCs/>
          <w:i/>
          <w:color w:val="000000"/>
          <w:kern w:val="0"/>
          <w:sz w:val="22"/>
          <w:szCs w:val="22"/>
        </w:rPr>
        <w:t>AB</w:t>
      </w:r>
      <w:r>
        <w:rPr>
          <w:rFonts w:hAnsi="宋体"/>
          <w:bCs/>
          <w:color w:val="000000"/>
          <w:kern w:val="0"/>
          <w:sz w:val="22"/>
          <w:szCs w:val="22"/>
        </w:rPr>
        <w:t>上,</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2663825" cy="287655"/>
            <wp:effectExtent l="0" t="0" r="0" b="0"/>
            <wp:docPr id="45" name="image6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678.jpeg"/>
                    <pic:cNvPicPr>
                      <a:picLocks noChangeAspect="1"/>
                    </pic:cNvPicPr>
                  </pic:nvPicPr>
                  <pic:blipFill>
                    <a:blip r:embed="rId32" cstate="print"/>
                    <a:stretch>
                      <a:fillRect/>
                    </a:stretch>
                  </pic:blipFill>
                  <pic:spPr>
                    <a:xfrm>
                      <a:off x="0" y="0"/>
                      <a:ext cx="2664000" cy="288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(1)如图1,若</w:t>
      </w:r>
      <w:r>
        <w:rPr>
          <w:rFonts w:hAnsi="宋体"/>
          <w:bCs/>
          <w:i/>
          <w:color w:val="000000"/>
          <w:kern w:val="0"/>
          <w:sz w:val="22"/>
          <w:szCs w:val="22"/>
        </w:rPr>
        <w:t>AB</w:t>
      </w:r>
      <w:r>
        <w:rPr>
          <w:rFonts w:hAnsi="宋体"/>
          <w:bCs/>
          <w:color w:val="000000"/>
          <w:kern w:val="0"/>
          <w:sz w:val="22"/>
          <w:szCs w:val="22"/>
        </w:rPr>
        <w:t>＝6 cm,</w:t>
      </w:r>
      <w:r>
        <w:rPr>
          <w:rFonts w:hAnsi="宋体"/>
          <w:bCs/>
          <w:i/>
          <w:color w:val="000000"/>
          <w:kern w:val="0"/>
          <w:sz w:val="22"/>
          <w:szCs w:val="22"/>
        </w:rPr>
        <w:t>BC</w:t>
      </w:r>
      <w:r>
        <w:rPr>
          <w:rFonts w:hAnsi="宋体"/>
          <w:bCs/>
          <w:color w:val="000000"/>
          <w:kern w:val="0"/>
          <w:sz w:val="22"/>
          <w:szCs w:val="22"/>
        </w:rPr>
        <w:t>＝4 cm,</w:t>
      </w:r>
      <w:r>
        <w:rPr>
          <w:rFonts w:hAnsi="宋体"/>
          <w:bCs/>
          <w:i/>
          <w:color w:val="000000"/>
          <w:kern w:val="0"/>
          <w:sz w:val="22"/>
          <w:szCs w:val="22"/>
        </w:rPr>
        <w:t>D</w:t>
      </w:r>
      <w:r>
        <w:rPr>
          <w:rFonts w:hAnsi="宋体"/>
          <w:bCs/>
          <w:color w:val="000000"/>
          <w:kern w:val="0"/>
          <w:sz w:val="22"/>
          <w:szCs w:val="22"/>
        </w:rPr>
        <w:t>为线段</w:t>
      </w:r>
      <w:r>
        <w:rPr>
          <w:rFonts w:hAnsi="宋体"/>
          <w:bCs/>
          <w:i/>
          <w:color w:val="000000"/>
          <w:kern w:val="0"/>
          <w:sz w:val="22"/>
          <w:szCs w:val="22"/>
        </w:rPr>
        <w:t>AC</w:t>
      </w:r>
      <w:r>
        <w:rPr>
          <w:rFonts w:hAnsi="宋体"/>
          <w:bCs/>
          <w:color w:val="000000"/>
          <w:kern w:val="0"/>
          <w:sz w:val="22"/>
          <w:szCs w:val="22"/>
        </w:rPr>
        <w:t>的中点,求线段</w:t>
      </w:r>
      <w:r>
        <w:rPr>
          <w:rFonts w:hAnsi="宋体"/>
          <w:bCs/>
          <w:i/>
          <w:color w:val="000000"/>
          <w:kern w:val="0"/>
          <w:sz w:val="22"/>
          <w:szCs w:val="22"/>
        </w:rPr>
        <w:t>DB</w:t>
      </w:r>
      <w:r>
        <w:rPr>
          <w:rFonts w:hAnsi="宋体"/>
          <w:bCs/>
          <w:color w:val="000000"/>
          <w:kern w:val="0"/>
          <w:sz w:val="22"/>
          <w:szCs w:val="22"/>
        </w:rPr>
        <w:t>的长度;</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(2)如图2,若</w:t>
      </w:r>
      <w:r>
        <w:rPr>
          <w:rFonts w:hAnsi="宋体"/>
          <w:bCs/>
          <w:i/>
          <w:color w:val="000000"/>
          <w:kern w:val="0"/>
          <w:sz w:val="22"/>
          <w:szCs w:val="22"/>
        </w:rPr>
        <w:t>BD</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4</m:t>
            </m:r>
            <m:ctrlPr>
              <w:rPr>
                <w:rFonts w:ascii="Cambria Math" w:hAnsi="Cambria Math"/>
                <w:bCs/>
                <w:color w:val="000000"/>
                <w:kern w:val="0"/>
                <w:sz w:val="22"/>
                <w:szCs w:val="22"/>
              </w:rPr>
            </m:ctrlPr>
          </m:den>
        </m:f>
      </m:oMath>
      <w:r>
        <w:rPr>
          <w:rFonts w:hAnsi="宋体"/>
          <w:bCs/>
          <w:i/>
          <w:color w:val="000000"/>
          <w:kern w:val="0"/>
          <w:sz w:val="22"/>
          <w:szCs w:val="22"/>
        </w:rPr>
        <w:t>AB</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3</m:t>
            </m:r>
            <m:ctrlPr>
              <w:rPr>
                <w:rFonts w:ascii="Cambria Math" w:hAnsi="Cambria Math"/>
                <w:bCs/>
                <w:color w:val="000000"/>
                <w:kern w:val="0"/>
                <w:sz w:val="22"/>
                <w:szCs w:val="22"/>
              </w:rPr>
            </m:ctrlPr>
          </m:den>
        </m:f>
      </m:oMath>
      <w:r>
        <w:rPr>
          <w:rFonts w:hAnsi="宋体"/>
          <w:bCs/>
          <w:i/>
          <w:color w:val="000000"/>
          <w:kern w:val="0"/>
          <w:sz w:val="22"/>
          <w:szCs w:val="22"/>
        </w:rPr>
        <w:t>CD</w:t>
      </w:r>
      <w:r>
        <w:rPr>
          <w:rFonts w:hAnsi="宋体"/>
          <w:bCs/>
          <w:color w:val="000000"/>
          <w:kern w:val="0"/>
          <w:sz w:val="22"/>
          <w:szCs w:val="22"/>
        </w:rPr>
        <w:t>,</w:t>
      </w:r>
      <w:r>
        <w:rPr>
          <w:rFonts w:hAnsi="宋体"/>
          <w:bCs/>
          <w:i/>
          <w:color w:val="000000"/>
          <w:kern w:val="0"/>
          <w:sz w:val="22"/>
          <w:szCs w:val="22"/>
        </w:rPr>
        <w:t>E</w:t>
      </w:r>
      <w:r>
        <w:rPr>
          <w:rFonts w:hAnsi="宋体"/>
          <w:bCs/>
          <w:color w:val="000000"/>
          <w:kern w:val="0"/>
          <w:sz w:val="22"/>
          <w:szCs w:val="22"/>
        </w:rPr>
        <w:t>为线段</w:t>
      </w:r>
      <w:r>
        <w:rPr>
          <w:rFonts w:hAnsi="宋体"/>
          <w:bCs/>
          <w:i/>
          <w:color w:val="000000"/>
          <w:kern w:val="0"/>
          <w:sz w:val="22"/>
          <w:szCs w:val="22"/>
        </w:rPr>
        <w:t>AB</w:t>
      </w:r>
      <w:r>
        <w:rPr>
          <w:rFonts w:hAnsi="宋体"/>
          <w:bCs/>
          <w:color w:val="000000"/>
          <w:kern w:val="0"/>
          <w:sz w:val="22"/>
          <w:szCs w:val="22"/>
        </w:rPr>
        <w:t>的中点,</w:t>
      </w:r>
      <w:r>
        <w:rPr>
          <w:rFonts w:hAnsi="宋体"/>
          <w:bCs/>
          <w:i/>
          <w:color w:val="000000"/>
          <w:kern w:val="0"/>
          <w:sz w:val="22"/>
          <w:szCs w:val="22"/>
        </w:rPr>
        <w:t>EC</w:t>
      </w:r>
      <w:r>
        <w:rPr>
          <w:rFonts w:hAnsi="宋体"/>
          <w:bCs/>
          <w:color w:val="000000"/>
          <w:kern w:val="0"/>
          <w:sz w:val="22"/>
          <w:szCs w:val="22"/>
        </w:rPr>
        <w:t>＝12 cm,求线段</w:t>
      </w:r>
      <w:r>
        <w:rPr>
          <w:rFonts w:hAnsi="宋体"/>
          <w:bCs/>
          <w:i/>
          <w:color w:val="000000"/>
          <w:kern w:val="0"/>
          <w:sz w:val="22"/>
          <w:szCs w:val="22"/>
        </w:rPr>
        <w:t>AC</w:t>
      </w:r>
      <w:r>
        <w:rPr>
          <w:rFonts w:hAnsi="宋体"/>
          <w:bCs/>
          <w:color w:val="000000"/>
          <w:kern w:val="0"/>
          <w:sz w:val="22"/>
          <w:szCs w:val="22"/>
        </w:rPr>
        <w:t>的长度</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解:(1)因为</w:t>
      </w:r>
      <w:r>
        <w:rPr>
          <w:rFonts w:hAnsi="宋体"/>
          <w:bCs/>
          <w:i/>
          <w:color w:val="FF0000"/>
          <w:kern w:val="0"/>
          <w:sz w:val="22"/>
          <w:szCs w:val="22"/>
        </w:rPr>
        <w:t>AC</w:t>
      </w:r>
      <w:r>
        <w:rPr>
          <w:rFonts w:hAnsi="宋体"/>
          <w:bCs/>
          <w:color w:val="FF0000"/>
          <w:kern w:val="0"/>
          <w:sz w:val="22"/>
          <w:szCs w:val="22"/>
        </w:rPr>
        <w:t>＝</w:t>
      </w:r>
      <w:r>
        <w:rPr>
          <w:rFonts w:hAnsi="宋体"/>
          <w:bCs/>
          <w:i/>
          <w:color w:val="FF0000"/>
          <w:kern w:val="0"/>
          <w:sz w:val="22"/>
          <w:szCs w:val="22"/>
        </w:rPr>
        <w:t>AB</w:t>
      </w:r>
      <w:r>
        <w:rPr>
          <w:rFonts w:hAnsi="宋体"/>
          <w:bCs/>
          <w:color w:val="FF0000"/>
          <w:kern w:val="0"/>
          <w:sz w:val="22"/>
          <w:szCs w:val="22"/>
        </w:rPr>
        <w:t>＋</w:t>
      </w:r>
      <w:r>
        <w:rPr>
          <w:rFonts w:hAnsi="宋体"/>
          <w:bCs/>
          <w:i/>
          <w:color w:val="FF0000"/>
          <w:kern w:val="0"/>
          <w:sz w:val="22"/>
          <w:szCs w:val="22"/>
        </w:rPr>
        <w:t>BC</w:t>
      </w:r>
      <w:r>
        <w:rPr>
          <w:rFonts w:hAnsi="宋体"/>
          <w:bCs/>
          <w:color w:val="FF0000"/>
          <w:kern w:val="0"/>
          <w:sz w:val="22"/>
          <w:szCs w:val="22"/>
        </w:rPr>
        <w:t>,</w:t>
      </w:r>
      <w:r>
        <w:rPr>
          <w:rFonts w:hAnsi="宋体"/>
          <w:bCs/>
          <w:i/>
          <w:color w:val="FF0000"/>
          <w:kern w:val="0"/>
          <w:sz w:val="22"/>
          <w:szCs w:val="22"/>
        </w:rPr>
        <w:t>AB</w:t>
      </w:r>
      <w:r>
        <w:rPr>
          <w:rFonts w:hAnsi="宋体"/>
          <w:bCs/>
          <w:color w:val="FF0000"/>
          <w:kern w:val="0"/>
          <w:sz w:val="22"/>
          <w:szCs w:val="22"/>
        </w:rPr>
        <w:t>＝6 cm,</w:t>
      </w:r>
      <w:r>
        <w:rPr>
          <w:rFonts w:hAnsi="宋体"/>
          <w:bCs/>
          <w:i/>
          <w:color w:val="FF0000"/>
          <w:kern w:val="0"/>
          <w:sz w:val="22"/>
          <w:szCs w:val="22"/>
        </w:rPr>
        <w:t>BC</w:t>
      </w:r>
      <w:r>
        <w:rPr>
          <w:rFonts w:hAnsi="宋体"/>
          <w:bCs/>
          <w:color w:val="FF0000"/>
          <w:kern w:val="0"/>
          <w:sz w:val="22"/>
          <w:szCs w:val="22"/>
        </w:rPr>
        <w:t>＝4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w:t>
      </w:r>
      <w:r>
        <w:rPr>
          <w:rFonts w:hAnsi="宋体"/>
          <w:bCs/>
          <w:i/>
          <w:color w:val="FF0000"/>
          <w:kern w:val="0"/>
          <w:sz w:val="22"/>
          <w:szCs w:val="22"/>
        </w:rPr>
        <w:t>AC</w:t>
      </w:r>
      <w:r>
        <w:rPr>
          <w:rFonts w:hAnsi="宋体"/>
          <w:bCs/>
          <w:color w:val="FF0000"/>
          <w:kern w:val="0"/>
          <w:sz w:val="22"/>
          <w:szCs w:val="22"/>
        </w:rPr>
        <w:t>＝10 cm</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又因为D为线段AC的中点,</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所以DC＝</w:t>
      </w:r>
      <m:oMath>
        <m:f>
          <m:fPr>
            <m:ctrlPr>
              <w:rPr>
                <w:rFonts w:ascii="Cambria Math" w:hAnsi="Cambria Math"/>
                <w:bCs/>
                <w:color w:val="FF0000"/>
                <w:kern w:val="0"/>
                <w:sz w:val="22"/>
                <w:szCs w:val="22"/>
              </w:rPr>
            </m:ctrlPr>
          </m:fPr>
          <m:num>
            <m:r>
              <m:rPr>
                <m:nor/>
                <m:sty m:val="p"/>
              </m:rPr>
              <w:rPr>
                <w:rFonts w:hAnsi="宋体"/>
                <w:bCs/>
                <w:color w:val="FF0000"/>
                <w:kern w:val="0"/>
                <w:sz w:val="22"/>
                <w:szCs w:val="22"/>
              </w:rPr>
              <m:t>1</m:t>
            </m:r>
            <m:ctrlPr>
              <w:rPr>
                <w:rFonts w:ascii="Cambria Math" w:hAnsi="Cambria Math"/>
                <w:bCs/>
                <w:color w:val="FF0000"/>
                <w:kern w:val="0"/>
                <w:sz w:val="22"/>
                <w:szCs w:val="22"/>
              </w:rPr>
            </m:ctrlPr>
          </m:num>
          <m:den>
            <m:r>
              <m:rPr>
                <m:nor/>
                <m:sty m:val="p"/>
              </m:rPr>
              <w:rPr>
                <w:rFonts w:hAnsi="宋体"/>
                <w:bCs/>
                <w:color w:val="FF0000"/>
                <w:kern w:val="0"/>
                <w:sz w:val="22"/>
                <w:szCs w:val="22"/>
              </w:rPr>
              <m:t>2</m:t>
            </m:r>
            <m:ctrlPr>
              <w:rPr>
                <w:rFonts w:ascii="Cambria Math" w:hAnsi="Cambria Math"/>
                <w:bCs/>
                <w:color w:val="FF0000"/>
                <w:kern w:val="0"/>
                <w:sz w:val="22"/>
                <w:szCs w:val="22"/>
              </w:rPr>
            </m:ctrlPr>
          </m:den>
        </m:f>
      </m:oMath>
      <w:r>
        <w:rPr>
          <w:rFonts w:hAnsi="宋体"/>
          <w:bCs/>
          <w:color w:val="FF0000"/>
          <w:kern w:val="0"/>
          <w:sz w:val="22"/>
          <w:szCs w:val="22"/>
        </w:rPr>
        <w:t>AC＝5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所以DB＝DC－BC＝1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(2)设BD＝x cm,则AB＝4x cm,CD＝3x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因为DC＝DB＋BC,所以BC＝2x.</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又因为AC＝AB＋BC,所以AC＝6x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因为E为线段AB的中点,所以BE＝</w:t>
      </w:r>
      <m:oMath>
        <m:f>
          <m:fPr>
            <m:ctrlPr>
              <w:rPr>
                <w:rFonts w:ascii="Cambria Math" w:hAnsi="Cambria Math"/>
                <w:bCs/>
                <w:color w:val="FF0000"/>
                <w:kern w:val="0"/>
                <w:sz w:val="22"/>
                <w:szCs w:val="22"/>
              </w:rPr>
            </m:ctrlPr>
          </m:fPr>
          <m:num>
            <m:r>
              <m:rPr>
                <m:nor/>
                <m:sty m:val="p"/>
              </m:rPr>
              <w:rPr>
                <w:rFonts w:hAnsi="宋体"/>
                <w:bCs/>
                <w:color w:val="FF0000"/>
                <w:kern w:val="0"/>
                <w:sz w:val="22"/>
                <w:szCs w:val="22"/>
              </w:rPr>
              <m:t>1</m:t>
            </m:r>
            <m:ctrlPr>
              <w:rPr>
                <w:rFonts w:ascii="Cambria Math" w:hAnsi="Cambria Math"/>
                <w:bCs/>
                <w:color w:val="FF0000"/>
                <w:kern w:val="0"/>
                <w:sz w:val="22"/>
                <w:szCs w:val="22"/>
              </w:rPr>
            </m:ctrlPr>
          </m:num>
          <m:den>
            <m:r>
              <m:rPr>
                <m:nor/>
                <m:sty m:val="p"/>
              </m:rPr>
              <w:rPr>
                <w:rFonts w:hAnsi="宋体"/>
                <w:bCs/>
                <w:color w:val="FF0000"/>
                <w:kern w:val="0"/>
                <w:sz w:val="22"/>
                <w:szCs w:val="22"/>
              </w:rPr>
              <m:t>2</m:t>
            </m:r>
            <m:ctrlPr>
              <w:rPr>
                <w:rFonts w:ascii="Cambria Math" w:hAnsi="Cambria Math"/>
                <w:bCs/>
                <w:color w:val="FF0000"/>
                <w:kern w:val="0"/>
                <w:sz w:val="22"/>
                <w:szCs w:val="22"/>
              </w:rPr>
            </m:ctrlPr>
          </m:den>
        </m:f>
      </m:oMath>
      <w:r>
        <w:rPr>
          <w:rFonts w:hAnsi="宋体"/>
          <w:bCs/>
          <w:color w:val="FF0000"/>
          <w:kern w:val="0"/>
          <w:sz w:val="22"/>
          <w:szCs w:val="22"/>
        </w:rPr>
        <w:t>AB＝2x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因为EC＝BE＋BC,所以EC＝2x＋2x＝4x cm,</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所以4</w:t>
      </w:r>
      <w:r>
        <w:rPr>
          <w:rFonts w:hAnsi="宋体"/>
          <w:bCs/>
          <w:i/>
          <w:color w:val="FF0000"/>
          <w:kern w:val="0"/>
          <w:sz w:val="22"/>
          <w:szCs w:val="22"/>
        </w:rPr>
        <w:t>x</w:t>
      </w:r>
      <w:r>
        <w:rPr>
          <w:rFonts w:hAnsi="宋体"/>
          <w:bCs/>
          <w:color w:val="FF0000"/>
          <w:kern w:val="0"/>
          <w:sz w:val="22"/>
          <w:szCs w:val="22"/>
        </w:rPr>
        <w:t>＝12,解得</w:t>
      </w:r>
      <w:r>
        <w:rPr>
          <w:rFonts w:hAnsi="宋体"/>
          <w:bCs/>
          <w:i/>
          <w:color w:val="FF0000"/>
          <w:kern w:val="0"/>
          <w:sz w:val="22"/>
          <w:szCs w:val="22"/>
        </w:rPr>
        <w:t>x</w:t>
      </w:r>
      <w:r>
        <w:rPr>
          <w:rFonts w:hAnsi="宋体"/>
          <w:bCs/>
          <w:color w:val="FF0000"/>
          <w:kern w:val="0"/>
          <w:sz w:val="22"/>
          <w:szCs w:val="22"/>
        </w:rPr>
        <w:t>＝3,所以</w:t>
      </w:r>
      <w:r>
        <w:rPr>
          <w:rFonts w:hAnsi="宋体"/>
          <w:bCs/>
          <w:i/>
          <w:color w:val="FF0000"/>
          <w:kern w:val="0"/>
          <w:sz w:val="22"/>
          <w:szCs w:val="22"/>
        </w:rPr>
        <w:t>AC</w:t>
      </w:r>
      <w:r>
        <w:rPr>
          <w:rFonts w:hAnsi="宋体"/>
          <w:bCs/>
          <w:color w:val="FF0000"/>
          <w:kern w:val="0"/>
          <w:sz w:val="22"/>
          <w:szCs w:val="22"/>
        </w:rPr>
        <w:t>＝6</w:t>
      </w:r>
      <w:r>
        <w:rPr>
          <w:rFonts w:hAnsi="宋体"/>
          <w:bCs/>
          <w:i/>
          <w:color w:val="FF0000"/>
          <w:kern w:val="0"/>
          <w:sz w:val="22"/>
          <w:szCs w:val="22"/>
        </w:rPr>
        <w:t>x</w:t>
      </w:r>
      <w:r>
        <w:rPr>
          <w:rFonts w:hAnsi="宋体"/>
          <w:bCs/>
          <w:color w:val="FF0000"/>
          <w:kern w:val="0"/>
          <w:sz w:val="22"/>
          <w:szCs w:val="22"/>
        </w:rPr>
        <w:t>＝18 cm</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17</w:t>
      </w:r>
      <w:r>
        <w:rPr>
          <w:rFonts w:hAnsi="宋体"/>
          <w:bCs/>
          <w:i/>
          <w:color w:val="000000"/>
          <w:kern w:val="0"/>
          <w:sz w:val="22"/>
          <w:szCs w:val="22"/>
        </w:rPr>
        <w:t>.</w:t>
      </w:r>
      <w:r>
        <w:rPr>
          <w:rFonts w:hAnsi="宋体"/>
          <w:bCs/>
          <w:color w:val="000000"/>
          <w:kern w:val="0"/>
          <w:sz w:val="22"/>
          <w:szCs w:val="22"/>
        </w:rPr>
        <w:t>如图,</w:t>
      </w:r>
      <w:r>
        <w:rPr>
          <w:rFonts w:hAnsi="宋体"/>
          <w:bCs/>
          <w:i/>
          <w:color w:val="000000"/>
          <w:kern w:val="0"/>
          <w:sz w:val="22"/>
          <w:szCs w:val="22"/>
        </w:rPr>
        <w:t>OC</w:t>
      </w:r>
      <w:r>
        <w:rPr>
          <w:rFonts w:hAnsi="宋体"/>
          <w:bCs/>
          <w:color w:val="000000"/>
          <w:kern w:val="0"/>
          <w:sz w:val="22"/>
          <w:szCs w:val="22"/>
        </w:rPr>
        <w:t>表示北偏东54°方向,</w:t>
      </w:r>
      <w:r>
        <w:rPr>
          <w:rFonts w:hAnsi="宋体"/>
          <w:bCs/>
          <w:i/>
          <w:color w:val="000000"/>
          <w:kern w:val="0"/>
          <w:sz w:val="22"/>
          <w:szCs w:val="22"/>
        </w:rPr>
        <w:t>OD</w:t>
      </w:r>
      <w:r>
        <w:rPr>
          <w:rFonts w:hAnsi="宋体"/>
          <w:bCs/>
          <w:color w:val="000000"/>
          <w:kern w:val="0"/>
          <w:sz w:val="22"/>
          <w:szCs w:val="22"/>
        </w:rPr>
        <w:t>平分</w:t>
      </w:r>
      <w:r>
        <w:rPr>
          <w:rFonts w:hint="eastAsia" w:hAnsi="宋体"/>
          <w:bCs/>
          <w:color w:val="000000"/>
          <w:kern w:val="0"/>
          <w:sz w:val="22"/>
          <w:szCs w:val="22"/>
        </w:rPr>
        <w:t>∠</w:t>
      </w:r>
      <w:r>
        <w:rPr>
          <w:rFonts w:hAnsi="宋体"/>
          <w:bCs/>
          <w:i/>
          <w:color w:val="000000"/>
          <w:kern w:val="0"/>
          <w:sz w:val="22"/>
          <w:szCs w:val="22"/>
        </w:rPr>
        <w:t>BOC.</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(1)求</w:t>
      </w:r>
      <w:r>
        <w:rPr>
          <w:rFonts w:hint="eastAsia" w:hAnsi="宋体"/>
          <w:bCs/>
          <w:color w:val="000000"/>
          <w:kern w:val="0"/>
          <w:sz w:val="22"/>
          <w:szCs w:val="22"/>
        </w:rPr>
        <w:t>∠</w:t>
      </w:r>
      <w:r>
        <w:rPr>
          <w:rFonts w:hAnsi="宋体"/>
          <w:bCs/>
          <w:i/>
          <w:color w:val="000000"/>
          <w:kern w:val="0"/>
          <w:sz w:val="22"/>
          <w:szCs w:val="22"/>
        </w:rPr>
        <w:t>BOD</w:t>
      </w:r>
      <w:r>
        <w:rPr>
          <w:rFonts w:hAnsi="宋体"/>
          <w:bCs/>
          <w:color w:val="000000"/>
          <w:kern w:val="0"/>
          <w:sz w:val="22"/>
          <w:szCs w:val="22"/>
        </w:rPr>
        <w:t>的度数;</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(2)请正确描述射线</w:t>
      </w:r>
      <w:r>
        <w:rPr>
          <w:rFonts w:hAnsi="宋体"/>
          <w:bCs/>
          <w:i/>
          <w:color w:val="000000"/>
          <w:kern w:val="0"/>
          <w:sz w:val="22"/>
          <w:szCs w:val="22"/>
        </w:rPr>
        <w:t>OD</w:t>
      </w:r>
      <w:r>
        <w:rPr>
          <w:rFonts w:hAnsi="宋体"/>
          <w:bCs/>
          <w:color w:val="000000"/>
          <w:kern w:val="0"/>
          <w:sz w:val="22"/>
          <w:szCs w:val="22"/>
        </w:rPr>
        <w:t>表示的方向</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drawing>
          <wp:inline distT="0" distB="0" distL="0" distR="0">
            <wp:extent cx="971550" cy="935990"/>
            <wp:effectExtent l="0" t="0" r="0" b="0"/>
            <wp:docPr id="46" name="image6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680.jpeg"/>
                    <pic:cNvPicPr>
                      <a:picLocks noChangeAspect="1"/>
                    </pic:cNvPicPr>
                  </pic:nvPicPr>
                  <pic:blipFill>
                    <a:blip r:embed="rId33" cstate="print"/>
                    <a:stretch>
                      <a:fillRect/>
                    </a:stretch>
                  </pic:blipFill>
                  <pic:spPr>
                    <a:xfrm>
                      <a:off x="0" y="0"/>
                      <a:ext cx="972000" cy="936000"/>
                    </a:xfrm>
                    <a:prstGeom prst="rect">
                      <a:avLst/>
                    </a:prstGeom>
                  </pic:spPr>
                </pic:pic>
              </a:graphicData>
            </a:graphic>
          </wp:inline>
        </w:drawing>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解:(1)因为</w:t>
      </w:r>
      <w:r>
        <w:rPr>
          <w:rFonts w:hint="eastAsia" w:hAnsi="宋体"/>
          <w:bCs/>
          <w:color w:val="FF0000"/>
          <w:kern w:val="0"/>
          <w:sz w:val="22"/>
          <w:szCs w:val="22"/>
        </w:rPr>
        <w:t>∠</w:t>
      </w:r>
      <w:r>
        <w:rPr>
          <w:rFonts w:hAnsi="宋体"/>
          <w:bCs/>
          <w:color w:val="FF0000"/>
          <w:kern w:val="0"/>
          <w:sz w:val="22"/>
          <w:szCs w:val="22"/>
        </w:rPr>
        <w:t>1＝54°,所以</w:t>
      </w:r>
      <w:r>
        <w:rPr>
          <w:rFonts w:hint="eastAsia" w:hAnsi="宋体"/>
          <w:bCs/>
          <w:color w:val="FF0000"/>
          <w:kern w:val="0"/>
          <w:sz w:val="22"/>
          <w:szCs w:val="22"/>
        </w:rPr>
        <w:t>∠</w:t>
      </w:r>
      <w:r>
        <w:rPr>
          <w:rFonts w:hAnsi="宋体"/>
          <w:bCs/>
          <w:i/>
          <w:color w:val="FF0000"/>
          <w:kern w:val="0"/>
          <w:sz w:val="22"/>
          <w:szCs w:val="22"/>
        </w:rPr>
        <w:t>BOC</w:t>
      </w:r>
      <w:r>
        <w:rPr>
          <w:rFonts w:hAnsi="宋体"/>
          <w:bCs/>
          <w:color w:val="FF0000"/>
          <w:kern w:val="0"/>
          <w:sz w:val="22"/>
          <w:szCs w:val="22"/>
        </w:rPr>
        <w:t>＝90°＋</w:t>
      </w:r>
      <w:r>
        <w:rPr>
          <w:rFonts w:hint="eastAsia" w:hAnsi="宋体"/>
          <w:bCs/>
          <w:color w:val="FF0000"/>
          <w:kern w:val="0"/>
          <w:sz w:val="22"/>
          <w:szCs w:val="22"/>
        </w:rPr>
        <w:t>∠</w:t>
      </w:r>
      <w:r>
        <w:rPr>
          <w:rFonts w:hAnsi="宋体"/>
          <w:bCs/>
          <w:color w:val="FF0000"/>
          <w:kern w:val="0"/>
          <w:sz w:val="22"/>
          <w:szCs w:val="22"/>
        </w:rPr>
        <w:t>1＝144°</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因为</w:t>
      </w:r>
      <w:r>
        <w:rPr>
          <w:rFonts w:hAnsi="宋体"/>
          <w:bCs/>
          <w:i/>
          <w:color w:val="FF0000"/>
          <w:kern w:val="0"/>
          <w:sz w:val="22"/>
          <w:szCs w:val="22"/>
        </w:rPr>
        <w:t>OD</w:t>
      </w:r>
      <w:r>
        <w:rPr>
          <w:rFonts w:hAnsi="宋体"/>
          <w:bCs/>
          <w:color w:val="FF0000"/>
          <w:kern w:val="0"/>
          <w:sz w:val="22"/>
          <w:szCs w:val="22"/>
        </w:rPr>
        <w:t>平分</w:t>
      </w:r>
      <w:r>
        <w:rPr>
          <w:rFonts w:hint="eastAsia" w:hAnsi="宋体"/>
          <w:bCs/>
          <w:color w:val="FF0000"/>
          <w:kern w:val="0"/>
          <w:sz w:val="22"/>
          <w:szCs w:val="22"/>
        </w:rPr>
        <w:t>∠</w:t>
      </w:r>
      <w:r>
        <w:rPr>
          <w:rFonts w:hAnsi="宋体"/>
          <w:bCs/>
          <w:i/>
          <w:color w:val="FF0000"/>
          <w:kern w:val="0"/>
          <w:sz w:val="22"/>
          <w:szCs w:val="22"/>
        </w:rPr>
        <w:t>BOC</w:t>
      </w:r>
      <w:r>
        <w:rPr>
          <w:rFonts w:hAnsi="宋体"/>
          <w:bCs/>
          <w:color w:val="FF0000"/>
          <w:kern w:val="0"/>
          <w:sz w:val="22"/>
          <w:szCs w:val="22"/>
        </w:rPr>
        <w:t>,所以</w:t>
      </w:r>
      <w:r>
        <w:rPr>
          <w:rFonts w:hint="eastAsia" w:hAnsi="宋体"/>
          <w:bCs/>
          <w:color w:val="FF0000"/>
          <w:kern w:val="0"/>
          <w:sz w:val="22"/>
          <w:szCs w:val="22"/>
        </w:rPr>
        <w:t>∠</w:t>
      </w:r>
      <w:r>
        <w:rPr>
          <w:rFonts w:hAnsi="宋体"/>
          <w:bCs/>
          <w:i/>
          <w:color w:val="FF0000"/>
          <w:kern w:val="0"/>
          <w:sz w:val="22"/>
          <w:szCs w:val="22"/>
        </w:rPr>
        <w:t>BOD</w:t>
      </w:r>
      <w:r>
        <w:rPr>
          <w:rFonts w:hAnsi="宋体"/>
          <w:bCs/>
          <w:color w:val="FF0000"/>
          <w:kern w:val="0"/>
          <w:sz w:val="22"/>
          <w:szCs w:val="22"/>
        </w:rPr>
        <w:t>＝</w:t>
      </w:r>
      <m:oMath>
        <m:f>
          <m:fPr>
            <m:ctrlPr>
              <w:rPr>
                <w:rFonts w:ascii="Cambria Math" w:hAnsi="Cambria Math"/>
                <w:bCs/>
                <w:color w:val="FF0000"/>
                <w:kern w:val="0"/>
                <w:sz w:val="22"/>
                <w:szCs w:val="22"/>
              </w:rPr>
            </m:ctrlPr>
          </m:fPr>
          <m:num>
            <m:r>
              <m:rPr>
                <m:nor/>
                <m:sty m:val="p"/>
              </m:rPr>
              <w:rPr>
                <w:rFonts w:hAnsi="宋体"/>
                <w:bCs/>
                <w:color w:val="FF0000"/>
                <w:kern w:val="0"/>
                <w:sz w:val="22"/>
                <w:szCs w:val="22"/>
              </w:rPr>
              <m:t>1</m:t>
            </m:r>
            <m:ctrlPr>
              <w:rPr>
                <w:rFonts w:ascii="Cambria Math" w:hAnsi="Cambria Math"/>
                <w:bCs/>
                <w:color w:val="FF0000"/>
                <w:kern w:val="0"/>
                <w:sz w:val="22"/>
                <w:szCs w:val="22"/>
              </w:rPr>
            </m:ctrlPr>
          </m:num>
          <m:den>
            <m:r>
              <m:rPr>
                <m:nor/>
                <m:sty m:val="p"/>
              </m:rPr>
              <w:rPr>
                <w:rFonts w:hAnsi="宋体"/>
                <w:bCs/>
                <w:color w:val="FF0000"/>
                <w:kern w:val="0"/>
                <w:sz w:val="22"/>
                <w:szCs w:val="22"/>
              </w:rPr>
              <m:t>2</m:t>
            </m:r>
            <m:ctrlPr>
              <w:rPr>
                <w:rFonts w:ascii="Cambria Math" w:hAnsi="Cambria Math"/>
                <w:bCs/>
                <w:color w:val="FF0000"/>
                <w:kern w:val="0"/>
                <w:sz w:val="22"/>
                <w:szCs w:val="22"/>
              </w:rPr>
            </m:ctrlPr>
          </m:den>
        </m:f>
      </m:oMath>
      <w:r>
        <w:rPr>
          <w:rFonts w:hint="eastAsia" w:hAnsi="宋体"/>
          <w:bCs/>
          <w:color w:val="FF0000"/>
          <w:kern w:val="0"/>
          <w:sz w:val="22"/>
          <w:szCs w:val="22"/>
        </w:rPr>
        <w:t>∠</w:t>
      </w:r>
      <w:r>
        <w:rPr>
          <w:rFonts w:hAnsi="宋体"/>
          <w:bCs/>
          <w:color w:val="FF0000"/>
          <w:kern w:val="0"/>
          <w:sz w:val="22"/>
          <w:szCs w:val="22"/>
        </w:rPr>
        <w:t>BOC＝72°.</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(2)因为</w:t>
      </w:r>
      <w:r>
        <w:rPr>
          <w:rFonts w:hint="eastAsia" w:hAnsi="宋体"/>
          <w:bCs/>
          <w:color w:val="FF0000"/>
          <w:kern w:val="0"/>
          <w:sz w:val="22"/>
          <w:szCs w:val="22"/>
        </w:rPr>
        <w:t>∠</w:t>
      </w:r>
      <w:r>
        <w:rPr>
          <w:rFonts w:hAnsi="宋体"/>
          <w:bCs/>
          <w:color w:val="FF0000"/>
          <w:kern w:val="0"/>
          <w:sz w:val="22"/>
          <w:szCs w:val="22"/>
        </w:rPr>
        <w:t>DOE＝90°－</w:t>
      </w:r>
      <w:r>
        <w:rPr>
          <w:rFonts w:hint="eastAsia" w:hAnsi="宋体"/>
          <w:bCs/>
          <w:color w:val="FF0000"/>
          <w:kern w:val="0"/>
          <w:sz w:val="22"/>
          <w:szCs w:val="22"/>
        </w:rPr>
        <w:t>∠</w:t>
      </w:r>
      <w:r>
        <w:rPr>
          <w:rFonts w:hAnsi="宋体"/>
          <w:bCs/>
          <w:color w:val="FF0000"/>
          <w:kern w:val="0"/>
          <w:sz w:val="22"/>
          <w:szCs w:val="22"/>
        </w:rPr>
        <w:t>BOD＝90°－72°＝18°,</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所以射线</w:t>
      </w:r>
      <w:r>
        <w:rPr>
          <w:rFonts w:hAnsi="宋体"/>
          <w:bCs/>
          <w:i/>
          <w:color w:val="FF0000"/>
          <w:kern w:val="0"/>
          <w:sz w:val="22"/>
          <w:szCs w:val="22"/>
        </w:rPr>
        <w:t>OD</w:t>
      </w:r>
      <w:r>
        <w:rPr>
          <w:rFonts w:hAnsi="宋体"/>
          <w:bCs/>
          <w:color w:val="FF0000"/>
          <w:kern w:val="0"/>
          <w:sz w:val="22"/>
          <w:szCs w:val="22"/>
        </w:rPr>
        <w:t>表示北偏西18°方向</w:t>
      </w:r>
      <w:r>
        <w:rPr>
          <w:rFonts w:hAnsi="宋体"/>
          <w:bCs/>
          <w:i/>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18</w:t>
      </w:r>
      <w:r>
        <w:rPr>
          <w:rFonts w:hAnsi="宋体"/>
          <w:bCs/>
          <w:i/>
          <w:color w:val="000000"/>
          <w:kern w:val="0"/>
          <w:sz w:val="22"/>
          <w:szCs w:val="22"/>
        </w:rPr>
        <w:t>.</w:t>
      </w:r>
      <w:r>
        <w:rPr>
          <w:rFonts w:hAnsi="宋体"/>
          <w:bCs/>
          <w:color w:val="000000"/>
          <w:kern w:val="0"/>
          <w:sz w:val="22"/>
          <w:szCs w:val="22"/>
        </w:rPr>
        <w:t>如图,已知</w:t>
      </w:r>
      <w:r>
        <w:rPr>
          <w:rFonts w:hint="eastAsia" w:hAnsi="宋体"/>
          <w:bCs/>
          <w:color w:val="000000"/>
          <w:kern w:val="0"/>
          <w:sz w:val="22"/>
          <w:szCs w:val="22"/>
        </w:rPr>
        <w:t>∠</w:t>
      </w:r>
      <w:r>
        <w:rPr>
          <w:rFonts w:hAnsi="宋体"/>
          <w:bCs/>
          <w:i/>
          <w:color w:val="000000"/>
          <w:kern w:val="0"/>
          <w:sz w:val="22"/>
          <w:szCs w:val="22"/>
        </w:rPr>
        <w:t>AOB</w:t>
      </w:r>
      <w:r>
        <w:rPr>
          <w:rFonts w:hAnsi="宋体"/>
          <w:bCs/>
          <w:color w:val="000000"/>
          <w:kern w:val="0"/>
          <w:sz w:val="22"/>
          <w:szCs w:val="22"/>
        </w:rPr>
        <w:t>＝40°</w:t>
      </w:r>
      <w:r>
        <w:rPr>
          <w:rFonts w:hAnsi="宋体"/>
          <w:bCs/>
          <w:i/>
          <w:color w:val="00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(1)如图1,若</w:t>
      </w:r>
      <w:r>
        <w:rPr>
          <w:rFonts w:hint="eastAsia" w:hAnsi="宋体"/>
          <w:bCs/>
          <w:color w:val="000000"/>
          <w:kern w:val="0"/>
          <w:sz w:val="22"/>
          <w:szCs w:val="22"/>
        </w:rPr>
        <w:t>∠</w:t>
      </w:r>
      <w:r>
        <w:rPr>
          <w:rFonts w:hAnsi="宋体"/>
          <w:bCs/>
          <w:i/>
          <w:color w:val="000000"/>
          <w:kern w:val="0"/>
          <w:sz w:val="22"/>
          <w:szCs w:val="22"/>
        </w:rPr>
        <w:t>AOC</w:t>
      </w:r>
      <w:r>
        <w:rPr>
          <w:rFonts w:hAnsi="宋体"/>
          <w:bCs/>
          <w:color w:val="000000"/>
          <w:kern w:val="0"/>
          <w:sz w:val="22"/>
          <w:szCs w:val="22"/>
        </w:rPr>
        <w:t>＝</w:t>
      </w:r>
      <m:oMath>
        <m:f>
          <m:fPr>
            <m:ctrlPr>
              <w:rPr>
                <w:rFonts w:ascii="Cambria Math" w:hAnsi="Cambria Math"/>
                <w:bCs/>
                <w:color w:val="000000"/>
                <w:kern w:val="0"/>
                <w:sz w:val="22"/>
                <w:szCs w:val="22"/>
              </w:rPr>
            </m:ctrlPr>
          </m:fPr>
          <m:num>
            <m:r>
              <m:rPr>
                <m:nor/>
                <m:sty m:val="p"/>
              </m:rPr>
              <w:rPr>
                <w:rFonts w:hAnsi="宋体"/>
                <w:bCs/>
                <w:color w:val="000000"/>
                <w:kern w:val="0"/>
                <w:sz w:val="22"/>
                <w:szCs w:val="22"/>
              </w:rPr>
              <m:t>1</m:t>
            </m:r>
            <m:ctrlPr>
              <w:rPr>
                <w:rFonts w:ascii="Cambria Math" w:hAnsi="Cambria Math"/>
                <w:bCs/>
                <w:color w:val="000000"/>
                <w:kern w:val="0"/>
                <w:sz w:val="22"/>
                <w:szCs w:val="22"/>
              </w:rPr>
            </m:ctrlPr>
          </m:num>
          <m:den>
            <m:r>
              <m:rPr>
                <m:nor/>
                <m:sty m:val="p"/>
              </m:rPr>
              <w:rPr>
                <w:rFonts w:hAnsi="宋体"/>
                <w:bCs/>
                <w:color w:val="000000"/>
                <w:kern w:val="0"/>
                <w:sz w:val="22"/>
                <w:szCs w:val="22"/>
              </w:rPr>
              <m:t>3</m:t>
            </m:r>
            <m:ctrlPr>
              <w:rPr>
                <w:rFonts w:ascii="Cambria Math" w:hAnsi="Cambria Math"/>
                <w:bCs/>
                <w:color w:val="000000"/>
                <w:kern w:val="0"/>
                <w:sz w:val="22"/>
                <w:szCs w:val="22"/>
              </w:rPr>
            </m:ctrlPr>
          </m:den>
        </m:f>
      </m:oMath>
      <w:r>
        <w:rPr>
          <w:rFonts w:hint="eastAsia" w:hAnsi="宋体"/>
          <w:bCs/>
          <w:color w:val="000000"/>
          <w:kern w:val="0"/>
          <w:sz w:val="22"/>
          <w:szCs w:val="22"/>
        </w:rPr>
        <w:t>∠</w:t>
      </w:r>
      <w:r>
        <w:rPr>
          <w:rFonts w:hAnsi="宋体"/>
          <w:bCs/>
          <w:i/>
          <w:color w:val="000000"/>
          <w:kern w:val="0"/>
          <w:sz w:val="22"/>
          <w:szCs w:val="22"/>
        </w:rPr>
        <w:t>BOC</w:t>
      </w:r>
      <w:r>
        <w:rPr>
          <w:rFonts w:hAnsi="宋体"/>
          <w:bCs/>
          <w:color w:val="000000"/>
          <w:kern w:val="0"/>
          <w:sz w:val="22"/>
          <w:szCs w:val="22"/>
        </w:rPr>
        <w:t>,则</w:t>
      </w:r>
      <w:r>
        <w:rPr>
          <w:rFonts w:hint="eastAsia" w:hAnsi="宋体"/>
          <w:bCs/>
          <w:color w:val="000000"/>
          <w:kern w:val="0"/>
          <w:sz w:val="22"/>
          <w:szCs w:val="22"/>
        </w:rPr>
        <w:t>∠</w:t>
      </w:r>
      <w:r>
        <w:rPr>
          <w:rFonts w:hAnsi="宋体"/>
          <w:bCs/>
          <w:i/>
          <w:color w:val="000000"/>
          <w:kern w:val="0"/>
          <w:sz w:val="22"/>
          <w:szCs w:val="22"/>
        </w:rPr>
        <w:t>BOC</w:t>
      </w:r>
      <w:r>
        <w:rPr>
          <w:rFonts w:hAnsi="宋体"/>
          <w:bCs/>
          <w:color w:val="000000"/>
          <w:kern w:val="0"/>
          <w:sz w:val="22"/>
          <w:szCs w:val="22"/>
        </w:rPr>
        <w:t>＝</w:t>
      </w:r>
      <w:r>
        <w:rPr>
          <w:rFonts w:hAnsi="宋体"/>
          <w:bCs/>
          <w:i/>
          <w:color w:val="000000"/>
          <w:kern w:val="0"/>
          <w:sz w:val="22"/>
          <w:szCs w:val="22"/>
          <w:u w:val="single"/>
        </w:rPr>
        <w:t>　</w:t>
      </w:r>
      <w:r>
        <w:rPr>
          <w:rFonts w:hint="eastAsia" w:hAnsi="宋体"/>
          <w:bCs/>
          <w:i/>
          <w:color w:val="000000"/>
          <w:kern w:val="0"/>
          <w:sz w:val="22"/>
          <w:szCs w:val="22"/>
          <w:u w:val="single"/>
        </w:rPr>
        <w:t xml:space="preserve"> </w:t>
      </w:r>
      <w:r>
        <w:rPr>
          <w:rFonts w:hAnsi="宋体"/>
          <w:bCs/>
          <w:i/>
          <w:color w:val="000000"/>
          <w:kern w:val="0"/>
          <w:sz w:val="22"/>
          <w:szCs w:val="22"/>
          <w:u w:val="single"/>
        </w:rPr>
        <w:t xml:space="preserve">          　</w:t>
      </w:r>
      <w:r>
        <w:rPr>
          <w:rFonts w:hAnsi="宋体"/>
          <w:bCs/>
          <w:color w:val="000000"/>
          <w:kern w:val="0"/>
          <w:sz w:val="22"/>
          <w:szCs w:val="22"/>
        </w:rPr>
        <w:t>; </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Ansi="宋体"/>
          <w:bCs/>
          <w:color w:val="FF0000"/>
          <w:kern w:val="0"/>
          <w:sz w:val="22"/>
          <w:szCs w:val="22"/>
        </w:rPr>
        <w:t>【答案】30</w:t>
      </w:r>
      <w:r>
        <w:rPr>
          <w:rFonts w:hint="eastAsia" w:hAnsi="宋体"/>
          <w:bCs/>
          <w:color w:val="FF0000"/>
          <w:kern w:val="0"/>
          <w:sz w:val="22"/>
          <w:szCs w:val="22"/>
        </w:rPr>
        <w:t>°或</w:t>
      </w:r>
      <w:r>
        <w:rPr>
          <w:rFonts w:hAnsi="宋体"/>
          <w:bCs/>
          <w:color w:val="FF0000"/>
          <w:kern w:val="0"/>
          <w:sz w:val="22"/>
          <w:szCs w:val="22"/>
        </w:rPr>
        <w:t>60</w:t>
      </w:r>
      <w:r>
        <w:rPr>
          <w:rFonts w:hint="eastAsia" w:hAnsi="宋体"/>
          <w:bCs/>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000000"/>
          <w:kern w:val="0"/>
          <w:sz w:val="22"/>
          <w:szCs w:val="22"/>
        </w:rPr>
      </w:pPr>
      <w:r>
        <w:rPr>
          <w:rFonts w:hAnsi="宋体"/>
          <w:bCs/>
          <w:color w:val="000000"/>
          <w:kern w:val="0"/>
          <w:sz w:val="22"/>
          <w:szCs w:val="22"/>
        </w:rPr>
        <w:t>(2)</w:t>
      </w:r>
      <w:r>
        <w:rPr>
          <w:rFonts w:hint="eastAsia" w:hAnsi="宋体"/>
          <w:bCs/>
          <w:color w:val="000000"/>
          <w:kern w:val="0"/>
          <w:sz w:val="22"/>
          <w:szCs w:val="22"/>
        </w:rPr>
        <w:t>如图</w:t>
      </w:r>
      <w:r>
        <w:rPr>
          <w:rFonts w:hAnsi="宋体"/>
          <w:bCs/>
          <w:color w:val="000000"/>
          <w:kern w:val="0"/>
          <w:sz w:val="22"/>
          <w:szCs w:val="22"/>
        </w:rPr>
        <w:t>2,∠</w:t>
      </w:r>
      <w:r>
        <w:rPr>
          <w:rFonts w:hAnsi="宋体"/>
          <w:bCs/>
          <w:i/>
          <w:iCs/>
          <w:color w:val="000000"/>
          <w:kern w:val="0"/>
          <w:sz w:val="22"/>
          <w:szCs w:val="22"/>
        </w:rPr>
        <w:t>AOC</w:t>
      </w:r>
      <w:r>
        <w:rPr>
          <w:rFonts w:hint="eastAsia" w:hAnsi="宋体"/>
          <w:bCs/>
          <w:color w:val="000000"/>
          <w:kern w:val="0"/>
          <w:sz w:val="22"/>
          <w:szCs w:val="22"/>
        </w:rPr>
        <w:t>＝</w:t>
      </w:r>
      <w:r>
        <w:rPr>
          <w:rFonts w:hAnsi="宋体"/>
          <w:bCs/>
          <w:color w:val="000000"/>
          <w:kern w:val="0"/>
          <w:sz w:val="22"/>
          <w:szCs w:val="22"/>
        </w:rPr>
        <w:t>30</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OM</w:t>
      </w:r>
      <w:r>
        <w:rPr>
          <w:rFonts w:hint="eastAsia" w:hAnsi="宋体"/>
          <w:bCs/>
          <w:color w:val="000000"/>
          <w:kern w:val="0"/>
          <w:sz w:val="22"/>
          <w:szCs w:val="22"/>
        </w:rPr>
        <w:t>为</w:t>
      </w:r>
      <w:r>
        <w:rPr>
          <w:rFonts w:hAnsi="宋体"/>
          <w:bCs/>
          <w:color w:val="000000"/>
          <w:kern w:val="0"/>
          <w:sz w:val="22"/>
          <w:szCs w:val="22"/>
        </w:rPr>
        <w:t>∠</w:t>
      </w:r>
      <w:r>
        <w:rPr>
          <w:rFonts w:hAnsi="宋体"/>
          <w:bCs/>
          <w:i/>
          <w:iCs/>
          <w:color w:val="000000"/>
          <w:kern w:val="0"/>
          <w:sz w:val="22"/>
          <w:szCs w:val="22"/>
        </w:rPr>
        <w:t>AOB</w:t>
      </w:r>
      <w:r>
        <w:rPr>
          <w:rFonts w:hint="eastAsia" w:hAnsi="宋体"/>
          <w:bCs/>
          <w:color w:val="000000"/>
          <w:kern w:val="0"/>
          <w:sz w:val="22"/>
          <w:szCs w:val="22"/>
        </w:rPr>
        <w:t>内部的一条射线</w:t>
      </w:r>
      <w:r>
        <w:rPr>
          <w:rFonts w:hAnsi="宋体"/>
          <w:bCs/>
          <w:color w:val="000000"/>
          <w:kern w:val="0"/>
          <w:sz w:val="22"/>
          <w:szCs w:val="22"/>
        </w:rPr>
        <w:t>,</w:t>
      </w:r>
      <w:r>
        <w:rPr>
          <w:rFonts w:hAnsi="宋体"/>
          <w:bCs/>
          <w:i/>
          <w:iCs/>
          <w:color w:val="000000"/>
          <w:kern w:val="0"/>
          <w:sz w:val="22"/>
          <w:szCs w:val="22"/>
        </w:rPr>
        <w:t>ON</w:t>
      </w:r>
      <w:r>
        <w:rPr>
          <w:rFonts w:hint="eastAsia" w:hAnsi="宋体"/>
          <w:bCs/>
          <w:color w:val="000000"/>
          <w:kern w:val="0"/>
          <w:sz w:val="22"/>
          <w:szCs w:val="22"/>
        </w:rPr>
        <w:t>是</w:t>
      </w:r>
      <w:r>
        <w:rPr>
          <w:rFonts w:hAnsi="宋体"/>
          <w:bCs/>
          <w:color w:val="000000"/>
          <w:kern w:val="0"/>
          <w:sz w:val="22"/>
          <w:szCs w:val="22"/>
        </w:rPr>
        <w:t>∠</w:t>
      </w:r>
      <w:r>
        <w:rPr>
          <w:rFonts w:hAnsi="宋体"/>
          <w:bCs/>
          <w:i/>
          <w:iCs/>
          <w:color w:val="000000"/>
          <w:kern w:val="0"/>
          <w:sz w:val="22"/>
          <w:szCs w:val="22"/>
        </w:rPr>
        <w:t>MOC</w:t>
      </w:r>
      <w:r>
        <w:rPr>
          <w:rFonts w:hint="eastAsia" w:hAnsi="宋体"/>
          <w:bCs/>
          <w:color w:val="000000"/>
          <w:kern w:val="0"/>
          <w:sz w:val="22"/>
          <w:szCs w:val="22"/>
        </w:rPr>
        <w:t>内部的一条射线</w:t>
      </w:r>
      <w:r>
        <w:rPr>
          <w:rFonts w:hAnsi="宋体"/>
          <w:bCs/>
          <w:color w:val="000000"/>
          <w:kern w:val="0"/>
          <w:sz w:val="22"/>
          <w:szCs w:val="22"/>
        </w:rPr>
        <w:t>,</w:t>
      </w:r>
      <w:r>
        <w:rPr>
          <w:rFonts w:hint="eastAsia" w:hAnsi="宋体"/>
          <w:bCs/>
          <w:color w:val="000000"/>
          <w:kern w:val="0"/>
          <w:sz w:val="22"/>
          <w:szCs w:val="22"/>
        </w:rPr>
        <w:t>且</w:t>
      </w:r>
      <w:r>
        <w:rPr>
          <w:rFonts w:hAnsi="宋体"/>
          <w:bCs/>
          <w:color w:val="000000"/>
          <w:kern w:val="0"/>
          <w:sz w:val="22"/>
          <w:szCs w:val="22"/>
        </w:rPr>
        <w:t>3∠</w:t>
      </w:r>
      <w:r>
        <w:rPr>
          <w:rFonts w:hAnsi="宋体"/>
          <w:bCs/>
          <w:i/>
          <w:iCs/>
          <w:color w:val="000000"/>
          <w:kern w:val="0"/>
          <w:sz w:val="22"/>
          <w:szCs w:val="22"/>
        </w:rPr>
        <w:t>CON</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NOM.</w:t>
      </w:r>
      <w:r>
        <w:rPr>
          <w:rFonts w:hint="eastAsia" w:hAnsi="宋体"/>
          <w:bCs/>
          <w:color w:val="000000"/>
          <w:kern w:val="0"/>
          <w:sz w:val="22"/>
          <w:szCs w:val="22"/>
        </w:rPr>
        <w:t>求</w:t>
      </w:r>
      <w:r>
        <w:rPr>
          <w:rFonts w:hAnsi="宋体"/>
          <w:bCs/>
          <w:color w:val="000000"/>
          <w:kern w:val="0"/>
          <w:sz w:val="22"/>
          <w:szCs w:val="22"/>
        </w:rPr>
        <w:t>4∠</w:t>
      </w:r>
      <w:r>
        <w:rPr>
          <w:rFonts w:hAnsi="宋体"/>
          <w:bCs/>
          <w:i/>
          <w:iCs/>
          <w:color w:val="000000"/>
          <w:kern w:val="0"/>
          <w:sz w:val="22"/>
          <w:szCs w:val="22"/>
        </w:rPr>
        <w:t>AON</w:t>
      </w:r>
      <w:r>
        <w:rPr>
          <w:rFonts w:hint="eastAsia" w:hAnsi="宋体"/>
          <w:bCs/>
          <w:color w:val="000000"/>
          <w:kern w:val="0"/>
          <w:sz w:val="22"/>
          <w:szCs w:val="22"/>
        </w:rPr>
        <w:t>＋</w:t>
      </w:r>
      <w:r>
        <w:rPr>
          <w:rFonts w:hAnsi="宋体"/>
          <w:bCs/>
          <w:color w:val="000000"/>
          <w:kern w:val="0"/>
          <w:sz w:val="22"/>
          <w:szCs w:val="22"/>
        </w:rPr>
        <w:t>∠</w:t>
      </w:r>
      <w:r>
        <w:rPr>
          <w:rFonts w:hAnsi="宋体"/>
          <w:bCs/>
          <w:i/>
          <w:iCs/>
          <w:color w:val="000000"/>
          <w:kern w:val="0"/>
          <w:sz w:val="22"/>
          <w:szCs w:val="22"/>
        </w:rPr>
        <w:t>COM.</w:t>
      </w:r>
    </w:p>
    <w:p>
      <w:pPr>
        <w:widowControl/>
        <w:tabs>
          <w:tab w:val="left" w:pos="1621"/>
          <w:tab w:val="left" w:pos="2914"/>
          <w:tab w:val="left" w:pos="3997"/>
          <w:tab w:val="left" w:pos="5074"/>
        </w:tabs>
        <w:spacing w:line="312" w:lineRule="auto"/>
        <w:jc w:val="left"/>
        <w:rPr>
          <w:rFonts w:hAnsi="宋体"/>
          <w:bCs/>
          <w:color w:val="000000"/>
          <w:kern w:val="0"/>
          <w:sz w:val="22"/>
          <w:szCs w:val="22"/>
        </w:rPr>
      </w:pPr>
      <w:r>
        <w:drawing>
          <wp:inline distT="0" distB="0" distL="0" distR="0">
            <wp:extent cx="2680335" cy="962660"/>
            <wp:effectExtent l="0" t="0" r="5715" b="8890"/>
            <wp:docPr id="47" name="image614.jpeg"/>
            <wp:cNvGraphicFramePr/>
            <a:graphic xmlns:a="http://schemas.openxmlformats.org/drawingml/2006/main">
              <a:graphicData uri="http://schemas.openxmlformats.org/drawingml/2006/picture">
                <pic:pic xmlns:pic="http://schemas.openxmlformats.org/drawingml/2006/picture">
                  <pic:nvPicPr>
                    <pic:cNvPr id="47" name="image614.jpeg"/>
                    <pic:cNvPicPr/>
                  </pic:nvPicPr>
                  <pic:blipFill>
                    <a:blip r:embed="rId34"/>
                    <a:stretch>
                      <a:fillRect/>
                    </a:stretch>
                  </pic:blipFill>
                  <pic:spPr>
                    <a:xfrm>
                      <a:off x="0" y="0"/>
                      <a:ext cx="2694417" cy="967761"/>
                    </a:xfrm>
                    <a:prstGeom prst="rect">
                      <a:avLst/>
                    </a:prstGeom>
                  </pic:spPr>
                </pic:pic>
              </a:graphicData>
            </a:graphic>
          </wp:inline>
        </w:drawing>
      </w:r>
    </w:p>
    <w:p>
      <w:pPr>
        <w:widowControl/>
        <w:tabs>
          <w:tab w:val="left" w:pos="1621"/>
          <w:tab w:val="left" w:pos="2914"/>
          <w:tab w:val="left" w:pos="3997"/>
          <w:tab w:val="left" w:pos="5074"/>
        </w:tabs>
        <w:spacing w:line="312" w:lineRule="auto"/>
        <w:ind w:firstLine="660" w:firstLineChars="300"/>
        <w:jc w:val="left"/>
        <w:rPr>
          <w:rFonts w:hAnsi="宋体"/>
          <w:bCs/>
          <w:color w:val="000000"/>
          <w:kern w:val="0"/>
          <w:sz w:val="22"/>
          <w:szCs w:val="22"/>
        </w:rPr>
      </w:pPr>
      <w:r>
        <w:rPr>
          <w:rFonts w:hAnsi="宋体"/>
          <w:bCs/>
          <w:color w:val="000000"/>
          <w:kern w:val="0"/>
          <w:sz w:val="22"/>
          <w:szCs w:val="22"/>
        </w:rPr>
        <w:t>图</w:t>
      </w:r>
      <w:r>
        <w:rPr>
          <w:rFonts w:hint="eastAsia" w:hAnsi="宋体"/>
          <w:bCs/>
          <w:color w:val="000000"/>
          <w:kern w:val="0"/>
          <w:sz w:val="22"/>
          <w:szCs w:val="22"/>
        </w:rPr>
        <w:t>1</w:t>
      </w:r>
      <w:r>
        <w:rPr>
          <w:rFonts w:hAnsi="宋体"/>
          <w:bCs/>
          <w:color w:val="000000"/>
          <w:kern w:val="0"/>
          <w:sz w:val="22"/>
          <w:szCs w:val="22"/>
        </w:rPr>
        <w:t xml:space="preserve">                      图</w:t>
      </w:r>
      <w:r>
        <w:rPr>
          <w:rFonts w:hint="eastAsia" w:hAnsi="宋体"/>
          <w:bCs/>
          <w:color w:val="000000"/>
          <w:kern w:val="0"/>
          <w:sz w:val="22"/>
          <w:szCs w:val="22"/>
        </w:rPr>
        <w:t>2</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int="eastAsia" w:hAnsi="宋体"/>
          <w:bCs/>
          <w:color w:val="FF0000"/>
          <w:kern w:val="0"/>
          <w:sz w:val="22"/>
          <w:szCs w:val="22"/>
        </w:rPr>
        <w:t>解</w:t>
      </w:r>
      <w:r>
        <w:rPr>
          <w:rFonts w:hAnsi="宋体"/>
          <w:bCs/>
          <w:color w:val="FF0000"/>
          <w:kern w:val="0"/>
          <w:sz w:val="22"/>
          <w:szCs w:val="22"/>
        </w:rPr>
        <w:t>:(2)</w:t>
      </w:r>
      <w:r>
        <w:rPr>
          <w:rFonts w:hint="eastAsia" w:hAnsi="宋体"/>
          <w:bCs/>
          <w:color w:val="FF0000"/>
          <w:kern w:val="0"/>
          <w:sz w:val="22"/>
          <w:szCs w:val="22"/>
        </w:rPr>
        <w:t>设</w:t>
      </w:r>
      <w:r>
        <w:rPr>
          <w:rFonts w:hAnsi="宋体"/>
          <w:bCs/>
          <w:color w:val="FF0000"/>
          <w:kern w:val="0"/>
          <w:sz w:val="22"/>
          <w:szCs w:val="22"/>
        </w:rPr>
        <w:t>∠</w:t>
      </w:r>
      <w:r>
        <w:rPr>
          <w:rFonts w:hAnsi="宋体"/>
          <w:bCs/>
          <w:i/>
          <w:iCs/>
          <w:color w:val="FF0000"/>
          <w:kern w:val="0"/>
          <w:sz w:val="22"/>
          <w:szCs w:val="22"/>
        </w:rPr>
        <w:t>CON</w:t>
      </w:r>
      <w:r>
        <w:rPr>
          <w:rFonts w:hint="eastAsia" w:hAnsi="宋体"/>
          <w:bCs/>
          <w:color w:val="FF0000"/>
          <w:kern w:val="0"/>
          <w:sz w:val="22"/>
          <w:szCs w:val="22"/>
        </w:rPr>
        <w:t>＝</w:t>
      </w:r>
      <w:r>
        <w:rPr>
          <w:rFonts w:hAnsi="宋体"/>
          <w:bCs/>
          <w:i/>
          <w:iCs/>
          <w:color w:val="FF0000"/>
          <w:kern w:val="0"/>
          <w:sz w:val="22"/>
          <w:szCs w:val="22"/>
        </w:rPr>
        <w:t>α</w:t>
      </w:r>
      <w:r>
        <w:rPr>
          <w:rFonts w:hAnsi="宋体"/>
          <w:bCs/>
          <w:color w:val="FF0000"/>
          <w:kern w:val="0"/>
          <w:sz w:val="22"/>
          <w:szCs w:val="22"/>
        </w:rPr>
        <w:t>,</w:t>
      </w:r>
      <w:r>
        <w:rPr>
          <w:rFonts w:hint="eastAsia" w:hAnsi="宋体"/>
          <w:bCs/>
          <w:color w:val="FF0000"/>
          <w:kern w:val="0"/>
          <w:sz w:val="22"/>
          <w:szCs w:val="22"/>
        </w:rPr>
        <w:t>则</w:t>
      </w:r>
      <w:r>
        <w:rPr>
          <w:rFonts w:hAnsi="宋体"/>
          <w:bCs/>
          <w:color w:val="FF0000"/>
          <w:kern w:val="0"/>
          <w:sz w:val="22"/>
          <w:szCs w:val="22"/>
        </w:rPr>
        <w:t>∠</w:t>
      </w:r>
      <w:r>
        <w:rPr>
          <w:rFonts w:hAnsi="宋体"/>
          <w:bCs/>
          <w:i/>
          <w:iCs/>
          <w:color w:val="FF0000"/>
          <w:kern w:val="0"/>
          <w:sz w:val="22"/>
          <w:szCs w:val="22"/>
        </w:rPr>
        <w:t>NOM</w:t>
      </w:r>
      <w:r>
        <w:rPr>
          <w:rFonts w:hint="eastAsia" w:hAnsi="宋体"/>
          <w:bCs/>
          <w:color w:val="FF0000"/>
          <w:kern w:val="0"/>
          <w:sz w:val="22"/>
          <w:szCs w:val="22"/>
        </w:rPr>
        <w:t>＝</w:t>
      </w:r>
      <w:r>
        <w:rPr>
          <w:rFonts w:hAnsi="宋体"/>
          <w:bCs/>
          <w:color w:val="FF0000"/>
          <w:kern w:val="0"/>
          <w:sz w:val="22"/>
          <w:szCs w:val="22"/>
        </w:rPr>
        <w:t>3∠</w:t>
      </w:r>
      <w:r>
        <w:rPr>
          <w:rFonts w:hAnsi="宋体"/>
          <w:bCs/>
          <w:i/>
          <w:iCs/>
          <w:color w:val="FF0000"/>
          <w:kern w:val="0"/>
          <w:sz w:val="22"/>
          <w:szCs w:val="22"/>
        </w:rPr>
        <w:t>CON</w:t>
      </w:r>
      <w:r>
        <w:rPr>
          <w:rFonts w:hint="eastAsia" w:hAnsi="宋体"/>
          <w:bCs/>
          <w:color w:val="FF0000"/>
          <w:kern w:val="0"/>
          <w:sz w:val="22"/>
          <w:szCs w:val="22"/>
        </w:rPr>
        <w:t>＝</w:t>
      </w:r>
      <w:r>
        <w:rPr>
          <w:rFonts w:hAnsi="宋体"/>
          <w:bCs/>
          <w:color w:val="FF0000"/>
          <w:kern w:val="0"/>
          <w:sz w:val="22"/>
          <w:szCs w:val="22"/>
        </w:rPr>
        <w:t>3</w:t>
      </w:r>
      <w:r>
        <w:rPr>
          <w:rFonts w:hAnsi="宋体"/>
          <w:bCs/>
          <w:i/>
          <w:iCs/>
          <w:color w:val="FF0000"/>
          <w:kern w:val="0"/>
          <w:sz w:val="22"/>
          <w:szCs w:val="22"/>
        </w:rPr>
        <w:t>α.</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int="eastAsia" w:hAnsi="宋体"/>
          <w:bCs/>
          <w:color w:val="FF0000"/>
          <w:kern w:val="0"/>
          <w:sz w:val="22"/>
          <w:szCs w:val="22"/>
        </w:rPr>
        <w:t>所以</w:t>
      </w:r>
      <w:r>
        <w:rPr>
          <w:rFonts w:hAnsi="宋体"/>
          <w:bCs/>
          <w:color w:val="FF0000"/>
          <w:kern w:val="0"/>
          <w:sz w:val="22"/>
          <w:szCs w:val="22"/>
        </w:rPr>
        <w:t>∠</w:t>
      </w:r>
      <w:r>
        <w:rPr>
          <w:rFonts w:hAnsi="宋体"/>
          <w:bCs/>
          <w:i/>
          <w:iCs/>
          <w:color w:val="FF0000"/>
          <w:kern w:val="0"/>
          <w:sz w:val="22"/>
          <w:szCs w:val="22"/>
        </w:rPr>
        <w:t>COM</w:t>
      </w:r>
      <w:r>
        <w:rPr>
          <w:rFonts w:hint="eastAsia" w:hAnsi="宋体"/>
          <w:bCs/>
          <w:color w:val="FF0000"/>
          <w:kern w:val="0"/>
          <w:sz w:val="22"/>
          <w:szCs w:val="22"/>
        </w:rPr>
        <w:t>＝</w:t>
      </w:r>
      <w:r>
        <w:rPr>
          <w:rFonts w:hAnsi="宋体"/>
          <w:bCs/>
          <w:color w:val="FF0000"/>
          <w:kern w:val="0"/>
          <w:sz w:val="22"/>
          <w:szCs w:val="22"/>
        </w:rPr>
        <w:t>4</w:t>
      </w:r>
      <w:r>
        <w:rPr>
          <w:rFonts w:hAnsi="宋体"/>
          <w:bCs/>
          <w:i/>
          <w:iCs/>
          <w:color w:val="FF0000"/>
          <w:kern w:val="0"/>
          <w:sz w:val="22"/>
          <w:szCs w:val="22"/>
        </w:rPr>
        <w:t>α.</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int="eastAsia" w:hAnsi="宋体"/>
          <w:bCs/>
          <w:color w:val="FF0000"/>
          <w:kern w:val="0"/>
          <w:sz w:val="22"/>
          <w:szCs w:val="22"/>
        </w:rPr>
        <w:t>因为</w:t>
      </w:r>
      <w:r>
        <w:rPr>
          <w:rFonts w:hAnsi="宋体"/>
          <w:bCs/>
          <w:color w:val="FF0000"/>
          <w:kern w:val="0"/>
          <w:sz w:val="22"/>
          <w:szCs w:val="22"/>
        </w:rPr>
        <w:t>∠</w:t>
      </w:r>
      <w:r>
        <w:rPr>
          <w:rFonts w:hAnsi="宋体"/>
          <w:bCs/>
          <w:i/>
          <w:iCs/>
          <w:color w:val="FF0000"/>
          <w:kern w:val="0"/>
          <w:sz w:val="22"/>
          <w:szCs w:val="22"/>
        </w:rPr>
        <w:t>AOC</w:t>
      </w:r>
      <w:r>
        <w:rPr>
          <w:rFonts w:hint="eastAsia" w:hAnsi="宋体"/>
          <w:bCs/>
          <w:color w:val="FF0000"/>
          <w:kern w:val="0"/>
          <w:sz w:val="22"/>
          <w:szCs w:val="22"/>
        </w:rPr>
        <w:t>＝</w:t>
      </w:r>
      <w:r>
        <w:rPr>
          <w:rFonts w:hAnsi="宋体"/>
          <w:bCs/>
          <w:color w:val="FF0000"/>
          <w:kern w:val="0"/>
          <w:sz w:val="22"/>
          <w:szCs w:val="22"/>
        </w:rPr>
        <w:t>30</w:t>
      </w:r>
      <w:r>
        <w:rPr>
          <w:rFonts w:hint="eastAsia" w:hAnsi="宋体"/>
          <w:bCs/>
          <w:color w:val="FF0000"/>
          <w:kern w:val="0"/>
          <w:sz w:val="22"/>
          <w:szCs w:val="22"/>
        </w:rPr>
        <w:t>°</w:t>
      </w:r>
      <w:r>
        <w:rPr>
          <w:rFonts w:hAnsi="宋体"/>
          <w:bCs/>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int="eastAsia" w:hAnsi="宋体"/>
          <w:bCs/>
          <w:color w:val="FF0000"/>
          <w:kern w:val="0"/>
          <w:sz w:val="22"/>
          <w:szCs w:val="22"/>
        </w:rPr>
        <w:t>所以</w:t>
      </w:r>
      <w:r>
        <w:rPr>
          <w:rFonts w:hAnsi="宋体"/>
          <w:bCs/>
          <w:color w:val="FF0000"/>
          <w:kern w:val="0"/>
          <w:sz w:val="22"/>
          <w:szCs w:val="22"/>
        </w:rPr>
        <w:t>∠</w:t>
      </w:r>
      <w:r>
        <w:rPr>
          <w:rFonts w:hAnsi="宋体"/>
          <w:bCs/>
          <w:i/>
          <w:iCs/>
          <w:color w:val="FF0000"/>
          <w:kern w:val="0"/>
          <w:sz w:val="22"/>
          <w:szCs w:val="22"/>
        </w:rPr>
        <w:t>AON</w:t>
      </w:r>
      <w:r>
        <w:rPr>
          <w:rFonts w:hint="eastAsia" w:hAnsi="宋体"/>
          <w:bCs/>
          <w:color w:val="FF0000"/>
          <w:kern w:val="0"/>
          <w:sz w:val="22"/>
          <w:szCs w:val="22"/>
        </w:rPr>
        <w:t>＝</w:t>
      </w:r>
      <w:r>
        <w:rPr>
          <w:rFonts w:hAnsi="宋体"/>
          <w:bCs/>
          <w:color w:val="FF0000"/>
          <w:kern w:val="0"/>
          <w:sz w:val="22"/>
          <w:szCs w:val="22"/>
        </w:rPr>
        <w:t>∠</w:t>
      </w:r>
      <w:r>
        <w:rPr>
          <w:rFonts w:hAnsi="宋体"/>
          <w:bCs/>
          <w:i/>
          <w:iCs/>
          <w:color w:val="FF0000"/>
          <w:kern w:val="0"/>
          <w:sz w:val="22"/>
          <w:szCs w:val="22"/>
        </w:rPr>
        <w:t>AOC</w:t>
      </w:r>
      <w:r>
        <w:rPr>
          <w:rFonts w:hint="eastAsia" w:hAnsi="宋体"/>
          <w:bCs/>
          <w:color w:val="FF0000"/>
          <w:kern w:val="0"/>
          <w:sz w:val="22"/>
          <w:szCs w:val="22"/>
        </w:rPr>
        <w:t>－</w:t>
      </w:r>
      <w:r>
        <w:rPr>
          <w:rFonts w:hAnsi="宋体"/>
          <w:bCs/>
          <w:color w:val="FF0000"/>
          <w:kern w:val="0"/>
          <w:sz w:val="22"/>
          <w:szCs w:val="22"/>
        </w:rPr>
        <w:t>∠</w:t>
      </w:r>
      <w:r>
        <w:rPr>
          <w:rFonts w:hAnsi="宋体"/>
          <w:bCs/>
          <w:i/>
          <w:iCs/>
          <w:color w:val="FF0000"/>
          <w:kern w:val="0"/>
          <w:sz w:val="22"/>
          <w:szCs w:val="22"/>
        </w:rPr>
        <w:t>CON</w:t>
      </w:r>
      <w:r>
        <w:rPr>
          <w:rFonts w:hint="eastAsia" w:hAnsi="宋体"/>
          <w:bCs/>
          <w:color w:val="FF0000"/>
          <w:kern w:val="0"/>
          <w:sz w:val="22"/>
          <w:szCs w:val="22"/>
        </w:rPr>
        <w:t>＝</w:t>
      </w:r>
      <w:r>
        <w:rPr>
          <w:rFonts w:hAnsi="宋体"/>
          <w:bCs/>
          <w:color w:val="FF0000"/>
          <w:kern w:val="0"/>
          <w:sz w:val="22"/>
          <w:szCs w:val="22"/>
        </w:rPr>
        <w:t>30</w:t>
      </w:r>
      <w:r>
        <w:rPr>
          <w:rFonts w:hint="eastAsia" w:hAnsi="宋体"/>
          <w:bCs/>
          <w:color w:val="FF0000"/>
          <w:kern w:val="0"/>
          <w:sz w:val="22"/>
          <w:szCs w:val="22"/>
        </w:rPr>
        <w:t>°－</w:t>
      </w:r>
      <w:r>
        <w:rPr>
          <w:rFonts w:hAnsi="宋体"/>
          <w:bCs/>
          <w:i/>
          <w:iCs/>
          <w:color w:val="FF0000"/>
          <w:kern w:val="0"/>
          <w:sz w:val="22"/>
          <w:szCs w:val="22"/>
        </w:rPr>
        <w:t>α</w:t>
      </w:r>
      <w:r>
        <w:rPr>
          <w:rFonts w:hAnsi="宋体"/>
          <w:bCs/>
          <w:color w:val="FF0000"/>
          <w:kern w:val="0"/>
          <w:sz w:val="22"/>
          <w:szCs w:val="22"/>
        </w:rPr>
        <w:t>,</w:t>
      </w:r>
    </w:p>
    <w:p>
      <w:pPr>
        <w:widowControl/>
        <w:tabs>
          <w:tab w:val="left" w:pos="1621"/>
          <w:tab w:val="left" w:pos="2914"/>
          <w:tab w:val="left" w:pos="3997"/>
          <w:tab w:val="left" w:pos="5074"/>
        </w:tabs>
        <w:spacing w:line="312" w:lineRule="auto"/>
        <w:jc w:val="left"/>
        <w:rPr>
          <w:rFonts w:hAnsi="宋体"/>
          <w:bCs/>
          <w:color w:val="FF0000"/>
          <w:kern w:val="0"/>
          <w:sz w:val="22"/>
          <w:szCs w:val="22"/>
        </w:rPr>
      </w:pPr>
      <w:r>
        <w:rPr>
          <w:rFonts w:hint="eastAsia" w:hAnsi="宋体"/>
          <w:bCs/>
          <w:color w:val="FF0000"/>
          <w:kern w:val="0"/>
          <w:sz w:val="22"/>
          <w:szCs w:val="22"/>
        </w:rPr>
        <w:t>所以</w:t>
      </w:r>
      <w:r>
        <w:rPr>
          <w:rFonts w:hAnsi="宋体"/>
          <w:bCs/>
          <w:color w:val="FF0000"/>
          <w:kern w:val="0"/>
          <w:sz w:val="22"/>
          <w:szCs w:val="22"/>
        </w:rPr>
        <w:t>4∠</w:t>
      </w:r>
      <w:r>
        <w:rPr>
          <w:rFonts w:hAnsi="宋体"/>
          <w:bCs/>
          <w:i/>
          <w:iCs/>
          <w:color w:val="FF0000"/>
          <w:kern w:val="0"/>
          <w:sz w:val="22"/>
          <w:szCs w:val="22"/>
        </w:rPr>
        <w:t>AON</w:t>
      </w:r>
      <w:r>
        <w:rPr>
          <w:rFonts w:hint="eastAsia" w:hAnsi="宋体"/>
          <w:bCs/>
          <w:color w:val="FF0000"/>
          <w:kern w:val="0"/>
          <w:sz w:val="22"/>
          <w:szCs w:val="22"/>
        </w:rPr>
        <w:t>＋</w:t>
      </w:r>
      <w:r>
        <w:rPr>
          <w:rFonts w:hAnsi="宋体"/>
          <w:bCs/>
          <w:color w:val="FF0000"/>
          <w:kern w:val="0"/>
          <w:sz w:val="22"/>
          <w:szCs w:val="22"/>
        </w:rPr>
        <w:t>∠</w:t>
      </w:r>
      <w:r>
        <w:rPr>
          <w:rFonts w:hAnsi="宋体"/>
          <w:bCs/>
          <w:i/>
          <w:iCs/>
          <w:color w:val="FF0000"/>
          <w:kern w:val="0"/>
          <w:sz w:val="22"/>
          <w:szCs w:val="22"/>
        </w:rPr>
        <w:t>COM</w:t>
      </w:r>
      <w:r>
        <w:rPr>
          <w:rFonts w:hint="eastAsia" w:hAnsi="宋体"/>
          <w:bCs/>
          <w:color w:val="FF0000"/>
          <w:kern w:val="0"/>
          <w:sz w:val="22"/>
          <w:szCs w:val="22"/>
        </w:rPr>
        <w:t>＝</w:t>
      </w:r>
      <w:r>
        <w:rPr>
          <w:rFonts w:hAnsi="宋体"/>
          <w:bCs/>
          <w:color w:val="FF0000"/>
          <w:kern w:val="0"/>
          <w:sz w:val="22"/>
          <w:szCs w:val="22"/>
        </w:rPr>
        <w:t>4(30</w:t>
      </w:r>
      <w:r>
        <w:rPr>
          <w:rFonts w:hint="eastAsia" w:hAnsi="宋体"/>
          <w:bCs/>
          <w:i/>
          <w:iCs/>
          <w:color w:val="FF0000"/>
          <w:kern w:val="0"/>
          <w:sz w:val="22"/>
          <w:szCs w:val="22"/>
        </w:rPr>
        <w:t>°</w:t>
      </w:r>
      <w:r>
        <w:rPr>
          <w:rFonts w:hint="eastAsia" w:hAnsi="宋体"/>
          <w:bCs/>
          <w:color w:val="FF0000"/>
          <w:kern w:val="0"/>
          <w:sz w:val="22"/>
          <w:szCs w:val="22"/>
        </w:rPr>
        <w:t>－</w:t>
      </w:r>
      <w:r>
        <w:rPr>
          <w:rFonts w:hAnsi="宋体"/>
          <w:bCs/>
          <w:i/>
          <w:iCs/>
          <w:color w:val="FF0000"/>
          <w:kern w:val="0"/>
          <w:sz w:val="22"/>
          <w:szCs w:val="22"/>
        </w:rPr>
        <w:t>α</w:t>
      </w:r>
      <w:r>
        <w:rPr>
          <w:rFonts w:hAnsi="宋体"/>
          <w:bCs/>
          <w:color w:val="FF0000"/>
          <w:kern w:val="0"/>
          <w:sz w:val="22"/>
          <w:szCs w:val="22"/>
        </w:rPr>
        <w:t>)</w:t>
      </w:r>
      <w:r>
        <w:rPr>
          <w:rFonts w:hint="eastAsia" w:hAnsi="宋体"/>
          <w:bCs/>
          <w:color w:val="FF0000"/>
          <w:kern w:val="0"/>
          <w:sz w:val="22"/>
          <w:szCs w:val="22"/>
        </w:rPr>
        <w:t>＋</w:t>
      </w:r>
      <w:r>
        <w:rPr>
          <w:rFonts w:hAnsi="宋体"/>
          <w:bCs/>
          <w:color w:val="FF0000"/>
          <w:kern w:val="0"/>
          <w:sz w:val="22"/>
          <w:szCs w:val="22"/>
        </w:rPr>
        <w:t>4</w:t>
      </w:r>
      <w:r>
        <w:rPr>
          <w:rFonts w:hAnsi="宋体"/>
          <w:bCs/>
          <w:i/>
          <w:iCs/>
          <w:color w:val="FF0000"/>
          <w:kern w:val="0"/>
          <w:sz w:val="22"/>
          <w:szCs w:val="22"/>
        </w:rPr>
        <w:t>α</w:t>
      </w:r>
      <w:r>
        <w:rPr>
          <w:rFonts w:hint="eastAsia" w:hAnsi="宋体"/>
          <w:bCs/>
          <w:color w:val="FF0000"/>
          <w:kern w:val="0"/>
          <w:sz w:val="22"/>
          <w:szCs w:val="22"/>
        </w:rPr>
        <w:t>＝</w:t>
      </w:r>
      <w:r>
        <w:rPr>
          <w:rFonts w:hAnsi="宋体"/>
          <w:bCs/>
          <w:color w:val="FF0000"/>
          <w:kern w:val="0"/>
          <w:sz w:val="22"/>
          <w:szCs w:val="22"/>
        </w:rPr>
        <w:t>120</w:t>
      </w:r>
      <w:r>
        <w:rPr>
          <w:rFonts w:hint="eastAsia" w:hAnsi="宋体"/>
          <w:bCs/>
          <w:color w:val="FF0000"/>
          <w:kern w:val="0"/>
          <w:sz w:val="22"/>
          <w:szCs w:val="22"/>
        </w:rPr>
        <w:t>°</w:t>
      </w:r>
      <w:r>
        <w:rPr>
          <w:rFonts w:hAnsi="宋体"/>
          <w:bCs/>
          <w:i/>
          <w:iCs/>
          <w:color w:val="FF0000"/>
          <w:kern w:val="0"/>
          <w:sz w:val="22"/>
          <w:szCs w:val="22"/>
        </w:rPr>
        <w:t>.</w:t>
      </w:r>
    </w:p>
    <w:p>
      <w:pPr>
        <w:ind w:firstLine="450" w:firstLineChars="250"/>
        <w:rPr>
          <w:rFonts w:ascii="宋体" w:hAnsi="宋体"/>
          <w:color w:val="808080"/>
          <w:sz w:val="18"/>
          <w:szCs w:val="18"/>
        </w:rPr>
        <w:sectPr>
          <w:footerReference r:id="rId4" w:type="default"/>
          <w:pgSz w:w="11907" w:h="16839"/>
          <w:pgMar w:top="1134" w:right="1372" w:bottom="851" w:left="1372" w:header="340" w:footer="283" w:gutter="0"/>
          <w:cols w:space="720" w:num="1"/>
          <w:docGrid w:type="lines" w:linePitch="312" w:charSpace="0"/>
        </w:sectPr>
      </w:pPr>
    </w:p>
    <w:p>
      <w:bookmarkStart w:id="2" w:name="_GoBack"/>
      <w:bookmarkEnd w:id="2"/>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NEU-BZ-S92">
    <w:altName w:val="Arial Unicode MS"/>
    <w:panose1 w:val="00000000000000000000"/>
    <w:charset w:val="86"/>
    <w:family w:val="roman"/>
    <w:pitch w:val="default"/>
    <w:sig w:usb0="00000000" w:usb1="00000000" w:usb2="05000016" w:usb3="00000000" w:csb0="003E0001" w:csb1="00000000"/>
  </w:font>
  <w:font w:name="方正书宋_GBK">
    <w:altName w:val="Arial Unicode MS"/>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NEU-BZ">
    <w:altName w:val="Arial Unicode MS"/>
    <w:panose1 w:val="00000000000000000000"/>
    <w:charset w:val="86"/>
    <w:family w:val="auto"/>
    <w:pitch w:val="default"/>
    <w:sig w:usb0="00000000" w:usb1="00000000" w:usb2="05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mn-cs">
    <w:altName w:val="Segoe Print"/>
    <w:panose1 w:val="00000000000000000000"/>
    <w:charset w:val="00"/>
    <w:family w:val="roman"/>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FFFFF81"/>
    <w:lvl w:ilvl="0" w:tentative="0">
      <w:start w:val="1"/>
      <w:numFmt w:val="bullet"/>
      <w:pStyle w:val="12"/>
      <w:lvlText w:val=""/>
      <w:lvlJc w:val="left"/>
      <w:pPr>
        <w:tabs>
          <w:tab w:val="left" w:pos="1440"/>
        </w:tabs>
        <w:ind w:left="1440" w:hanging="360"/>
      </w:pPr>
      <w:rPr>
        <w:rFonts w:hint="default" w:ascii="Symbol" w:hAnsi="Symbol"/>
      </w:rPr>
    </w:lvl>
  </w:abstractNum>
  <w:abstractNum w:abstractNumId="1">
    <w:nsid w:val="FFFFFF82"/>
    <w:multiLevelType w:val="singleLevel"/>
    <w:tmpl w:val="FFFFFF82"/>
    <w:lvl w:ilvl="0" w:tentative="0">
      <w:start w:val="1"/>
      <w:numFmt w:val="bullet"/>
      <w:pStyle w:val="6"/>
      <w:lvlText w:val=""/>
      <w:lvlJc w:val="left"/>
      <w:pPr>
        <w:tabs>
          <w:tab w:val="left" w:pos="1080"/>
        </w:tabs>
        <w:ind w:left="1080" w:hanging="360"/>
      </w:pPr>
      <w:rPr>
        <w:rFonts w:hint="default" w:ascii="Symbol" w:hAnsi="Symbol"/>
      </w:rPr>
    </w:lvl>
  </w:abstractNum>
  <w:abstractNum w:abstractNumId="2">
    <w:nsid w:val="FFFFFF83"/>
    <w:multiLevelType w:val="singleLevel"/>
    <w:tmpl w:val="FFFFFF83"/>
    <w:lvl w:ilvl="0" w:tentative="0">
      <w:start w:val="1"/>
      <w:numFmt w:val="bullet"/>
      <w:pStyle w:val="8"/>
      <w:lvlText w:val=""/>
      <w:lvlJc w:val="left"/>
      <w:pPr>
        <w:tabs>
          <w:tab w:val="left" w:pos="720"/>
        </w:tabs>
        <w:ind w:left="720" w:hanging="360"/>
      </w:pPr>
      <w:rPr>
        <w:rFonts w:hint="default" w:ascii="Symbol" w:hAnsi="Symbol"/>
      </w:rPr>
    </w:lvl>
  </w:abstractNum>
  <w:abstractNum w:abstractNumId="3">
    <w:nsid w:val="FFFFFF89"/>
    <w:multiLevelType w:val="singleLevel"/>
    <w:tmpl w:val="FFFFFF89"/>
    <w:lvl w:ilvl="0" w:tentative="0">
      <w:start w:val="1"/>
      <w:numFmt w:val="bullet"/>
      <w:pStyle w:val="10"/>
      <w:lvlText w:val=""/>
      <w:lvlJc w:val="left"/>
      <w:pPr>
        <w:tabs>
          <w:tab w:val="left" w:pos="360"/>
        </w:tabs>
        <w:ind w:left="360" w:hanging="360"/>
      </w:pPr>
      <w:rPr>
        <w:rFonts w:hint="default" w:ascii="Symbol" w:hAnsi="Symbol"/>
      </w:rPr>
    </w:lvl>
  </w:abstractNum>
  <w:abstractNum w:abstractNumId="4">
    <w:nsid w:val="54476B24"/>
    <w:multiLevelType w:val="multilevel"/>
    <w:tmpl w:val="54476B24"/>
    <w:lvl w:ilvl="0" w:tentative="0">
      <w:start w:val="1"/>
      <w:numFmt w:val="bullet"/>
      <w:pStyle w:val="55"/>
      <w:lvlText w:val=""/>
      <w:lvlJc w:val="left"/>
      <w:pPr>
        <w:tabs>
          <w:tab w:val="left" w:pos="360"/>
        </w:tabs>
        <w:ind w:left="720" w:hanging="360"/>
      </w:pPr>
      <w:rPr>
        <w:rFonts w:hint="default" w:ascii="Symbol" w:hAnsi="Symbol"/>
        <w:color w:val="auto"/>
      </w:rPr>
    </w:lvl>
    <w:lvl w:ilvl="1" w:tentative="0">
      <w:start w:val="1"/>
      <w:numFmt w:val="bullet"/>
      <w:pStyle w:val="56"/>
      <w:lvlText w:val="o"/>
      <w:lvlJc w:val="left"/>
      <w:pPr>
        <w:tabs>
          <w:tab w:val="left" w:pos="720"/>
        </w:tabs>
        <w:ind w:left="1080" w:hanging="360"/>
      </w:pPr>
      <w:rPr>
        <w:rFonts w:hint="default" w:ascii="Courier New" w:hAnsi="Courier New"/>
      </w:rPr>
    </w:lvl>
    <w:lvl w:ilvl="2" w:tentative="0">
      <w:start w:val="1"/>
      <w:numFmt w:val="bullet"/>
      <w:pStyle w:val="57"/>
      <w:lvlText w:val=""/>
      <w:lvlJc w:val="left"/>
      <w:pPr>
        <w:tabs>
          <w:tab w:val="left" w:pos="1080"/>
        </w:tabs>
        <w:ind w:left="1440" w:hanging="360"/>
      </w:pPr>
      <w:rPr>
        <w:rFonts w:hint="default" w:ascii="Wingdings" w:hAnsi="Wingdings"/>
      </w:rPr>
    </w:lvl>
    <w:lvl w:ilvl="3" w:tentative="0">
      <w:start w:val="1"/>
      <w:numFmt w:val="bullet"/>
      <w:pStyle w:val="58"/>
      <w:lvlText w:val=""/>
      <w:lvlJc w:val="left"/>
      <w:pPr>
        <w:tabs>
          <w:tab w:val="left" w:pos="1440"/>
        </w:tabs>
        <w:ind w:left="1800" w:hanging="360"/>
      </w:pPr>
      <w:rPr>
        <w:rFonts w:hint="default" w:ascii="Wingdings" w:hAnsi="Wingdings"/>
      </w:rPr>
    </w:lvl>
    <w:lvl w:ilvl="4" w:tentative="0">
      <w:start w:val="1"/>
      <w:numFmt w:val="bullet"/>
      <w:pStyle w:val="59"/>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8BD"/>
    <w:rsid w:val="0001690E"/>
    <w:rsid w:val="00016BE2"/>
    <w:rsid w:val="00033C2B"/>
    <w:rsid w:val="00043B86"/>
    <w:rsid w:val="00043CA9"/>
    <w:rsid w:val="00055816"/>
    <w:rsid w:val="00056471"/>
    <w:rsid w:val="00057CCC"/>
    <w:rsid w:val="00060C99"/>
    <w:rsid w:val="00065A3E"/>
    <w:rsid w:val="00066E49"/>
    <w:rsid w:val="00067D51"/>
    <w:rsid w:val="00071A23"/>
    <w:rsid w:val="00071CAB"/>
    <w:rsid w:val="000728B8"/>
    <w:rsid w:val="00074B8D"/>
    <w:rsid w:val="00076C66"/>
    <w:rsid w:val="00092864"/>
    <w:rsid w:val="000A2AC3"/>
    <w:rsid w:val="000A38C4"/>
    <w:rsid w:val="000A5119"/>
    <w:rsid w:val="000C01D6"/>
    <w:rsid w:val="000C2C99"/>
    <w:rsid w:val="000C77BD"/>
    <w:rsid w:val="000D08C0"/>
    <w:rsid w:val="000D2FB2"/>
    <w:rsid w:val="000D4C74"/>
    <w:rsid w:val="000E42ED"/>
    <w:rsid w:val="000E6E4B"/>
    <w:rsid w:val="000F15C4"/>
    <w:rsid w:val="000F4177"/>
    <w:rsid w:val="000F5D7E"/>
    <w:rsid w:val="000F6805"/>
    <w:rsid w:val="000F6968"/>
    <w:rsid w:val="001041F4"/>
    <w:rsid w:val="00106B80"/>
    <w:rsid w:val="00110AE9"/>
    <w:rsid w:val="00111A9E"/>
    <w:rsid w:val="00116D57"/>
    <w:rsid w:val="0012223C"/>
    <w:rsid w:val="001304A3"/>
    <w:rsid w:val="00147F2A"/>
    <w:rsid w:val="00151834"/>
    <w:rsid w:val="00154F53"/>
    <w:rsid w:val="001562B3"/>
    <w:rsid w:val="001568EA"/>
    <w:rsid w:val="001668BA"/>
    <w:rsid w:val="00172A27"/>
    <w:rsid w:val="00175F03"/>
    <w:rsid w:val="00184A39"/>
    <w:rsid w:val="0019321D"/>
    <w:rsid w:val="00193DCE"/>
    <w:rsid w:val="00194918"/>
    <w:rsid w:val="001A3A9C"/>
    <w:rsid w:val="001C03CA"/>
    <w:rsid w:val="001C2CC3"/>
    <w:rsid w:val="001C4F05"/>
    <w:rsid w:val="001D0E69"/>
    <w:rsid w:val="001D7E6C"/>
    <w:rsid w:val="001E27EB"/>
    <w:rsid w:val="001F4F38"/>
    <w:rsid w:val="001F57EE"/>
    <w:rsid w:val="00205B37"/>
    <w:rsid w:val="00213304"/>
    <w:rsid w:val="002137D0"/>
    <w:rsid w:val="002163C1"/>
    <w:rsid w:val="002200BA"/>
    <w:rsid w:val="00222E7F"/>
    <w:rsid w:val="00235FE1"/>
    <w:rsid w:val="00236D1A"/>
    <w:rsid w:val="00241CAD"/>
    <w:rsid w:val="002421C4"/>
    <w:rsid w:val="00243A7E"/>
    <w:rsid w:val="00243AAB"/>
    <w:rsid w:val="002536AD"/>
    <w:rsid w:val="0026377D"/>
    <w:rsid w:val="0026689B"/>
    <w:rsid w:val="002745B8"/>
    <w:rsid w:val="00275E08"/>
    <w:rsid w:val="002813BD"/>
    <w:rsid w:val="00282961"/>
    <w:rsid w:val="0028469A"/>
    <w:rsid w:val="00296294"/>
    <w:rsid w:val="00296C88"/>
    <w:rsid w:val="002A29CB"/>
    <w:rsid w:val="002A4C7F"/>
    <w:rsid w:val="002A64EA"/>
    <w:rsid w:val="002B0005"/>
    <w:rsid w:val="002B2736"/>
    <w:rsid w:val="002B49C5"/>
    <w:rsid w:val="002C1AB0"/>
    <w:rsid w:val="002C7ED7"/>
    <w:rsid w:val="002D7A35"/>
    <w:rsid w:val="002E06F6"/>
    <w:rsid w:val="002F436D"/>
    <w:rsid w:val="002F5EDD"/>
    <w:rsid w:val="0031086E"/>
    <w:rsid w:val="00316EAD"/>
    <w:rsid w:val="00320C2F"/>
    <w:rsid w:val="00333311"/>
    <w:rsid w:val="00341046"/>
    <w:rsid w:val="00350E0E"/>
    <w:rsid w:val="0035138A"/>
    <w:rsid w:val="00361289"/>
    <w:rsid w:val="003706DD"/>
    <w:rsid w:val="003707CD"/>
    <w:rsid w:val="00371A9C"/>
    <w:rsid w:val="0037584E"/>
    <w:rsid w:val="00386CED"/>
    <w:rsid w:val="003B0517"/>
    <w:rsid w:val="003B281D"/>
    <w:rsid w:val="003B51A0"/>
    <w:rsid w:val="003B6FD0"/>
    <w:rsid w:val="003C1BDA"/>
    <w:rsid w:val="003C4BE8"/>
    <w:rsid w:val="003E1320"/>
    <w:rsid w:val="003E267B"/>
    <w:rsid w:val="003E5FA5"/>
    <w:rsid w:val="003F0251"/>
    <w:rsid w:val="003F0629"/>
    <w:rsid w:val="003F2038"/>
    <w:rsid w:val="00404C30"/>
    <w:rsid w:val="004151FC"/>
    <w:rsid w:val="00420483"/>
    <w:rsid w:val="00423456"/>
    <w:rsid w:val="00434ABD"/>
    <w:rsid w:val="0044695E"/>
    <w:rsid w:val="00461315"/>
    <w:rsid w:val="004647EA"/>
    <w:rsid w:val="00465A31"/>
    <w:rsid w:val="004678B7"/>
    <w:rsid w:val="00481D5B"/>
    <w:rsid w:val="00490333"/>
    <w:rsid w:val="00492C91"/>
    <w:rsid w:val="004A454D"/>
    <w:rsid w:val="004B5886"/>
    <w:rsid w:val="004D1E73"/>
    <w:rsid w:val="004E11C6"/>
    <w:rsid w:val="004E7E14"/>
    <w:rsid w:val="004F1E24"/>
    <w:rsid w:val="004F3019"/>
    <w:rsid w:val="00500BE4"/>
    <w:rsid w:val="005018A0"/>
    <w:rsid w:val="00503267"/>
    <w:rsid w:val="00505618"/>
    <w:rsid w:val="00507D44"/>
    <w:rsid w:val="0051323C"/>
    <w:rsid w:val="00521890"/>
    <w:rsid w:val="005233B6"/>
    <w:rsid w:val="00530640"/>
    <w:rsid w:val="0053491B"/>
    <w:rsid w:val="00536B40"/>
    <w:rsid w:val="00536B8E"/>
    <w:rsid w:val="00540524"/>
    <w:rsid w:val="00544547"/>
    <w:rsid w:val="00547672"/>
    <w:rsid w:val="00556218"/>
    <w:rsid w:val="00560447"/>
    <w:rsid w:val="005707DB"/>
    <w:rsid w:val="00570D67"/>
    <w:rsid w:val="0057135D"/>
    <w:rsid w:val="00575801"/>
    <w:rsid w:val="005806F7"/>
    <w:rsid w:val="00581307"/>
    <w:rsid w:val="00584F55"/>
    <w:rsid w:val="00585F5C"/>
    <w:rsid w:val="00591DA7"/>
    <w:rsid w:val="0059346C"/>
    <w:rsid w:val="005A117C"/>
    <w:rsid w:val="005A4E8A"/>
    <w:rsid w:val="005C3C33"/>
    <w:rsid w:val="005C7E9B"/>
    <w:rsid w:val="005D34B4"/>
    <w:rsid w:val="005F318C"/>
    <w:rsid w:val="00602F8C"/>
    <w:rsid w:val="006077E7"/>
    <w:rsid w:val="00623045"/>
    <w:rsid w:val="006348C7"/>
    <w:rsid w:val="006430F5"/>
    <w:rsid w:val="00644A43"/>
    <w:rsid w:val="00675B60"/>
    <w:rsid w:val="00676077"/>
    <w:rsid w:val="006819B9"/>
    <w:rsid w:val="00692074"/>
    <w:rsid w:val="00692425"/>
    <w:rsid w:val="00694F8C"/>
    <w:rsid w:val="0069556A"/>
    <w:rsid w:val="006A63C1"/>
    <w:rsid w:val="006C1AC8"/>
    <w:rsid w:val="006C6377"/>
    <w:rsid w:val="006D1C40"/>
    <w:rsid w:val="006E3A2D"/>
    <w:rsid w:val="006E45E1"/>
    <w:rsid w:val="006E768B"/>
    <w:rsid w:val="006F0757"/>
    <w:rsid w:val="006F1DC4"/>
    <w:rsid w:val="006F3127"/>
    <w:rsid w:val="006F49DB"/>
    <w:rsid w:val="00705F9F"/>
    <w:rsid w:val="007063E1"/>
    <w:rsid w:val="00710FD9"/>
    <w:rsid w:val="007244A8"/>
    <w:rsid w:val="00750E8C"/>
    <w:rsid w:val="00780B82"/>
    <w:rsid w:val="00786ABC"/>
    <w:rsid w:val="00787FDD"/>
    <w:rsid w:val="007948A6"/>
    <w:rsid w:val="007A6F79"/>
    <w:rsid w:val="007C0630"/>
    <w:rsid w:val="007C4839"/>
    <w:rsid w:val="007C74EC"/>
    <w:rsid w:val="007D4AFD"/>
    <w:rsid w:val="007D71C6"/>
    <w:rsid w:val="007E6A90"/>
    <w:rsid w:val="007F0886"/>
    <w:rsid w:val="007F0E4B"/>
    <w:rsid w:val="007F1377"/>
    <w:rsid w:val="00806E84"/>
    <w:rsid w:val="0081531D"/>
    <w:rsid w:val="0082113A"/>
    <w:rsid w:val="00826C42"/>
    <w:rsid w:val="0083057D"/>
    <w:rsid w:val="00832E78"/>
    <w:rsid w:val="00835121"/>
    <w:rsid w:val="00843CC8"/>
    <w:rsid w:val="008474AE"/>
    <w:rsid w:val="00847653"/>
    <w:rsid w:val="00850F15"/>
    <w:rsid w:val="00852234"/>
    <w:rsid w:val="00857DA6"/>
    <w:rsid w:val="00864695"/>
    <w:rsid w:val="00870221"/>
    <w:rsid w:val="0087556D"/>
    <w:rsid w:val="00881948"/>
    <w:rsid w:val="008863A7"/>
    <w:rsid w:val="00887415"/>
    <w:rsid w:val="00893928"/>
    <w:rsid w:val="00896A0D"/>
    <w:rsid w:val="00896A0F"/>
    <w:rsid w:val="008A1C4F"/>
    <w:rsid w:val="008A4D51"/>
    <w:rsid w:val="008B158D"/>
    <w:rsid w:val="008B6BA8"/>
    <w:rsid w:val="008B7EFC"/>
    <w:rsid w:val="008C32F7"/>
    <w:rsid w:val="008C5626"/>
    <w:rsid w:val="008D3C19"/>
    <w:rsid w:val="008D3FAC"/>
    <w:rsid w:val="008D61BE"/>
    <w:rsid w:val="008E09E5"/>
    <w:rsid w:val="008E26B8"/>
    <w:rsid w:val="008E4EDA"/>
    <w:rsid w:val="008F59DD"/>
    <w:rsid w:val="008F6380"/>
    <w:rsid w:val="008F6CD3"/>
    <w:rsid w:val="009002BC"/>
    <w:rsid w:val="00900FE2"/>
    <w:rsid w:val="00902805"/>
    <w:rsid w:val="00902FD1"/>
    <w:rsid w:val="00917D70"/>
    <w:rsid w:val="00925B81"/>
    <w:rsid w:val="00932FE6"/>
    <w:rsid w:val="0093309F"/>
    <w:rsid w:val="00933167"/>
    <w:rsid w:val="00941B73"/>
    <w:rsid w:val="009455EA"/>
    <w:rsid w:val="00952320"/>
    <w:rsid w:val="00962E56"/>
    <w:rsid w:val="00971FBC"/>
    <w:rsid w:val="00972D19"/>
    <w:rsid w:val="00974BA1"/>
    <w:rsid w:val="009756E5"/>
    <w:rsid w:val="0099154A"/>
    <w:rsid w:val="009A5184"/>
    <w:rsid w:val="009B02A3"/>
    <w:rsid w:val="009B1800"/>
    <w:rsid w:val="009B74CC"/>
    <w:rsid w:val="009C2AB7"/>
    <w:rsid w:val="009C3C84"/>
    <w:rsid w:val="009C4866"/>
    <w:rsid w:val="009C557E"/>
    <w:rsid w:val="009D0D05"/>
    <w:rsid w:val="009D42BE"/>
    <w:rsid w:val="009D4487"/>
    <w:rsid w:val="009E473C"/>
    <w:rsid w:val="009E498D"/>
    <w:rsid w:val="009E5B46"/>
    <w:rsid w:val="00A120A3"/>
    <w:rsid w:val="00A13290"/>
    <w:rsid w:val="00A201C3"/>
    <w:rsid w:val="00A3019D"/>
    <w:rsid w:val="00A3072A"/>
    <w:rsid w:val="00A32CAE"/>
    <w:rsid w:val="00A35151"/>
    <w:rsid w:val="00A418CF"/>
    <w:rsid w:val="00A43FBA"/>
    <w:rsid w:val="00A52E86"/>
    <w:rsid w:val="00A53DD5"/>
    <w:rsid w:val="00A67248"/>
    <w:rsid w:val="00A73B8D"/>
    <w:rsid w:val="00A76F23"/>
    <w:rsid w:val="00A802D9"/>
    <w:rsid w:val="00A8460F"/>
    <w:rsid w:val="00AC60F6"/>
    <w:rsid w:val="00AD1F39"/>
    <w:rsid w:val="00AD2B7A"/>
    <w:rsid w:val="00AD5FE7"/>
    <w:rsid w:val="00AE30F4"/>
    <w:rsid w:val="00AF0EC9"/>
    <w:rsid w:val="00AF34B7"/>
    <w:rsid w:val="00B005F0"/>
    <w:rsid w:val="00B17F14"/>
    <w:rsid w:val="00B21891"/>
    <w:rsid w:val="00B26D57"/>
    <w:rsid w:val="00B30FD4"/>
    <w:rsid w:val="00B36CA4"/>
    <w:rsid w:val="00B4110A"/>
    <w:rsid w:val="00B448D4"/>
    <w:rsid w:val="00B44EE5"/>
    <w:rsid w:val="00B53F52"/>
    <w:rsid w:val="00B56279"/>
    <w:rsid w:val="00B64683"/>
    <w:rsid w:val="00B65233"/>
    <w:rsid w:val="00B65F02"/>
    <w:rsid w:val="00B87220"/>
    <w:rsid w:val="00B91B2B"/>
    <w:rsid w:val="00B92166"/>
    <w:rsid w:val="00B94566"/>
    <w:rsid w:val="00BA06E4"/>
    <w:rsid w:val="00BA2781"/>
    <w:rsid w:val="00BA6F90"/>
    <w:rsid w:val="00BB5581"/>
    <w:rsid w:val="00BD3D61"/>
    <w:rsid w:val="00BE5447"/>
    <w:rsid w:val="00BE7871"/>
    <w:rsid w:val="00BF364E"/>
    <w:rsid w:val="00BF5AA7"/>
    <w:rsid w:val="00BF5F0B"/>
    <w:rsid w:val="00C02FC6"/>
    <w:rsid w:val="00C06655"/>
    <w:rsid w:val="00C07A13"/>
    <w:rsid w:val="00C111DF"/>
    <w:rsid w:val="00C11E52"/>
    <w:rsid w:val="00C13592"/>
    <w:rsid w:val="00C26BAE"/>
    <w:rsid w:val="00C329F3"/>
    <w:rsid w:val="00C564E7"/>
    <w:rsid w:val="00C614BE"/>
    <w:rsid w:val="00C7132F"/>
    <w:rsid w:val="00C74471"/>
    <w:rsid w:val="00C83787"/>
    <w:rsid w:val="00C848E5"/>
    <w:rsid w:val="00CA1820"/>
    <w:rsid w:val="00CB0F63"/>
    <w:rsid w:val="00CB3D1F"/>
    <w:rsid w:val="00CB531C"/>
    <w:rsid w:val="00CB5D8B"/>
    <w:rsid w:val="00CC485D"/>
    <w:rsid w:val="00CD1B61"/>
    <w:rsid w:val="00CD3922"/>
    <w:rsid w:val="00CE2656"/>
    <w:rsid w:val="00CE5462"/>
    <w:rsid w:val="00CE601D"/>
    <w:rsid w:val="00CF1FC7"/>
    <w:rsid w:val="00CF592E"/>
    <w:rsid w:val="00CF6701"/>
    <w:rsid w:val="00D00840"/>
    <w:rsid w:val="00D02E37"/>
    <w:rsid w:val="00D149A1"/>
    <w:rsid w:val="00D21E19"/>
    <w:rsid w:val="00D2632D"/>
    <w:rsid w:val="00D30A8C"/>
    <w:rsid w:val="00D342BE"/>
    <w:rsid w:val="00D43D4B"/>
    <w:rsid w:val="00D478A6"/>
    <w:rsid w:val="00D50BCA"/>
    <w:rsid w:val="00D551C4"/>
    <w:rsid w:val="00D63BA1"/>
    <w:rsid w:val="00D76ECB"/>
    <w:rsid w:val="00D82D7A"/>
    <w:rsid w:val="00D82F54"/>
    <w:rsid w:val="00D84A1D"/>
    <w:rsid w:val="00DA113C"/>
    <w:rsid w:val="00DA7D2D"/>
    <w:rsid w:val="00DB1F30"/>
    <w:rsid w:val="00DC198E"/>
    <w:rsid w:val="00DC7059"/>
    <w:rsid w:val="00DD2684"/>
    <w:rsid w:val="00DD4C86"/>
    <w:rsid w:val="00DE0742"/>
    <w:rsid w:val="00DE2B8A"/>
    <w:rsid w:val="00DE5FE9"/>
    <w:rsid w:val="00DE623B"/>
    <w:rsid w:val="00DF1399"/>
    <w:rsid w:val="00DF2787"/>
    <w:rsid w:val="00E07243"/>
    <w:rsid w:val="00E1124A"/>
    <w:rsid w:val="00E13AF3"/>
    <w:rsid w:val="00E17C32"/>
    <w:rsid w:val="00E42A40"/>
    <w:rsid w:val="00E458DA"/>
    <w:rsid w:val="00E471E5"/>
    <w:rsid w:val="00E51CDF"/>
    <w:rsid w:val="00E54065"/>
    <w:rsid w:val="00E553C0"/>
    <w:rsid w:val="00E55745"/>
    <w:rsid w:val="00E64006"/>
    <w:rsid w:val="00E64BA6"/>
    <w:rsid w:val="00E66C83"/>
    <w:rsid w:val="00E70036"/>
    <w:rsid w:val="00EA0138"/>
    <w:rsid w:val="00EA67B2"/>
    <w:rsid w:val="00EB35AF"/>
    <w:rsid w:val="00EB738B"/>
    <w:rsid w:val="00EB7EF2"/>
    <w:rsid w:val="00ED026D"/>
    <w:rsid w:val="00ED496D"/>
    <w:rsid w:val="00ED538B"/>
    <w:rsid w:val="00EE19A3"/>
    <w:rsid w:val="00EE7803"/>
    <w:rsid w:val="00EF2143"/>
    <w:rsid w:val="00EF6500"/>
    <w:rsid w:val="00EF6E49"/>
    <w:rsid w:val="00EF73E3"/>
    <w:rsid w:val="00F01D16"/>
    <w:rsid w:val="00F06D42"/>
    <w:rsid w:val="00F160D6"/>
    <w:rsid w:val="00F24B97"/>
    <w:rsid w:val="00F30479"/>
    <w:rsid w:val="00F34FDC"/>
    <w:rsid w:val="00F36706"/>
    <w:rsid w:val="00F4367D"/>
    <w:rsid w:val="00F43929"/>
    <w:rsid w:val="00F44D74"/>
    <w:rsid w:val="00F45E87"/>
    <w:rsid w:val="00F461F7"/>
    <w:rsid w:val="00F52AB9"/>
    <w:rsid w:val="00F53D81"/>
    <w:rsid w:val="00F84667"/>
    <w:rsid w:val="00F86BB0"/>
    <w:rsid w:val="00F977DD"/>
    <w:rsid w:val="00FA580D"/>
    <w:rsid w:val="00FA5BD7"/>
    <w:rsid w:val="00FA5EFD"/>
    <w:rsid w:val="00FB2C25"/>
    <w:rsid w:val="00FB4155"/>
    <w:rsid w:val="00FD6A08"/>
    <w:rsid w:val="00FD7519"/>
    <w:rsid w:val="00FE2C90"/>
    <w:rsid w:val="00FF6B20"/>
    <w:rsid w:val="09754156"/>
    <w:rsid w:val="13DF0040"/>
    <w:rsid w:val="14EF3AD1"/>
    <w:rsid w:val="17E666CF"/>
    <w:rsid w:val="18F325D1"/>
    <w:rsid w:val="1A2679B1"/>
    <w:rsid w:val="1F987E90"/>
    <w:rsid w:val="200E7599"/>
    <w:rsid w:val="205C0FF6"/>
    <w:rsid w:val="26A74C04"/>
    <w:rsid w:val="2989501A"/>
    <w:rsid w:val="2A583963"/>
    <w:rsid w:val="2B1F3A44"/>
    <w:rsid w:val="2F7E3391"/>
    <w:rsid w:val="312E2915"/>
    <w:rsid w:val="33784FC0"/>
    <w:rsid w:val="34C31466"/>
    <w:rsid w:val="385137E6"/>
    <w:rsid w:val="39553B40"/>
    <w:rsid w:val="3A445B32"/>
    <w:rsid w:val="3D9E0D97"/>
    <w:rsid w:val="40A57674"/>
    <w:rsid w:val="40C829B2"/>
    <w:rsid w:val="40F02370"/>
    <w:rsid w:val="41C07D44"/>
    <w:rsid w:val="47C65622"/>
    <w:rsid w:val="4E2D3327"/>
    <w:rsid w:val="55061E47"/>
    <w:rsid w:val="56F37F4E"/>
    <w:rsid w:val="595C6E91"/>
    <w:rsid w:val="5A6662DC"/>
    <w:rsid w:val="5BA707A0"/>
    <w:rsid w:val="5DB64E63"/>
    <w:rsid w:val="5DC540C3"/>
    <w:rsid w:val="658E1F0C"/>
    <w:rsid w:val="65CC109B"/>
    <w:rsid w:val="67284585"/>
    <w:rsid w:val="731E1070"/>
    <w:rsid w:val="73FF342A"/>
    <w:rsid w:val="74C47B8A"/>
    <w:rsid w:val="7DF01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qFormat="1" w:unhideWhenUsed="0" w:uiPriority="0" w:semiHidden="0" w:name="FollowedHyperlink"/>
    <w:lsdException w:qFormat="1" w:unhideWhenUsed="0" w:uiPriority="12" w:semiHidden="0" w:name="Strong"/>
    <w:lsdException w:qFormat="1" w:unhideWhenUsed="0" w:uiPriority="20" w:semiHidden="0" w:name="Emphasis"/>
    <w:lsdException w:uiPriority="0" w:name="Document Map"/>
    <w:lsdException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9"/>
    <w:qFormat/>
    <w:uiPriority w:val="0"/>
    <w:pPr>
      <w:keepNext/>
      <w:keepLines/>
      <w:spacing w:before="340" w:after="330" w:line="578" w:lineRule="auto"/>
      <w:outlineLvl w:val="0"/>
    </w:pPr>
    <w:rPr>
      <w:rFonts w:ascii="Arial" w:hAnsi="Arial" w:eastAsia="Times New Roman"/>
      <w:b/>
      <w:bCs/>
      <w:color w:val="000000"/>
      <w:kern w:val="32"/>
      <w:sz w:val="32"/>
      <w:szCs w:val="32"/>
    </w:rPr>
  </w:style>
  <w:style w:type="paragraph" w:styleId="3">
    <w:name w:val="heading 2"/>
    <w:basedOn w:val="1"/>
    <w:next w:val="1"/>
    <w:link w:val="50"/>
    <w:semiHidden/>
    <w:unhideWhenUsed/>
    <w:qFormat/>
    <w:uiPriority w:val="9"/>
    <w:pPr>
      <w:keepNext/>
      <w:keepLines/>
      <w:spacing w:before="260" w:after="260" w:line="416" w:lineRule="auto"/>
      <w:outlineLvl w:val="1"/>
    </w:pPr>
    <w:rPr>
      <w:rFonts w:ascii="Arial" w:hAnsi="Arial" w:eastAsia="Times New Roman"/>
      <w:b/>
      <w:bCs/>
      <w:i/>
      <w:iCs/>
      <w:color w:val="000000"/>
      <w:kern w:val="0"/>
      <w:sz w:val="28"/>
      <w:szCs w:val="28"/>
    </w:rPr>
  </w:style>
  <w:style w:type="paragraph" w:styleId="4">
    <w:name w:val="heading 3"/>
    <w:basedOn w:val="1"/>
    <w:next w:val="1"/>
    <w:link w:val="51"/>
    <w:semiHidden/>
    <w:unhideWhenUsed/>
    <w:qFormat/>
    <w:uiPriority w:val="9"/>
    <w:pPr>
      <w:keepNext/>
      <w:keepLines/>
      <w:spacing w:before="260" w:after="260" w:line="416" w:lineRule="auto"/>
      <w:outlineLvl w:val="2"/>
    </w:pPr>
    <w:rPr>
      <w:rFonts w:ascii="Arial" w:hAnsi="Arial" w:eastAsia="Times New Roman"/>
      <w:b/>
      <w:bCs/>
      <w:color w:val="000000"/>
      <w:kern w:val="0"/>
      <w:sz w:val="26"/>
      <w:szCs w:val="26"/>
    </w:rPr>
  </w:style>
  <w:style w:type="paragraph" w:styleId="5">
    <w:name w:val="heading 4"/>
    <w:basedOn w:val="1"/>
    <w:next w:val="1"/>
    <w:link w:val="52"/>
    <w:semiHidden/>
    <w:unhideWhenUsed/>
    <w:qFormat/>
    <w:uiPriority w:val="0"/>
    <w:pPr>
      <w:keepNext/>
      <w:keepLines/>
      <w:spacing w:before="280" w:after="290" w:line="376" w:lineRule="auto"/>
      <w:outlineLvl w:val="3"/>
    </w:pPr>
    <w:rPr>
      <w:rFonts w:ascii="Arial" w:hAnsi="Arial" w:eastAsia="Times New Roman"/>
      <w:b/>
      <w:bCs/>
      <w:i/>
      <w:iCs/>
      <w:color w:val="000000"/>
      <w:kern w:val="0"/>
      <w:szCs w:val="22"/>
    </w:rPr>
  </w:style>
  <w:style w:type="character" w:default="1" w:styleId="19">
    <w:name w:val="Default Paragraph Font"/>
    <w:semiHidden/>
    <w:unhideWhenUsed/>
    <w:uiPriority w:val="1"/>
  </w:style>
  <w:style w:type="table" w:default="1" w:styleId="27">
    <w:name w:val="Normal Table"/>
    <w:semiHidden/>
    <w:unhideWhenUsed/>
    <w:uiPriority w:val="99"/>
    <w:tblPr>
      <w:tblLayout w:type="fixed"/>
      <w:tblCellMar>
        <w:top w:w="0" w:type="dxa"/>
        <w:left w:w="108" w:type="dxa"/>
        <w:bottom w:w="0" w:type="dxa"/>
        <w:right w:w="108" w:type="dxa"/>
      </w:tblCellMar>
    </w:tblPr>
  </w:style>
  <w:style w:type="paragraph" w:styleId="6">
    <w:name w:val="List Bullet 4"/>
    <w:basedOn w:val="1"/>
    <w:uiPriority w:val="0"/>
    <w:pPr>
      <w:numPr>
        <w:ilvl w:val="0"/>
        <w:numId w:val="1"/>
      </w:numPr>
      <w:contextualSpacing/>
    </w:pPr>
  </w:style>
  <w:style w:type="paragraph" w:styleId="7">
    <w:name w:val="List Bullet"/>
    <w:basedOn w:val="1"/>
    <w:uiPriority w:val="0"/>
    <w:pPr>
      <w:tabs>
        <w:tab w:val="left" w:pos="360"/>
      </w:tabs>
      <w:ind w:left="720" w:hanging="360"/>
      <w:contextualSpacing/>
    </w:pPr>
  </w:style>
  <w:style w:type="paragraph" w:styleId="8">
    <w:name w:val="List Bullet 3"/>
    <w:basedOn w:val="1"/>
    <w:uiPriority w:val="0"/>
    <w:pPr>
      <w:numPr>
        <w:ilvl w:val="0"/>
        <w:numId w:val="2"/>
      </w:numPr>
      <w:contextualSpacing/>
    </w:pPr>
  </w:style>
  <w:style w:type="paragraph" w:styleId="9">
    <w:name w:val="Body Text"/>
    <w:basedOn w:val="1"/>
    <w:link w:val="84"/>
    <w:uiPriority w:val="0"/>
    <w:pPr>
      <w:spacing w:after="120"/>
    </w:pPr>
  </w:style>
  <w:style w:type="paragraph" w:styleId="10">
    <w:name w:val="List Bullet 2"/>
    <w:basedOn w:val="1"/>
    <w:uiPriority w:val="0"/>
    <w:pPr>
      <w:numPr>
        <w:ilvl w:val="0"/>
        <w:numId w:val="3"/>
      </w:numPr>
      <w:contextualSpacing/>
    </w:pPr>
  </w:style>
  <w:style w:type="paragraph" w:styleId="11">
    <w:name w:val="Plain Text"/>
    <w:basedOn w:val="1"/>
    <w:link w:val="68"/>
    <w:uiPriority w:val="99"/>
    <w:rPr>
      <w:rFonts w:ascii="宋体" w:hAnsi="Courier New" w:eastAsia="方正书宋_GBK" w:cs="Courier New"/>
      <w:color w:val="000000"/>
      <w:szCs w:val="21"/>
    </w:rPr>
  </w:style>
  <w:style w:type="paragraph" w:styleId="12">
    <w:name w:val="List Bullet 5"/>
    <w:basedOn w:val="1"/>
    <w:uiPriority w:val="0"/>
    <w:pPr>
      <w:numPr>
        <w:ilvl w:val="0"/>
        <w:numId w:val="4"/>
      </w:numPr>
      <w:contextualSpacing/>
    </w:pPr>
  </w:style>
  <w:style w:type="paragraph" w:styleId="13">
    <w:name w:val="Balloon Text"/>
    <w:basedOn w:val="1"/>
    <w:link w:val="42"/>
    <w:qFormat/>
    <w:uiPriority w:val="99"/>
    <w:rPr>
      <w:sz w:val="18"/>
      <w:szCs w:val="18"/>
      <w:lang w:val="zh-CN" w:eastAsia="zh-CN"/>
    </w:rPr>
  </w:style>
  <w:style w:type="paragraph" w:styleId="14">
    <w:name w:val="footer"/>
    <w:basedOn w:val="1"/>
    <w:link w:val="35"/>
    <w:uiPriority w:val="99"/>
    <w:pPr>
      <w:tabs>
        <w:tab w:val="center" w:pos="4153"/>
        <w:tab w:val="right" w:pos="8306"/>
      </w:tabs>
      <w:snapToGrid w:val="0"/>
      <w:jc w:val="left"/>
    </w:pPr>
    <w:rPr>
      <w:sz w:val="18"/>
      <w:szCs w:val="18"/>
    </w:rPr>
  </w:style>
  <w:style w:type="paragraph" w:styleId="15">
    <w:name w:val="header"/>
    <w:basedOn w:val="1"/>
    <w:link w:val="44"/>
    <w:qFormat/>
    <w:uiPriority w:val="99"/>
    <w:pPr>
      <w:pBdr>
        <w:bottom w:val="single" w:color="auto" w:sz="6" w:space="1"/>
      </w:pBdr>
      <w:tabs>
        <w:tab w:val="center" w:pos="4153"/>
        <w:tab w:val="right" w:pos="8306"/>
      </w:tabs>
      <w:snapToGrid w:val="0"/>
      <w:jc w:val="center"/>
    </w:pPr>
    <w:rPr>
      <w:sz w:val="18"/>
      <w:szCs w:val="18"/>
    </w:rPr>
  </w:style>
  <w:style w:type="paragraph" w:styleId="16">
    <w:name w:val="footnote text"/>
    <w:basedOn w:val="1"/>
    <w:link w:val="76"/>
    <w:unhideWhenUsed/>
    <w:uiPriority w:val="99"/>
    <w:pPr>
      <w:widowControl/>
      <w:snapToGrid w:val="0"/>
      <w:jc w:val="left"/>
    </w:pPr>
    <w:rPr>
      <w:kern w:val="0"/>
      <w:sz w:val="18"/>
      <w:szCs w:val="18"/>
    </w:rPr>
  </w:style>
  <w:style w:type="paragraph" w:styleId="17">
    <w:name w:val="Normal (Web)"/>
    <w:basedOn w:val="1"/>
    <w:qFormat/>
    <w:uiPriority w:val="99"/>
    <w:pPr>
      <w:spacing w:before="100" w:beforeAutospacing="1" w:after="100" w:afterAutospacing="1"/>
      <w:jc w:val="left"/>
    </w:pPr>
    <w:rPr>
      <w:kern w:val="0"/>
      <w:sz w:val="24"/>
    </w:rPr>
  </w:style>
  <w:style w:type="paragraph" w:styleId="18">
    <w:name w:val="Title"/>
    <w:basedOn w:val="1"/>
    <w:next w:val="1"/>
    <w:link w:val="61"/>
    <w:qFormat/>
    <w:uiPriority w:val="10"/>
    <w:pPr>
      <w:spacing w:before="240" w:after="60"/>
      <w:jc w:val="center"/>
      <w:outlineLvl w:val="0"/>
    </w:pPr>
    <w:rPr>
      <w:rFonts w:ascii="Arial" w:hAnsi="Arial" w:eastAsia="Times New Roman"/>
      <w:b/>
      <w:bCs/>
      <w:color w:val="000000"/>
      <w:kern w:val="28"/>
      <w:sz w:val="32"/>
      <w:szCs w:val="32"/>
    </w:rPr>
  </w:style>
  <w:style w:type="character" w:styleId="20">
    <w:name w:val="Strong"/>
    <w:qFormat/>
    <w:uiPriority w:val="12"/>
    <w:rPr>
      <w:b/>
      <w:bCs/>
    </w:rPr>
  </w:style>
  <w:style w:type="character" w:styleId="21">
    <w:name w:val="page number"/>
    <w:basedOn w:val="19"/>
    <w:uiPriority w:val="0"/>
  </w:style>
  <w:style w:type="character" w:styleId="22">
    <w:name w:val="FollowedHyperlink"/>
    <w:qFormat/>
    <w:uiPriority w:val="0"/>
    <w:rPr>
      <w:color w:val="954F72"/>
      <w:u w:val="single"/>
    </w:rPr>
  </w:style>
  <w:style w:type="character" w:styleId="23">
    <w:name w:val="Emphasis"/>
    <w:qFormat/>
    <w:uiPriority w:val="20"/>
    <w:rPr>
      <w:color w:val="FF0000"/>
    </w:rPr>
  </w:style>
  <w:style w:type="character" w:styleId="24">
    <w:name w:val="Hyperlink"/>
    <w:uiPriority w:val="0"/>
    <w:rPr>
      <w:color w:val="2583AD"/>
      <w:u w:val="none"/>
    </w:rPr>
  </w:style>
  <w:style w:type="character" w:styleId="25">
    <w:name w:val="annotation reference"/>
    <w:unhideWhenUsed/>
    <w:uiPriority w:val="0"/>
    <w:rPr>
      <w:vanish/>
      <w:sz w:val="16"/>
      <w:szCs w:val="16"/>
    </w:rPr>
  </w:style>
  <w:style w:type="character" w:styleId="26">
    <w:name w:val="footnote reference"/>
    <w:basedOn w:val="19"/>
    <w:unhideWhenUsed/>
    <w:uiPriority w:val="99"/>
    <w:rPr>
      <w:vertAlign w:val="superscript"/>
    </w:rPr>
  </w:style>
  <w:style w:type="table" w:styleId="28">
    <w:name w:val="Table Grid"/>
    <w:basedOn w:val="27"/>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9">
    <w:name w:val="Light Shading Accent 3"/>
    <w:basedOn w:val="27"/>
    <w:uiPriority w:val="60"/>
    <w:rPr>
      <w:color w:val="7C7C7C" w:themeColor="accent3" w:themeShade="BF"/>
    </w:rPr>
    <w:tblPr>
      <w:tblBorders>
        <w:top w:val="single" w:color="A5A5A5" w:themeColor="accent3" w:sz="8" w:space="0"/>
        <w:bottom w:val="single" w:color="A5A5A5" w:themeColor="accent3" w:sz="8" w:space="0"/>
      </w:tblBorders>
      <w:tblLayout w:type="fixed"/>
    </w:tblPr>
    <w:tblStylePr w:type="fir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8E8E8" w:themeFill="accent3" w:themeFillTint="3F"/>
      </w:tcPr>
    </w:tblStylePr>
    <w:tblStylePr w:type="band1Horz">
      <w:tblPr>
        <w:tblLayout w:type="fixed"/>
      </w:tblPr>
      <w:tcPr>
        <w:tcBorders>
          <w:left w:val="nil"/>
          <w:right w:val="nil"/>
          <w:insideH w:val="nil"/>
          <w:insideV w:val="nil"/>
        </w:tcBorders>
        <w:shd w:val="clear" w:color="auto" w:fill="E8E8E8" w:themeFill="accent3" w:themeFillTint="3F"/>
      </w:tcPr>
    </w:tblStylePr>
  </w:style>
  <w:style w:type="character" w:customStyle="1" w:styleId="30">
    <w:name w:val="fr1"/>
    <w:basedOn w:val="19"/>
    <w:uiPriority w:val="0"/>
  </w:style>
  <w:style w:type="character" w:customStyle="1" w:styleId="31">
    <w:name w:val="bds_nopic1"/>
    <w:qFormat/>
    <w:uiPriority w:val="0"/>
    <w:rPr>
      <w:rFonts w:ascii="宋体 ! important" w:hAnsi="宋体 ! important" w:eastAsia="宋体 ! important" w:cs="宋体 ! important"/>
      <w:color w:val="454545"/>
      <w:sz w:val="21"/>
      <w:szCs w:val="21"/>
    </w:rPr>
  </w:style>
  <w:style w:type="character" w:customStyle="1" w:styleId="32">
    <w:name w:val="ds-reads-app-special"/>
    <w:uiPriority w:val="0"/>
    <w:rPr>
      <w:color w:val="FFFFFF"/>
      <w:shd w:val="clear" w:color="auto" w:fill="F94A47"/>
    </w:rPr>
  </w:style>
  <w:style w:type="character" w:customStyle="1" w:styleId="33">
    <w:name w:val="bds_more2"/>
    <w:uiPriority w:val="0"/>
    <w:rPr>
      <w:rFonts w:hint="eastAsia" w:ascii="宋体" w:hAnsi="宋体" w:eastAsia="宋体" w:cs="宋体"/>
    </w:rPr>
  </w:style>
  <w:style w:type="character" w:customStyle="1" w:styleId="34">
    <w:name w:val="ds-unread-count"/>
    <w:uiPriority w:val="0"/>
    <w:rPr>
      <w:b/>
      <w:color w:val="EE3322"/>
    </w:rPr>
  </w:style>
  <w:style w:type="character" w:customStyle="1" w:styleId="35">
    <w:name w:val="页脚 字符"/>
    <w:link w:val="14"/>
    <w:uiPriority w:val="99"/>
    <w:rPr>
      <w:rFonts w:eastAsia="宋体"/>
      <w:kern w:val="2"/>
      <w:sz w:val="18"/>
      <w:szCs w:val="18"/>
      <w:lang w:val="en-US" w:eastAsia="zh-CN" w:bidi="ar-SA"/>
    </w:rPr>
  </w:style>
  <w:style w:type="character" w:customStyle="1" w:styleId="36">
    <w:name w:val="bds_more3"/>
    <w:basedOn w:val="19"/>
    <w:uiPriority w:val="0"/>
  </w:style>
  <w:style w:type="character" w:customStyle="1" w:styleId="37">
    <w:name w:val="bds_nopic2"/>
    <w:uiPriority w:val="0"/>
    <w:rPr>
      <w:rFonts w:hint="default" w:ascii="宋体 ! important" w:hAnsi="宋体 ! important" w:eastAsia="宋体 ! important" w:cs="宋体 ! important"/>
      <w:color w:val="454545"/>
      <w:sz w:val="18"/>
      <w:szCs w:val="18"/>
    </w:rPr>
  </w:style>
  <w:style w:type="character" w:customStyle="1" w:styleId="38">
    <w:name w:val="info"/>
    <w:uiPriority w:val="0"/>
    <w:rPr>
      <w:color w:val="555555"/>
    </w:rPr>
  </w:style>
  <w:style w:type="character" w:customStyle="1" w:styleId="39">
    <w:name w:val="fr"/>
    <w:basedOn w:val="19"/>
    <w:uiPriority w:val="0"/>
  </w:style>
  <w:style w:type="character" w:customStyle="1" w:styleId="40">
    <w:name w:val="bds_more4"/>
    <w:basedOn w:val="19"/>
    <w:qFormat/>
    <w:uiPriority w:val="0"/>
  </w:style>
  <w:style w:type="character" w:customStyle="1" w:styleId="41">
    <w:name w:val="ds-reads-from"/>
    <w:basedOn w:val="19"/>
    <w:qFormat/>
    <w:uiPriority w:val="0"/>
  </w:style>
  <w:style w:type="character" w:customStyle="1" w:styleId="42">
    <w:name w:val="批注框文本 字符"/>
    <w:link w:val="13"/>
    <w:qFormat/>
    <w:uiPriority w:val="99"/>
    <w:rPr>
      <w:kern w:val="2"/>
      <w:sz w:val="18"/>
      <w:szCs w:val="18"/>
    </w:rPr>
  </w:style>
  <w:style w:type="character" w:customStyle="1" w:styleId="43">
    <w:name w:val="bds_nopic"/>
    <w:basedOn w:val="19"/>
    <w:qFormat/>
    <w:uiPriority w:val="0"/>
  </w:style>
  <w:style w:type="character" w:customStyle="1" w:styleId="44">
    <w:name w:val="页眉 字符"/>
    <w:basedOn w:val="19"/>
    <w:link w:val="15"/>
    <w:qFormat/>
    <w:uiPriority w:val="99"/>
    <w:rPr>
      <w:kern w:val="2"/>
      <w:sz w:val="18"/>
      <w:szCs w:val="18"/>
    </w:rPr>
  </w:style>
  <w:style w:type="paragraph" w:customStyle="1" w:styleId="45">
    <w:name w:val="标题 11"/>
    <w:basedOn w:val="1"/>
    <w:next w:val="1"/>
    <w:qFormat/>
    <w:uiPriority w:val="0"/>
    <w:pPr>
      <w:keepNext/>
      <w:widowControl/>
      <w:spacing w:before="240" w:after="60"/>
      <w:jc w:val="left"/>
      <w:outlineLvl w:val="0"/>
    </w:pPr>
    <w:rPr>
      <w:rFonts w:ascii="Arial" w:hAnsi="Arial" w:eastAsia="Times New Roman"/>
      <w:b/>
      <w:bCs/>
      <w:color w:val="000000"/>
      <w:kern w:val="32"/>
      <w:sz w:val="32"/>
      <w:szCs w:val="32"/>
    </w:rPr>
  </w:style>
  <w:style w:type="paragraph" w:customStyle="1" w:styleId="46">
    <w:name w:val="标题 21"/>
    <w:basedOn w:val="1"/>
    <w:next w:val="1"/>
    <w:qFormat/>
    <w:uiPriority w:val="9"/>
    <w:pPr>
      <w:keepNext/>
      <w:widowControl/>
      <w:spacing w:before="240" w:after="60"/>
      <w:jc w:val="left"/>
      <w:outlineLvl w:val="1"/>
    </w:pPr>
    <w:rPr>
      <w:rFonts w:ascii="Arial" w:hAnsi="Arial" w:eastAsia="Times New Roman"/>
      <w:b/>
      <w:bCs/>
      <w:i/>
      <w:iCs/>
      <w:color w:val="000000"/>
      <w:kern w:val="0"/>
      <w:sz w:val="28"/>
      <w:szCs w:val="28"/>
    </w:rPr>
  </w:style>
  <w:style w:type="paragraph" w:customStyle="1" w:styleId="47">
    <w:name w:val="标题 31"/>
    <w:basedOn w:val="1"/>
    <w:next w:val="1"/>
    <w:qFormat/>
    <w:uiPriority w:val="9"/>
    <w:pPr>
      <w:keepNext/>
      <w:widowControl/>
      <w:spacing w:before="240" w:after="60"/>
      <w:jc w:val="left"/>
      <w:outlineLvl w:val="2"/>
    </w:pPr>
    <w:rPr>
      <w:rFonts w:ascii="Arial" w:hAnsi="Arial" w:eastAsia="Times New Roman"/>
      <w:b/>
      <w:bCs/>
      <w:color w:val="000000"/>
      <w:kern w:val="0"/>
      <w:sz w:val="26"/>
      <w:szCs w:val="26"/>
    </w:rPr>
  </w:style>
  <w:style w:type="paragraph" w:customStyle="1" w:styleId="48">
    <w:name w:val="标题 41"/>
    <w:basedOn w:val="1"/>
    <w:next w:val="1"/>
    <w:qFormat/>
    <w:uiPriority w:val="0"/>
    <w:pPr>
      <w:keepNext/>
      <w:keepLines/>
      <w:widowControl/>
      <w:spacing w:before="200"/>
      <w:jc w:val="left"/>
      <w:outlineLvl w:val="3"/>
    </w:pPr>
    <w:rPr>
      <w:rFonts w:ascii="Arial" w:hAnsi="Arial" w:eastAsia="Times New Roman"/>
      <w:b/>
      <w:bCs/>
      <w:i/>
      <w:iCs/>
      <w:color w:val="000000"/>
      <w:kern w:val="0"/>
      <w:szCs w:val="22"/>
    </w:rPr>
  </w:style>
  <w:style w:type="character" w:customStyle="1" w:styleId="49">
    <w:name w:val="标题 1 字符"/>
    <w:basedOn w:val="19"/>
    <w:link w:val="2"/>
    <w:uiPriority w:val="0"/>
    <w:rPr>
      <w:rFonts w:ascii="Arial" w:hAnsi="Arial" w:eastAsia="Times New Roman" w:cs="Times New Roman"/>
      <w:b/>
      <w:bCs/>
      <w:color w:val="000000"/>
      <w:kern w:val="32"/>
      <w:sz w:val="32"/>
      <w:szCs w:val="32"/>
    </w:rPr>
  </w:style>
  <w:style w:type="character" w:customStyle="1" w:styleId="50">
    <w:name w:val="标题 2 字符"/>
    <w:basedOn w:val="19"/>
    <w:link w:val="3"/>
    <w:uiPriority w:val="9"/>
    <w:rPr>
      <w:rFonts w:ascii="Arial" w:hAnsi="Arial" w:eastAsia="Times New Roman" w:cs="Times New Roman"/>
      <w:b/>
      <w:bCs/>
      <w:i/>
      <w:iCs/>
      <w:color w:val="000000"/>
      <w:sz w:val="28"/>
      <w:szCs w:val="28"/>
    </w:rPr>
  </w:style>
  <w:style w:type="character" w:customStyle="1" w:styleId="51">
    <w:name w:val="标题 3 字符"/>
    <w:basedOn w:val="19"/>
    <w:link w:val="4"/>
    <w:qFormat/>
    <w:uiPriority w:val="9"/>
    <w:rPr>
      <w:rFonts w:ascii="Arial" w:hAnsi="Arial" w:eastAsia="Times New Roman" w:cs="Times New Roman"/>
      <w:b/>
      <w:bCs/>
      <w:color w:val="000000"/>
      <w:sz w:val="26"/>
      <w:szCs w:val="26"/>
    </w:rPr>
  </w:style>
  <w:style w:type="character" w:customStyle="1" w:styleId="52">
    <w:name w:val="标题 4 字符"/>
    <w:basedOn w:val="19"/>
    <w:link w:val="5"/>
    <w:uiPriority w:val="0"/>
    <w:rPr>
      <w:rFonts w:ascii="Arial" w:hAnsi="Arial" w:eastAsia="Times New Roman" w:cs="Times New Roman"/>
      <w:b/>
      <w:bCs/>
      <w:i/>
      <w:iCs/>
      <w:color w:val="000000"/>
      <w:sz w:val="21"/>
      <w:szCs w:val="22"/>
    </w:rPr>
  </w:style>
  <w:style w:type="paragraph" w:customStyle="1" w:styleId="53">
    <w:name w:val="正文文本1"/>
    <w:basedOn w:val="1"/>
    <w:next w:val="9"/>
    <w:link w:val="54"/>
    <w:qFormat/>
    <w:uiPriority w:val="1"/>
    <w:pPr>
      <w:widowControl/>
      <w:spacing w:after="180"/>
      <w:jc w:val="left"/>
    </w:pPr>
    <w:rPr>
      <w:rFonts w:ascii="NEU-BZ-S92" w:hAnsi="NEU-BZ-S92" w:eastAsia="方正书宋_GBK"/>
      <w:color w:val="000000"/>
      <w:kern w:val="0"/>
      <w:szCs w:val="22"/>
    </w:rPr>
  </w:style>
  <w:style w:type="character" w:customStyle="1" w:styleId="54">
    <w:name w:val="正文文本 Char"/>
    <w:basedOn w:val="19"/>
    <w:link w:val="53"/>
    <w:uiPriority w:val="1"/>
    <w:rPr>
      <w:rFonts w:ascii="NEU-BZ-S92" w:hAnsi="NEU-BZ-S92" w:eastAsia="方正书宋_GBK" w:cs="Times New Roman"/>
      <w:color w:val="000000"/>
      <w:sz w:val="21"/>
      <w:szCs w:val="22"/>
    </w:rPr>
  </w:style>
  <w:style w:type="paragraph" w:customStyle="1" w:styleId="55">
    <w:name w:val="列表项目符号1"/>
    <w:basedOn w:val="1"/>
    <w:next w:val="7"/>
    <w:qFormat/>
    <w:uiPriority w:val="4"/>
    <w:pPr>
      <w:widowControl/>
      <w:numPr>
        <w:ilvl w:val="0"/>
        <w:numId w:val="5"/>
      </w:numPr>
      <w:spacing w:after="180"/>
      <w:jc w:val="left"/>
    </w:pPr>
    <w:rPr>
      <w:rFonts w:ascii="NEU-BZ-S92" w:hAnsi="NEU-BZ-S92" w:eastAsia="方正书宋_GBK"/>
      <w:color w:val="000000"/>
      <w:kern w:val="0"/>
      <w:szCs w:val="22"/>
    </w:rPr>
  </w:style>
  <w:style w:type="paragraph" w:customStyle="1" w:styleId="56">
    <w:name w:val="列表项目符号 21"/>
    <w:basedOn w:val="1"/>
    <w:next w:val="10"/>
    <w:uiPriority w:val="99"/>
    <w:pPr>
      <w:widowControl/>
      <w:numPr>
        <w:ilvl w:val="1"/>
        <w:numId w:val="5"/>
      </w:numPr>
      <w:contextualSpacing/>
      <w:jc w:val="left"/>
    </w:pPr>
    <w:rPr>
      <w:rFonts w:ascii="NEU-BZ-S92" w:hAnsi="NEU-BZ-S92" w:eastAsia="方正书宋_GBK"/>
      <w:color w:val="000000"/>
      <w:kern w:val="0"/>
      <w:szCs w:val="22"/>
    </w:rPr>
  </w:style>
  <w:style w:type="paragraph" w:customStyle="1" w:styleId="57">
    <w:name w:val="列表项目符号 31"/>
    <w:basedOn w:val="1"/>
    <w:next w:val="8"/>
    <w:uiPriority w:val="99"/>
    <w:pPr>
      <w:widowControl/>
      <w:numPr>
        <w:ilvl w:val="2"/>
        <w:numId w:val="5"/>
      </w:numPr>
      <w:contextualSpacing/>
      <w:jc w:val="left"/>
    </w:pPr>
    <w:rPr>
      <w:rFonts w:ascii="NEU-BZ-S92" w:hAnsi="NEU-BZ-S92" w:eastAsia="方正书宋_GBK"/>
      <w:color w:val="000000"/>
      <w:kern w:val="0"/>
      <w:szCs w:val="22"/>
    </w:rPr>
  </w:style>
  <w:style w:type="paragraph" w:customStyle="1" w:styleId="58">
    <w:name w:val="列表项目符号 41"/>
    <w:basedOn w:val="1"/>
    <w:next w:val="6"/>
    <w:uiPriority w:val="99"/>
    <w:pPr>
      <w:widowControl/>
      <w:numPr>
        <w:ilvl w:val="3"/>
        <w:numId w:val="5"/>
      </w:numPr>
      <w:contextualSpacing/>
      <w:jc w:val="left"/>
    </w:pPr>
    <w:rPr>
      <w:rFonts w:ascii="NEU-BZ-S92" w:hAnsi="NEU-BZ-S92" w:eastAsia="方正书宋_GBK"/>
      <w:color w:val="000000"/>
      <w:kern w:val="0"/>
      <w:szCs w:val="22"/>
    </w:rPr>
  </w:style>
  <w:style w:type="paragraph" w:customStyle="1" w:styleId="59">
    <w:name w:val="列表项目符号 51"/>
    <w:basedOn w:val="1"/>
    <w:next w:val="12"/>
    <w:uiPriority w:val="99"/>
    <w:pPr>
      <w:widowControl/>
      <w:numPr>
        <w:ilvl w:val="4"/>
        <w:numId w:val="5"/>
      </w:numPr>
      <w:contextualSpacing/>
      <w:jc w:val="left"/>
    </w:pPr>
    <w:rPr>
      <w:rFonts w:ascii="NEU-BZ-S92" w:hAnsi="NEU-BZ-S92" w:eastAsia="方正书宋_GBK"/>
      <w:color w:val="000000"/>
      <w:kern w:val="0"/>
      <w:szCs w:val="22"/>
    </w:rPr>
  </w:style>
  <w:style w:type="paragraph" w:customStyle="1" w:styleId="60">
    <w:name w:val="标题1"/>
    <w:basedOn w:val="1"/>
    <w:next w:val="1"/>
    <w:qFormat/>
    <w:uiPriority w:val="10"/>
    <w:pPr>
      <w:widowControl/>
      <w:spacing w:before="240" w:after="60"/>
      <w:jc w:val="center"/>
      <w:outlineLvl w:val="0"/>
    </w:pPr>
    <w:rPr>
      <w:rFonts w:ascii="Arial" w:hAnsi="Arial" w:eastAsia="Times New Roman"/>
      <w:b/>
      <w:bCs/>
      <w:color w:val="000000"/>
      <w:kern w:val="28"/>
      <w:sz w:val="32"/>
      <w:szCs w:val="32"/>
    </w:rPr>
  </w:style>
  <w:style w:type="character" w:customStyle="1" w:styleId="61">
    <w:name w:val="标题 字符"/>
    <w:basedOn w:val="19"/>
    <w:link w:val="18"/>
    <w:uiPriority w:val="10"/>
    <w:rPr>
      <w:rFonts w:ascii="Arial" w:hAnsi="Arial" w:eastAsia="Times New Roman" w:cs="Times New Roman"/>
      <w:b/>
      <w:bCs/>
      <w:color w:val="000000"/>
      <w:kern w:val="28"/>
      <w:sz w:val="32"/>
      <w:szCs w:val="32"/>
    </w:rPr>
  </w:style>
  <w:style w:type="paragraph" w:customStyle="1" w:styleId="62">
    <w:name w:val="引用1"/>
    <w:basedOn w:val="1"/>
    <w:next w:val="1"/>
    <w:qFormat/>
    <w:uiPriority w:val="29"/>
    <w:pPr>
      <w:widowControl/>
      <w:jc w:val="left"/>
    </w:pPr>
    <w:rPr>
      <w:rFonts w:ascii="NEU-BZ-S92" w:hAnsi="NEU-BZ-S92" w:eastAsia="方正书宋_GBK"/>
      <w:i/>
      <w:color w:val="000000"/>
      <w:kern w:val="0"/>
      <w:szCs w:val="22"/>
    </w:rPr>
  </w:style>
  <w:style w:type="character" w:customStyle="1" w:styleId="63">
    <w:name w:val="引用 字符"/>
    <w:basedOn w:val="19"/>
    <w:link w:val="64"/>
    <w:uiPriority w:val="29"/>
    <w:rPr>
      <w:rFonts w:ascii="NEU-BZ-S92" w:hAnsi="NEU-BZ-S92" w:eastAsia="方正书宋_GBK" w:cs="Times New Roman"/>
      <w:i/>
      <w:color w:val="000000"/>
      <w:sz w:val="21"/>
      <w:szCs w:val="22"/>
    </w:rPr>
  </w:style>
  <w:style w:type="paragraph" w:styleId="64">
    <w:name w:val="Quote"/>
    <w:basedOn w:val="1"/>
    <w:next w:val="1"/>
    <w:link w:val="63"/>
    <w:qFormat/>
    <w:uiPriority w:val="29"/>
    <w:rPr>
      <w:rFonts w:ascii="NEU-BZ-S92" w:hAnsi="NEU-BZ-S92" w:eastAsia="方正书宋_GBK"/>
      <w:i/>
      <w:color w:val="000000"/>
      <w:kern w:val="0"/>
      <w:szCs w:val="22"/>
    </w:rPr>
  </w:style>
  <w:style w:type="character" w:customStyle="1" w:styleId="65">
    <w:name w:val="No Proofing"/>
    <w:uiPriority w:val="1"/>
    <w:rPr>
      <w:lang w:val="en-US"/>
    </w:rPr>
  </w:style>
  <w:style w:type="paragraph" w:customStyle="1" w:styleId="66">
    <w:name w:val="Char3"/>
    <w:basedOn w:val="1"/>
    <w:uiPriority w:val="0"/>
    <w:pPr>
      <w:widowControl/>
      <w:spacing w:line="300" w:lineRule="auto"/>
      <w:ind w:firstLine="200" w:firstLineChars="200"/>
    </w:pPr>
    <w:rPr>
      <w:rFonts w:ascii="NEU-BZ-S92" w:hAnsi="NEU-BZ-S92" w:eastAsia="方正书宋_GBK"/>
      <w:color w:val="000000"/>
      <w:szCs w:val="20"/>
    </w:rPr>
  </w:style>
  <w:style w:type="paragraph" w:customStyle="1" w:styleId="67">
    <w:name w:val="Char Char Char Char Char Char Char Char Char Char Char Char Char Char Char Char Char Char Char"/>
    <w:basedOn w:val="1"/>
    <w:qFormat/>
    <w:uiPriority w:val="0"/>
    <w:pPr>
      <w:widowControl/>
      <w:spacing w:line="300" w:lineRule="auto"/>
      <w:ind w:firstLine="200" w:firstLineChars="200"/>
    </w:pPr>
    <w:rPr>
      <w:rFonts w:ascii="NEU-BZ-S92" w:hAnsi="NEU-BZ-S92" w:eastAsia="方正书宋_GBK"/>
      <w:color w:val="000000"/>
      <w:szCs w:val="20"/>
    </w:rPr>
  </w:style>
  <w:style w:type="character" w:customStyle="1" w:styleId="68">
    <w:name w:val="纯文本 字符"/>
    <w:basedOn w:val="19"/>
    <w:link w:val="11"/>
    <w:uiPriority w:val="99"/>
    <w:rPr>
      <w:rFonts w:ascii="宋体" w:hAnsi="Courier New" w:eastAsia="方正书宋_GBK" w:cs="Courier New"/>
      <w:color w:val="000000"/>
      <w:kern w:val="2"/>
      <w:sz w:val="21"/>
      <w:szCs w:val="21"/>
    </w:rPr>
  </w:style>
  <w:style w:type="paragraph" w:customStyle="1" w:styleId="69">
    <w:name w:val="Char Char Char Char Char Char Char Char Char"/>
    <w:basedOn w:val="1"/>
    <w:uiPriority w:val="0"/>
    <w:pPr>
      <w:widowControl/>
      <w:spacing w:line="300" w:lineRule="auto"/>
      <w:ind w:firstLine="200" w:firstLineChars="200"/>
    </w:pPr>
    <w:rPr>
      <w:rFonts w:ascii="NEU-BZ-S92" w:hAnsi="NEU-BZ-S92" w:eastAsia="方正书宋_GBK"/>
      <w:color w:val="000000"/>
      <w:kern w:val="0"/>
      <w:szCs w:val="20"/>
    </w:rPr>
  </w:style>
  <w:style w:type="table" w:customStyle="1" w:styleId="70">
    <w:name w:val="网格型1"/>
    <w:basedOn w:val="27"/>
    <w:uiPriority w:val="59"/>
    <w:rPr>
      <w:rFonts w:ascii="Calibri" w:hAnsi="NEU-BZ"/>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71">
    <w:name w:val="列出段落1"/>
    <w:basedOn w:val="1"/>
    <w:next w:val="72"/>
    <w:qFormat/>
    <w:uiPriority w:val="34"/>
    <w:pPr>
      <w:widowControl/>
      <w:ind w:left="720"/>
      <w:contextualSpacing/>
      <w:jc w:val="left"/>
    </w:pPr>
    <w:rPr>
      <w:rFonts w:ascii="NEU-BZ-S92" w:hAnsi="NEU-BZ-S92" w:eastAsia="方正书宋_GBK"/>
      <w:color w:val="000000"/>
      <w:kern w:val="0"/>
      <w:szCs w:val="22"/>
    </w:rPr>
  </w:style>
  <w:style w:type="paragraph" w:styleId="72">
    <w:name w:val="List Paragraph"/>
    <w:basedOn w:val="1"/>
    <w:qFormat/>
    <w:uiPriority w:val="99"/>
    <w:pPr>
      <w:ind w:firstLine="420" w:firstLineChars="200"/>
    </w:pPr>
  </w:style>
  <w:style w:type="table" w:customStyle="1" w:styleId="73">
    <w:name w:val="浅色底纹 - 强调文字颜色 31"/>
    <w:basedOn w:val="27"/>
    <w:uiPriority w:val="60"/>
    <w:rPr>
      <w:rFonts w:ascii="Calibri" w:hAnsi="NEU-BZ"/>
      <w:color w:val="76923C"/>
      <w:sz w:val="22"/>
      <w:szCs w:val="22"/>
    </w:rPr>
    <w:tblPr>
      <w:tblBorders>
        <w:top w:val="single" w:color="9BBB59" w:sz="8" w:space="0"/>
        <w:bottom w:val="single" w:color="9BBB59" w:sz="8" w:space="0"/>
      </w:tblBorders>
      <w:tblLayout w:type="fixed"/>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cPr>
    </w:tblStylePr>
    <w:tblStylePr w:type="band1Horz">
      <w:tcPr>
        <w:tcBorders>
          <w:left w:val="nil"/>
          <w:right w:val="nil"/>
          <w:insideH w:val="nil"/>
          <w:insideV w:val="nil"/>
        </w:tcBorders>
        <w:shd w:val="clear" w:color="auto" w:fill="E6EED5"/>
      </w:tcPr>
    </w:tblStylePr>
  </w:style>
  <w:style w:type="paragraph" w:customStyle="1" w:styleId="74">
    <w:name w:val="MTDisplayEquation"/>
    <w:basedOn w:val="1"/>
    <w:next w:val="1"/>
    <w:link w:val="75"/>
    <w:uiPriority w:val="0"/>
    <w:pPr>
      <w:widowControl/>
      <w:tabs>
        <w:tab w:val="center" w:pos="4160"/>
        <w:tab w:val="right" w:pos="8300"/>
      </w:tabs>
      <w:jc w:val="left"/>
    </w:pPr>
    <w:rPr>
      <w:rFonts w:ascii="NEU-BZ-S92" w:hAnsi="NEU-BZ-S92" w:eastAsia="方正书宋_GBK"/>
      <w:color w:val="000000"/>
      <w:kern w:val="0"/>
      <w:szCs w:val="22"/>
    </w:rPr>
  </w:style>
  <w:style w:type="character" w:customStyle="1" w:styleId="75">
    <w:name w:val="MTDisplayEquation Char"/>
    <w:basedOn w:val="19"/>
    <w:link w:val="74"/>
    <w:uiPriority w:val="0"/>
    <w:rPr>
      <w:rFonts w:ascii="NEU-BZ-S92" w:hAnsi="NEU-BZ-S92" w:eastAsia="方正书宋_GBK"/>
      <w:color w:val="000000"/>
      <w:sz w:val="21"/>
      <w:szCs w:val="22"/>
    </w:rPr>
  </w:style>
  <w:style w:type="character" w:customStyle="1" w:styleId="76">
    <w:name w:val="脚注文本 字符"/>
    <w:basedOn w:val="19"/>
    <w:link w:val="16"/>
    <w:uiPriority w:val="99"/>
    <w:rPr>
      <w:sz w:val="18"/>
      <w:szCs w:val="18"/>
    </w:rPr>
  </w:style>
  <w:style w:type="character" w:customStyle="1" w:styleId="77">
    <w:name w:val="脚注文本 Char1"/>
    <w:basedOn w:val="19"/>
    <w:uiPriority w:val="0"/>
    <w:rPr>
      <w:kern w:val="2"/>
      <w:sz w:val="18"/>
      <w:szCs w:val="18"/>
    </w:rPr>
  </w:style>
  <w:style w:type="paragraph" w:customStyle="1" w:styleId="78">
    <w:name w:val="一级章节"/>
    <w:basedOn w:val="1"/>
    <w:qFormat/>
    <w:uiPriority w:val="0"/>
    <w:pPr>
      <w:widowControl/>
      <w:jc w:val="left"/>
      <w:outlineLvl w:val="1"/>
    </w:pPr>
    <w:rPr>
      <w:rFonts w:ascii="NEU-BZ-S92" w:hAnsi="NEU-BZ-S92" w:eastAsia="方正书宋_GBK"/>
      <w:color w:val="000000"/>
      <w:kern w:val="0"/>
      <w:szCs w:val="22"/>
    </w:rPr>
  </w:style>
  <w:style w:type="paragraph" w:customStyle="1" w:styleId="79">
    <w:name w:val="二级章节"/>
    <w:basedOn w:val="1"/>
    <w:qFormat/>
    <w:uiPriority w:val="0"/>
    <w:pPr>
      <w:widowControl/>
      <w:jc w:val="left"/>
      <w:outlineLvl w:val="2"/>
    </w:pPr>
    <w:rPr>
      <w:rFonts w:ascii="NEU-BZ-S92" w:hAnsi="NEU-BZ-S92" w:eastAsia="方正书宋_GBK"/>
      <w:color w:val="000000"/>
      <w:kern w:val="0"/>
      <w:szCs w:val="22"/>
    </w:rPr>
  </w:style>
  <w:style w:type="character" w:customStyle="1" w:styleId="80">
    <w:name w:val="标题 1 Char1"/>
    <w:basedOn w:val="19"/>
    <w:uiPriority w:val="0"/>
    <w:rPr>
      <w:b/>
      <w:bCs/>
      <w:kern w:val="44"/>
      <w:sz w:val="44"/>
      <w:szCs w:val="44"/>
    </w:rPr>
  </w:style>
  <w:style w:type="character" w:customStyle="1" w:styleId="81">
    <w:name w:val="标题 2 Char1"/>
    <w:basedOn w:val="19"/>
    <w:semiHidden/>
    <w:uiPriority w:val="0"/>
    <w:rPr>
      <w:rFonts w:asciiTheme="majorHAnsi" w:hAnsiTheme="majorHAnsi" w:eastAsiaTheme="majorEastAsia" w:cstheme="majorBidi"/>
      <w:b/>
      <w:bCs/>
      <w:kern w:val="2"/>
      <w:sz w:val="32"/>
      <w:szCs w:val="32"/>
    </w:rPr>
  </w:style>
  <w:style w:type="character" w:customStyle="1" w:styleId="82">
    <w:name w:val="标题 3 Char1"/>
    <w:basedOn w:val="19"/>
    <w:semiHidden/>
    <w:uiPriority w:val="0"/>
    <w:rPr>
      <w:b/>
      <w:bCs/>
      <w:kern w:val="2"/>
      <w:sz w:val="32"/>
      <w:szCs w:val="32"/>
    </w:rPr>
  </w:style>
  <w:style w:type="character" w:customStyle="1" w:styleId="83">
    <w:name w:val="标题 4 Char1"/>
    <w:basedOn w:val="19"/>
    <w:semiHidden/>
    <w:uiPriority w:val="0"/>
    <w:rPr>
      <w:rFonts w:asciiTheme="majorHAnsi" w:hAnsiTheme="majorHAnsi" w:eastAsiaTheme="majorEastAsia" w:cstheme="majorBidi"/>
      <w:b/>
      <w:bCs/>
      <w:kern w:val="2"/>
      <w:sz w:val="28"/>
      <w:szCs w:val="28"/>
    </w:rPr>
  </w:style>
  <w:style w:type="character" w:customStyle="1" w:styleId="84">
    <w:name w:val="正文文本 字符"/>
    <w:basedOn w:val="19"/>
    <w:link w:val="9"/>
    <w:uiPriority w:val="0"/>
    <w:rPr>
      <w:kern w:val="2"/>
      <w:sz w:val="21"/>
      <w:szCs w:val="24"/>
    </w:rPr>
  </w:style>
  <w:style w:type="character" w:customStyle="1" w:styleId="85">
    <w:name w:val="标题 Char1"/>
    <w:basedOn w:val="19"/>
    <w:uiPriority w:val="0"/>
    <w:rPr>
      <w:rFonts w:asciiTheme="majorHAnsi" w:hAnsiTheme="majorHAnsi" w:cstheme="majorBidi"/>
      <w:b/>
      <w:bCs/>
      <w:kern w:val="2"/>
      <w:sz w:val="32"/>
      <w:szCs w:val="32"/>
    </w:rPr>
  </w:style>
  <w:style w:type="character" w:customStyle="1" w:styleId="86">
    <w:name w:val="引用 Char1"/>
    <w:basedOn w:val="19"/>
    <w:uiPriority w:val="99"/>
    <w:rPr>
      <w:i/>
      <w:iCs/>
      <w:color w:val="000000" w:themeColor="text1"/>
      <w:kern w:val="2"/>
      <w:sz w:val="21"/>
      <w:szCs w:val="24"/>
      <w14:textFill>
        <w14:solidFill>
          <w14:schemeClr w14:val="tx1"/>
        </w14:solidFill>
      </w14:textFill>
    </w:rPr>
  </w:style>
  <w:style w:type="character" w:styleId="87">
    <w:name w:val="Placeholder Text"/>
    <w:basedOn w:val="19"/>
    <w:unhideWhenUsed/>
    <w:uiPriority w:val="99"/>
    <w:rPr>
      <w:color w:val="808080"/>
    </w:rPr>
  </w:style>
  <w:style w:type="character" w:customStyle="1" w:styleId="88">
    <w:name w:val="页脚 字符1"/>
    <w:basedOn w:val="19"/>
    <w:semiHidden/>
    <w:uiPriority w:val="99"/>
    <w:rPr>
      <w:kern w:val="2"/>
      <w:sz w:val="18"/>
      <w:szCs w:val="18"/>
    </w:rPr>
  </w:style>
  <w:style w:type="character" w:customStyle="1" w:styleId="89">
    <w:name w:val="批注框文本 字符1"/>
    <w:basedOn w:val="19"/>
    <w:semiHidden/>
    <w:uiPriority w:val="99"/>
    <w:rPr>
      <w:kern w:val="2"/>
      <w:sz w:val="18"/>
      <w:szCs w:val="18"/>
    </w:rPr>
  </w:style>
  <w:style w:type="character" w:customStyle="1" w:styleId="90">
    <w:name w:val="脚注文本 字符1"/>
    <w:basedOn w:val="19"/>
    <w:semiHidden/>
    <w:uiPriority w:val="99"/>
    <w:rPr>
      <w:kern w:val="2"/>
      <w:sz w:val="18"/>
      <w:szCs w:val="18"/>
    </w:rPr>
  </w:style>
  <w:style w:type="character" w:customStyle="1" w:styleId="91">
    <w:name w:val="标题 字符1"/>
    <w:basedOn w:val="19"/>
    <w:uiPriority w:val="10"/>
    <w:rPr>
      <w:rFonts w:asciiTheme="majorHAnsi" w:hAnsiTheme="majorHAnsi" w:eastAsiaTheme="majorEastAsia" w:cstheme="majorBidi"/>
      <w:b/>
      <w:bCs/>
      <w:kern w:val="2"/>
      <w:sz w:val="32"/>
      <w:szCs w:val="32"/>
    </w:rPr>
  </w:style>
  <w:style w:type="character" w:customStyle="1" w:styleId="92">
    <w:name w:val="引用 字符1"/>
    <w:basedOn w:val="19"/>
    <w:uiPriority w:val="29"/>
    <w:rPr>
      <w:i/>
      <w:iCs/>
      <w:color w:val="404040" w:themeColor="text1" w:themeTint="BF"/>
      <w:kern w:val="2"/>
      <w:sz w:val="21"/>
      <w:szCs w:val="24"/>
      <w14:textFill>
        <w14:solidFill>
          <w14:schemeClr w14:val="tx1">
            <w14:lumMod w14:val="75000"/>
            <w14:lumOff w14:val="2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1211</Words>
  <Characters>6905</Characters>
  <Lines>57</Lines>
  <Paragraphs>16</Paragraphs>
  <TotalTime>0</TotalTime>
  <ScaleCrop>false</ScaleCrop>
  <LinksUpToDate>false</LinksUpToDate>
  <CharactersWithSpaces>8100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2022-12-25T09:27:00Z</dcterms:created>
  <dcterms:modified xsi:type="dcterms:W3CDTF">2023-01-05T10:41:29Z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