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4"/>
        <w:ind w:left="0" w:right="338" w:firstLine="0"/>
        <w:jc w:val="center"/>
        <w:rPr>
          <w:b/>
          <w:sz w:val="24"/>
        </w:rPr>
      </w:pPr>
      <w:r>
        <w:rPr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11684000</wp:posOffset>
            </wp:positionV>
            <wp:extent cx="304800" cy="279400"/>
            <wp:effectExtent l="0" t="0" r="0" b="635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12484100</wp:posOffset>
            </wp:positionV>
            <wp:extent cx="482600" cy="279400"/>
            <wp:effectExtent l="0" t="0" r="12700" b="635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上海市延安初级中学 </w:t>
      </w:r>
      <w:r>
        <w:rPr>
          <w:rFonts w:ascii="Times New Roman" w:eastAsia="Times New Roman"/>
          <w:b/>
          <w:sz w:val="24"/>
        </w:rPr>
        <w:t>2022</w:t>
      </w:r>
      <w:r>
        <w:rPr>
          <w:rFonts w:hint="eastAsia" w:ascii="Times New Roman"/>
          <w:b/>
          <w:sz w:val="24"/>
          <w:lang w:val="en-US" w:eastAsia="zh-CN"/>
        </w:rPr>
        <w:t>-2023</w:t>
      </w:r>
      <w:r>
        <w:rPr>
          <w:rFonts w:ascii="Times New Roman" w:eastAsia="Times New Roman"/>
          <w:b/>
          <w:sz w:val="24"/>
        </w:rPr>
        <w:t xml:space="preserve"> </w:t>
      </w:r>
      <w:r>
        <w:rPr>
          <w:b/>
          <w:sz w:val="24"/>
        </w:rPr>
        <w:t>学年第一学期初三年级化学期末考试试卷</w:t>
      </w:r>
    </w:p>
    <w:p>
      <w:pPr>
        <w:pStyle w:val="3"/>
        <w:tabs>
          <w:tab w:val="left" w:pos="1628"/>
        </w:tabs>
        <w:spacing w:before="51"/>
        <w:ind w:left="0" w:right="334"/>
        <w:jc w:val="center"/>
      </w:pPr>
      <w:r>
        <w:t>（满</w:t>
      </w:r>
      <w:r>
        <w:rPr>
          <w:spacing w:val="-5"/>
        </w:rPr>
        <w:t>分</w:t>
      </w:r>
      <w:r>
        <w:t>：</w:t>
      </w:r>
      <w:r>
        <w:rPr>
          <w:rFonts w:ascii="Times New Roman" w:eastAsia="Times New Roman"/>
        </w:rPr>
        <w:t>50</w:t>
      </w:r>
      <w:r>
        <w:rPr>
          <w:rFonts w:ascii="Times New Roman" w:eastAsia="Times New Roman"/>
          <w:spacing w:val="-1"/>
        </w:rPr>
        <w:t xml:space="preserve"> </w:t>
      </w:r>
      <w:r>
        <w:t>分</w:t>
      </w:r>
      <w:r>
        <w:tab/>
      </w:r>
      <w:r>
        <w:t>时</w:t>
      </w:r>
      <w:r>
        <w:rPr>
          <w:spacing w:val="-5"/>
        </w:rPr>
        <w:t>间</w:t>
      </w:r>
      <w:r>
        <w:t>：</w:t>
      </w:r>
      <w:r>
        <w:rPr>
          <w:rFonts w:ascii="Times New Roman" w:eastAsia="Times New Roman"/>
        </w:rPr>
        <w:t>40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5"/>
        </w:rPr>
        <w:t>分</w:t>
      </w:r>
      <w:r>
        <w:t>钟）</w:t>
      </w:r>
    </w:p>
    <w:p>
      <w:pPr>
        <w:pStyle w:val="3"/>
        <w:tabs>
          <w:tab w:val="left" w:pos="2332"/>
          <w:tab w:val="left" w:pos="3058"/>
          <w:tab w:val="left" w:pos="3816"/>
          <w:tab w:val="left" w:pos="4739"/>
          <w:tab w:val="left" w:pos="5698"/>
          <w:tab w:val="left" w:pos="5895"/>
          <w:tab w:val="left" w:pos="7368"/>
        </w:tabs>
        <w:spacing w:before="47" w:line="278" w:lineRule="auto"/>
        <w:ind w:right="1717" w:firstLine="1212"/>
        <w:rPr>
          <w:rFonts w:ascii="Times New Roman" w:eastAsia="Times New Roman"/>
        </w:rPr>
      </w:pPr>
      <w:r>
        <w:t>班</w:t>
      </w:r>
      <w:r>
        <w:rPr>
          <w:spacing w:val="-4"/>
        </w:rPr>
        <w:t>级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rPr>
          <w:spacing w:val="-4"/>
        </w:rPr>
        <w:t>姓</w:t>
      </w:r>
      <w:r>
        <w:rPr>
          <w:spacing w:val="-5"/>
        </w:rPr>
        <w:t>名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rPr>
          <w:spacing w:val="-5"/>
          <w:u w:val="single"/>
        </w:rPr>
        <w:tab/>
      </w:r>
      <w:r>
        <w:rPr>
          <w:spacing w:val="-4"/>
        </w:rPr>
        <w:t>学号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rPr>
          <w:spacing w:val="-4"/>
        </w:rPr>
        <w:t>成</w:t>
      </w:r>
      <w:r>
        <w:rPr>
          <w:spacing w:val="-1"/>
        </w:rPr>
        <w:t>绩</w:t>
      </w:r>
      <w:r>
        <w:rPr>
          <w:spacing w:val="-1"/>
          <w:u w:val="single"/>
        </w:rPr>
        <w:tab/>
      </w:r>
      <w:r>
        <w:rPr>
          <w:u w:val="single"/>
        </w:rPr>
        <w:t xml:space="preserve">        </w:t>
      </w:r>
      <w:r>
        <w:t>相对</w:t>
      </w:r>
      <w:r>
        <w:rPr>
          <w:spacing w:val="-5"/>
        </w:rPr>
        <w:t>原</w:t>
      </w:r>
      <w:r>
        <w:t>子</w:t>
      </w:r>
      <w:r>
        <w:rPr>
          <w:spacing w:val="-5"/>
        </w:rPr>
        <w:t>质</w:t>
      </w:r>
      <w:r>
        <w:t>量</w:t>
      </w:r>
      <w:r>
        <w:rPr>
          <w:spacing w:val="-3"/>
        </w:rPr>
        <w:t>：</w:t>
      </w:r>
      <w:r>
        <w:rPr>
          <w:rFonts w:ascii="Times New Roman" w:eastAsia="Times New Roman"/>
          <w:spacing w:val="-3"/>
        </w:rPr>
        <w:t>H-1</w:t>
      </w:r>
      <w:r>
        <w:rPr>
          <w:rFonts w:ascii="Times New Roman" w:eastAsia="Times New Roman"/>
          <w:spacing w:val="-3"/>
        </w:rPr>
        <w:tab/>
      </w:r>
      <w:r>
        <w:rPr>
          <w:rFonts w:ascii="Times New Roman" w:eastAsia="Times New Roman"/>
        </w:rPr>
        <w:t>C-12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O-16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Cl-35.5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Ca-40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Cu-64</w:t>
      </w:r>
    </w:p>
    <w:p>
      <w:pPr>
        <w:pStyle w:val="2"/>
        <w:spacing w:line="269" w:lineRule="exact"/>
      </w:pPr>
      <w:r>
        <w:t xml:space="preserve">一、选择题（共 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spacing w:before="46"/>
        <w:ind w:left="640" w:right="0" w:firstLine="0"/>
        <w:jc w:val="left"/>
        <w:rPr>
          <w:b/>
          <w:sz w:val="21"/>
        </w:rPr>
      </w:pPr>
      <w:r>
        <w:rPr>
          <w:rFonts w:ascii="Times New Roman" w:eastAsia="Times New Roman"/>
          <w:sz w:val="21"/>
        </w:rPr>
        <w:t xml:space="preserve">1-14 </w:t>
      </w:r>
      <w:r>
        <w:rPr>
          <w:b/>
          <w:sz w:val="21"/>
        </w:rPr>
        <w:t>题只有一个正确选项</w:t>
      </w:r>
    </w:p>
    <w:p>
      <w:pPr>
        <w:pStyle w:val="9"/>
        <w:numPr>
          <w:ilvl w:val="0"/>
          <w:numId w:val="1"/>
        </w:numPr>
        <w:tabs>
          <w:tab w:val="left" w:pos="542"/>
        </w:tabs>
        <w:spacing w:before="88" w:after="0" w:line="240" w:lineRule="auto"/>
        <w:ind w:left="541" w:right="0" w:hanging="322"/>
        <w:jc w:val="left"/>
        <w:rPr>
          <w:sz w:val="21"/>
        </w:rPr>
      </w:pPr>
      <w:r>
        <w:rPr>
          <w:spacing w:val="-5"/>
          <w:sz w:val="21"/>
        </w:rPr>
        <w:t>成语是中华民族语言的瑰宝，下列成语中蕴含着化学变化的是</w:t>
      </w:r>
      <w:r>
        <w:rPr>
          <w:sz w:val="21"/>
        </w:rPr>
        <w:t>（</w:t>
      </w:r>
      <w:r>
        <w:rPr>
          <w:spacing w:val="9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tabs>
          <w:tab w:val="left" w:pos="2741"/>
          <w:tab w:val="left" w:pos="4841"/>
          <w:tab w:val="left" w:pos="6942"/>
        </w:tabs>
        <w:spacing w:line="316" w:lineRule="auto"/>
        <w:ind w:right="939" w:firstLine="415"/>
      </w:pPr>
      <w:r>
        <w:rPr>
          <w:rFonts w:ascii="Times New Roman" w:eastAsia="Times New Roman"/>
        </w:rPr>
        <w:t>A</w:t>
      </w:r>
      <w:r>
        <w:t>．木已</w:t>
      </w:r>
      <w:r>
        <w:rPr>
          <w:spacing w:val="-5"/>
        </w:rPr>
        <w:t>成</w:t>
      </w:r>
      <w:r>
        <w:t>舟</w:t>
      </w:r>
      <w:r>
        <w:tab/>
      </w:r>
      <w:r>
        <w:rPr>
          <w:rFonts w:ascii="Times New Roman" w:eastAsia="Times New Roman"/>
        </w:rPr>
        <w:t>B</w:t>
      </w:r>
      <w:r>
        <w:t>．火</w:t>
      </w:r>
      <w:r>
        <w:rPr>
          <w:spacing w:val="-5"/>
        </w:rPr>
        <w:t>上</w:t>
      </w:r>
      <w:r>
        <w:t>浇油</w:t>
      </w:r>
      <w:r>
        <w:tab/>
      </w:r>
      <w:r>
        <w:rPr>
          <w:rFonts w:ascii="Times New Roman" w:eastAsia="Times New Roman"/>
        </w:rPr>
        <w:t>C</w:t>
      </w:r>
      <w:r>
        <w:t>．量</w:t>
      </w:r>
      <w:r>
        <w:rPr>
          <w:spacing w:val="-5"/>
        </w:rPr>
        <w:t>体</w:t>
      </w:r>
      <w:r>
        <w:t>裁衣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5"/>
        </w:rPr>
        <w:t>滴</w:t>
      </w:r>
      <w:r>
        <w:t>水</w:t>
      </w:r>
      <w:r>
        <w:rPr>
          <w:spacing w:val="-5"/>
        </w:rPr>
        <w:t>成</w:t>
      </w:r>
      <w:r>
        <w:rPr>
          <w:spacing w:val="-15"/>
        </w:rPr>
        <w:t>冰</w:t>
      </w:r>
      <w:r>
        <w:rPr>
          <w:rFonts w:ascii="Times New Roman" w:eastAsia="Times New Roman"/>
        </w:rPr>
        <w:t>2</w:t>
      </w:r>
      <w:r>
        <w:t>．下</w:t>
      </w:r>
      <w:r>
        <w:rPr>
          <w:spacing w:val="-5"/>
        </w:rPr>
        <w:t>列</w:t>
      </w:r>
      <w:r>
        <w:t>物</w:t>
      </w:r>
      <w:r>
        <w:rPr>
          <w:spacing w:val="-5"/>
        </w:rPr>
        <w:t>质</w:t>
      </w:r>
      <w:r>
        <w:t>的</w:t>
      </w:r>
      <w:r>
        <w:rPr>
          <w:spacing w:val="-4"/>
        </w:rPr>
        <w:t>用</w:t>
      </w:r>
      <w:r>
        <w:t>途</w:t>
      </w:r>
      <w:r>
        <w:rPr>
          <w:spacing w:val="-4"/>
        </w:rPr>
        <w:t>，</w:t>
      </w:r>
      <w:r>
        <w:t>主</w:t>
      </w:r>
      <w:r>
        <w:rPr>
          <w:spacing w:val="-5"/>
        </w:rPr>
        <w:t>要</w:t>
      </w:r>
      <w:r>
        <w:t>利</w:t>
      </w:r>
      <w:r>
        <w:rPr>
          <w:spacing w:val="-5"/>
        </w:rPr>
        <w:t>用</w:t>
      </w:r>
      <w:r>
        <w:t>物</w:t>
      </w:r>
      <w:r>
        <w:rPr>
          <w:spacing w:val="-5"/>
        </w:rPr>
        <w:t>理</w:t>
      </w:r>
      <w:r>
        <w:t>性</w:t>
      </w:r>
      <w:r>
        <w:rPr>
          <w:spacing w:val="-5"/>
        </w:rPr>
        <w:t>质的</w:t>
      </w:r>
      <w:r>
        <w:t>是（</w:t>
      </w:r>
      <w:r>
        <w:rPr>
          <w:spacing w:val="5"/>
        </w:rPr>
        <w:t xml:space="preserve"> </w:t>
      </w:r>
      <w:r>
        <w:t>）</w:t>
      </w:r>
    </w:p>
    <w:p>
      <w:pPr>
        <w:pStyle w:val="3"/>
        <w:tabs>
          <w:tab w:val="left" w:pos="4841"/>
        </w:tabs>
        <w:spacing w:before="6"/>
        <w:ind w:left="640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5"/>
        </w:rPr>
        <w:t>金</w:t>
      </w:r>
      <w:r>
        <w:t>刚</w:t>
      </w:r>
      <w:r>
        <w:rPr>
          <w:spacing w:val="-5"/>
        </w:rPr>
        <w:t>石</w:t>
      </w:r>
      <w:r>
        <w:t>用</w:t>
      </w:r>
      <w:r>
        <w:rPr>
          <w:spacing w:val="-5"/>
        </w:rPr>
        <w:t>作</w:t>
      </w:r>
      <w:r>
        <w:t>玻</w:t>
      </w:r>
      <w:r>
        <w:rPr>
          <w:spacing w:val="-5"/>
        </w:rPr>
        <w:t>璃</w:t>
      </w:r>
      <w:r>
        <w:t>刀</w:t>
      </w:r>
      <w:r>
        <w:tab/>
      </w:r>
      <w:r>
        <w:rPr>
          <w:rFonts w:ascii="Times New Roman" w:eastAsia="Times New Roman"/>
        </w:rPr>
        <w:t>B</w:t>
      </w:r>
      <w:r>
        <w:t>．氮</w:t>
      </w:r>
      <w:r>
        <w:rPr>
          <w:spacing w:val="-5"/>
        </w:rPr>
        <w:t>气</w:t>
      </w:r>
      <w:r>
        <w:t>作</w:t>
      </w:r>
      <w:r>
        <w:rPr>
          <w:spacing w:val="-5"/>
        </w:rPr>
        <w:t>保</w:t>
      </w:r>
      <w:r>
        <w:t>护气</w:t>
      </w:r>
    </w:p>
    <w:p>
      <w:pPr>
        <w:pStyle w:val="3"/>
        <w:tabs>
          <w:tab w:val="left" w:pos="4841"/>
        </w:tabs>
        <w:spacing w:line="316" w:lineRule="auto"/>
        <w:ind w:right="2620" w:firstLine="419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1071880</wp:posOffset>
                </wp:positionH>
                <wp:positionV relativeFrom="paragraph">
                  <wp:posOffset>483235</wp:posOffset>
                </wp:positionV>
                <wp:extent cx="5422265" cy="123507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265" cy="1235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8525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108"/>
                              <w:gridCol w:w="2165"/>
                              <w:gridCol w:w="2128"/>
                              <w:gridCol w:w="2124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</w:tblPrEx>
                              <w:trPr>
                                <w:trHeight w:val="1562" w:hRule="atLeast"/>
                              </w:trPr>
                              <w:tc>
                                <w:tcPr>
                                  <w:tcW w:w="2108" w:type="dxa"/>
                                </w:tcPr>
                                <w:p>
                                  <w:pPr>
                                    <w:pStyle w:val="10"/>
                                    <w:spacing w:before="9"/>
                                    <w:ind w:left="0"/>
                                    <w:rPr>
                                      <w:sz w:val="5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0"/>
                                    <w:ind w:left="7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394335" cy="904875"/>
                                        <wp:effectExtent l="0" t="0" r="0" b="0"/>
                                        <wp:docPr id="169044447" name="image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9044447" name="image1.png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4607" cy="9052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65" w:type="dxa"/>
                                </w:tcPr>
                                <w:p>
                                  <w:pPr>
                                    <w:pStyle w:val="10"/>
                                    <w:spacing w:before="7"/>
                                    <w:ind w:left="0"/>
                                    <w:rPr>
                                      <w:sz w:val="3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0"/>
                                    <w:ind w:left="3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958850" cy="942975"/>
                                        <wp:effectExtent l="0" t="0" r="0" b="0"/>
                                        <wp:docPr id="975234261" name="image2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75234261" name="image2.jpeg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8932" cy="9435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</w:tcPr>
                                <w:p>
                                  <w:pPr>
                                    <w:pStyle w:val="10"/>
                                    <w:spacing w:before="3"/>
                                    <w:ind w:left="0"/>
                                    <w:rPr>
                                      <w:sz w:val="7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0"/>
                                    <w:ind w:left="33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941070" cy="830580"/>
                                        <wp:effectExtent l="0" t="0" r="0" b="0"/>
                                        <wp:docPr id="2137846257" name="image3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37846257" name="image3.png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41090" cy="830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pStyle w:val="10"/>
                                    <w:spacing w:before="8"/>
                                    <w:ind w:left="0"/>
                                    <w:rPr>
                                      <w:sz w:val="8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0"/>
                                    <w:ind w:left="6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684530" cy="850265"/>
                                        <wp:effectExtent l="0" t="0" r="0" b="0"/>
                                        <wp:docPr id="125439609" name="image4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5439609" name="image4.jpeg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4541" cy="8503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3" w:hRule="atLeast"/>
                              </w:trPr>
                              <w:tc>
                                <w:tcPr>
                                  <w:tcW w:w="2108" w:type="dxa"/>
                                </w:tcPr>
                                <w:p>
                                  <w:pPr>
                                    <w:pStyle w:val="10"/>
                                    <w:spacing w:before="45"/>
                                    <w:ind w:left="45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sz w:val="21"/>
                                    </w:rPr>
                                    <w:t>．溶解固体</w:t>
                                  </w:r>
                                </w:p>
                              </w:tc>
                              <w:tc>
                                <w:tcPr>
                                  <w:tcW w:w="2165" w:type="dxa"/>
                                </w:tcPr>
                                <w:p>
                                  <w:pPr>
                                    <w:pStyle w:val="10"/>
                                    <w:spacing w:before="45"/>
                                    <w:ind w:left="17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  <w:t>B</w:t>
                                  </w:r>
                                  <w:r>
                                    <w:rPr>
                                      <w:sz w:val="21"/>
                                    </w:rPr>
                                    <w:t>．检查装置气密性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</w:tcPr>
                                <w:p>
                                  <w:pPr>
                                    <w:pStyle w:val="10"/>
                                    <w:spacing w:before="45"/>
                                    <w:ind w:left="15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  <w:t>C</w:t>
                                  </w:r>
                                  <w:r>
                                    <w:rPr>
                                      <w:sz w:val="21"/>
                                    </w:rPr>
                                    <w:t>．测溶液的酸碱度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</w:tcPr>
                                <w:p>
                                  <w:pPr>
                                    <w:pStyle w:val="10"/>
                                    <w:spacing w:before="45"/>
                                    <w:ind w:left="66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  <w:t>D</w:t>
                                  </w:r>
                                  <w:r>
                                    <w:rPr>
                                      <w:sz w:val="21"/>
                                    </w:rPr>
                                    <w:t>．过滤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4.4pt;margin-top:38.05pt;height:97.25pt;width:426.95pt;mso-position-horizontal-relative:page;z-index:251670528;mso-width-relative:page;mso-height-relative:page;" filled="f" stroked="f" coordsize="21600,21600" o:gfxdata="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tOqDGNgAAAALAQAADwAAAAAA&#10;AAABACAAAAAiAAAAZHJzL2Rvd25yZXYueG1sUEsBAhQAFAAAAAgAh07iQPxIa8KhAQAAJg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7"/>
                        <w:tblW w:w="8525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108"/>
                        <w:gridCol w:w="2165"/>
                        <w:gridCol w:w="2128"/>
                        <w:gridCol w:w="2124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562" w:hRule="atLeast"/>
                        </w:trPr>
                        <w:tc>
                          <w:tcPr>
                            <w:tcW w:w="2108" w:type="dxa"/>
                          </w:tcPr>
                          <w:p>
                            <w:pPr>
                              <w:pStyle w:val="10"/>
                              <w:spacing w:before="9"/>
                              <w:ind w:left="0"/>
                              <w:rPr>
                                <w:sz w:val="5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0"/>
                              <w:ind w:left="75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drawing>
                                <wp:inline distT="0" distB="0" distL="0" distR="0">
                                  <wp:extent cx="394335" cy="904875"/>
                                  <wp:effectExtent l="0" t="0" r="0" b="0"/>
                                  <wp:docPr id="169044447" name="image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9044447" name="image1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4607" cy="905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65" w:type="dxa"/>
                          </w:tcPr>
                          <w:p>
                            <w:pPr>
                              <w:pStyle w:val="10"/>
                              <w:spacing w:before="7"/>
                              <w:ind w:left="0"/>
                              <w:rPr>
                                <w:sz w:val="3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0"/>
                              <w:ind w:left="33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drawing>
                                <wp:inline distT="0" distB="0" distL="0" distR="0">
                                  <wp:extent cx="958850" cy="942975"/>
                                  <wp:effectExtent l="0" t="0" r="0" b="0"/>
                                  <wp:docPr id="975234261" name="image2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75234261" name="image2.jpe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8932" cy="9435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28" w:type="dxa"/>
                          </w:tcPr>
                          <w:p>
                            <w:pPr>
                              <w:pStyle w:val="10"/>
                              <w:spacing w:before="3"/>
                              <w:ind w:left="0"/>
                              <w:rPr>
                                <w:sz w:val="7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0"/>
                              <w:ind w:left="33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drawing>
                                <wp:inline distT="0" distB="0" distL="0" distR="0">
                                  <wp:extent cx="941070" cy="830580"/>
                                  <wp:effectExtent l="0" t="0" r="0" b="0"/>
                                  <wp:docPr id="2137846257" name="image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7846257" name="image3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1090" cy="830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24" w:type="dxa"/>
                          </w:tcPr>
                          <w:p>
                            <w:pPr>
                              <w:pStyle w:val="10"/>
                              <w:spacing w:before="8"/>
                              <w:ind w:left="0"/>
                              <w:rPr>
                                <w:sz w:val="8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0"/>
                              <w:ind w:left="62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drawing>
                                <wp:inline distT="0" distB="0" distL="0" distR="0">
                                  <wp:extent cx="684530" cy="850265"/>
                                  <wp:effectExtent l="0" t="0" r="0" b="0"/>
                                  <wp:docPr id="125439609" name="image4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5439609" name="image4.jpe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4541" cy="8503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3" w:hRule="atLeast"/>
                        </w:trPr>
                        <w:tc>
                          <w:tcPr>
                            <w:tcW w:w="2108" w:type="dxa"/>
                          </w:tcPr>
                          <w:p>
                            <w:pPr>
                              <w:pStyle w:val="10"/>
                              <w:spacing w:before="45"/>
                              <w:ind w:left="450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>A</w:t>
                            </w:r>
                            <w:r>
                              <w:rPr>
                                <w:sz w:val="21"/>
                              </w:rPr>
                              <w:t>．溶解固体</w:t>
                            </w:r>
                          </w:p>
                        </w:tc>
                        <w:tc>
                          <w:tcPr>
                            <w:tcW w:w="2165" w:type="dxa"/>
                          </w:tcPr>
                          <w:p>
                            <w:pPr>
                              <w:pStyle w:val="10"/>
                              <w:spacing w:before="45"/>
                              <w:ind w:left="172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>B</w:t>
                            </w:r>
                            <w:r>
                              <w:rPr>
                                <w:sz w:val="21"/>
                              </w:rPr>
                              <w:t>．检查装置气密性</w:t>
                            </w:r>
                          </w:p>
                        </w:tc>
                        <w:tc>
                          <w:tcPr>
                            <w:tcW w:w="2128" w:type="dxa"/>
                          </w:tcPr>
                          <w:p>
                            <w:pPr>
                              <w:pStyle w:val="10"/>
                              <w:spacing w:before="45"/>
                              <w:ind w:left="151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>C</w:t>
                            </w:r>
                            <w:r>
                              <w:rPr>
                                <w:sz w:val="21"/>
                              </w:rPr>
                              <w:t>．测溶液的酸碱度</w:t>
                            </w:r>
                          </w:p>
                        </w:tc>
                        <w:tc>
                          <w:tcPr>
                            <w:tcW w:w="2124" w:type="dxa"/>
                          </w:tcPr>
                          <w:p>
                            <w:pPr>
                              <w:pStyle w:val="10"/>
                              <w:spacing w:before="45"/>
                              <w:ind w:left="668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>D</w:t>
                            </w:r>
                            <w:r>
                              <w:rPr>
                                <w:sz w:val="21"/>
                              </w:rPr>
                              <w:t>．过滤</w:t>
                            </w:r>
                          </w:p>
                        </w:tc>
                      </w:tr>
                    </w:tbl>
                    <w:p>
                      <w:pPr>
                        <w:pStyle w:val="3"/>
                        <w:spacing w:before="0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w:t>C</w:t>
      </w:r>
      <w:r>
        <w:t>．生</w:t>
      </w:r>
      <w:r>
        <w:rPr>
          <w:spacing w:val="-5"/>
        </w:rPr>
        <w:t>石</w:t>
      </w:r>
      <w:r>
        <w:t>灰</w:t>
      </w:r>
      <w:r>
        <w:rPr>
          <w:spacing w:val="-5"/>
        </w:rPr>
        <w:t>用</w:t>
      </w:r>
      <w:r>
        <w:t>作</w:t>
      </w:r>
      <w:r>
        <w:rPr>
          <w:spacing w:val="-5"/>
        </w:rPr>
        <w:t>干</w:t>
      </w:r>
      <w:r>
        <w:t>燥剂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5"/>
        </w:rPr>
        <w:t>氧</w:t>
      </w:r>
      <w:r>
        <w:t>气</w:t>
      </w:r>
      <w:r>
        <w:rPr>
          <w:spacing w:val="-5"/>
        </w:rPr>
        <w:t>用</w:t>
      </w:r>
      <w:r>
        <w:t>于</w:t>
      </w:r>
      <w:r>
        <w:rPr>
          <w:spacing w:val="-5"/>
        </w:rPr>
        <w:t>炼</w:t>
      </w:r>
      <w:r>
        <w:rPr>
          <w:spacing w:val="-14"/>
        </w:rPr>
        <w:t>钢</w:t>
      </w:r>
      <w:r>
        <w:rPr>
          <w:rFonts w:ascii="Times New Roman" w:eastAsia="Times New Roman"/>
        </w:rPr>
        <w:t>3</w:t>
      </w:r>
      <w:r>
        <w:t>．下</w:t>
      </w:r>
      <w:r>
        <w:rPr>
          <w:spacing w:val="-5"/>
        </w:rPr>
        <w:t>列</w:t>
      </w:r>
      <w:r>
        <w:t>图</w:t>
      </w:r>
      <w:r>
        <w:rPr>
          <w:spacing w:val="-5"/>
        </w:rPr>
        <w:t>示</w:t>
      </w:r>
      <w:r>
        <w:t>实</w:t>
      </w:r>
      <w:r>
        <w:rPr>
          <w:spacing w:val="-5"/>
        </w:rPr>
        <w:t>验</w:t>
      </w:r>
      <w:r>
        <w:t>操</w:t>
      </w:r>
      <w:r>
        <w:rPr>
          <w:spacing w:val="-5"/>
        </w:rPr>
        <w:t>作</w:t>
      </w:r>
      <w:r>
        <w:t>中</w:t>
      </w:r>
      <w:r>
        <w:rPr>
          <w:spacing w:val="-5"/>
        </w:rPr>
        <w:t>，</w:t>
      </w:r>
      <w:r>
        <w:t>正</w:t>
      </w:r>
      <w:r>
        <w:rPr>
          <w:spacing w:val="-5"/>
        </w:rPr>
        <w:t>确</w:t>
      </w:r>
      <w:r>
        <w:t>的</w:t>
      </w:r>
      <w:r>
        <w:rPr>
          <w:spacing w:val="-5"/>
        </w:rPr>
        <w:t>是</w:t>
      </w:r>
      <w:r>
        <w:t>（</w:t>
      </w:r>
      <w:r>
        <w:rPr>
          <w:spacing w:val="1"/>
        </w:rPr>
        <w:t xml:space="preserve"> </w:t>
      </w:r>
      <w:r>
        <w:t>）</w:t>
      </w:r>
    </w:p>
    <w:p>
      <w:pPr>
        <w:pStyle w:val="3"/>
        <w:spacing w:before="0"/>
        <w:ind w:left="0"/>
        <w:rPr>
          <w:sz w:val="22"/>
        </w:rPr>
      </w:pPr>
    </w:p>
    <w:p>
      <w:pPr>
        <w:pStyle w:val="3"/>
        <w:spacing w:before="0"/>
        <w:ind w:left="0"/>
        <w:rPr>
          <w:sz w:val="22"/>
        </w:rPr>
      </w:pPr>
    </w:p>
    <w:p>
      <w:pPr>
        <w:pStyle w:val="3"/>
        <w:spacing w:before="0"/>
        <w:ind w:left="0"/>
        <w:rPr>
          <w:sz w:val="22"/>
        </w:rPr>
      </w:pPr>
    </w:p>
    <w:p>
      <w:pPr>
        <w:pStyle w:val="3"/>
        <w:spacing w:before="0"/>
        <w:ind w:left="0"/>
        <w:rPr>
          <w:sz w:val="22"/>
        </w:rPr>
      </w:pPr>
    </w:p>
    <w:p>
      <w:pPr>
        <w:pStyle w:val="3"/>
        <w:spacing w:before="0"/>
        <w:ind w:left="0"/>
        <w:rPr>
          <w:sz w:val="22"/>
        </w:rPr>
      </w:pPr>
    </w:p>
    <w:p>
      <w:pPr>
        <w:pStyle w:val="3"/>
        <w:spacing w:before="0"/>
        <w:ind w:left="0"/>
        <w:rPr>
          <w:sz w:val="22"/>
        </w:rPr>
      </w:pPr>
    </w:p>
    <w:p>
      <w:pPr>
        <w:pStyle w:val="3"/>
        <w:spacing w:before="6"/>
        <w:ind w:left="0"/>
        <w:rPr>
          <w:sz w:val="20"/>
        </w:rPr>
      </w:pPr>
    </w:p>
    <w:p>
      <w:pPr>
        <w:pStyle w:val="9"/>
        <w:numPr>
          <w:ilvl w:val="0"/>
          <w:numId w:val="2"/>
        </w:numPr>
        <w:tabs>
          <w:tab w:val="left" w:pos="542"/>
        </w:tabs>
        <w:spacing w:before="0" w:after="0" w:line="240" w:lineRule="auto"/>
        <w:ind w:left="541" w:right="0" w:hanging="322"/>
        <w:jc w:val="left"/>
        <w:rPr>
          <w:sz w:val="21"/>
        </w:rPr>
      </w:pPr>
      <w:r>
        <w:rPr>
          <w:spacing w:val="-5"/>
          <w:sz w:val="21"/>
        </w:rPr>
        <w:t>下列物质中，含有氢分子的是</w:t>
      </w:r>
      <w:r>
        <w:rPr>
          <w:spacing w:val="-3"/>
          <w:sz w:val="21"/>
        </w:rPr>
        <w:t>（</w:t>
      </w:r>
      <w:r>
        <w:rPr>
          <w:spacing w:val="11"/>
          <w:sz w:val="21"/>
        </w:rPr>
        <w:t xml:space="preserve"> </w:t>
      </w:r>
      <w:r>
        <w:rPr>
          <w:sz w:val="21"/>
        </w:rPr>
        <w:t>）</w:t>
      </w:r>
    </w:p>
    <w:p>
      <w:pPr>
        <w:pStyle w:val="9"/>
        <w:numPr>
          <w:ilvl w:val="1"/>
          <w:numId w:val="2"/>
        </w:numPr>
        <w:tabs>
          <w:tab w:val="left" w:pos="1052"/>
          <w:tab w:val="left" w:pos="1053"/>
          <w:tab w:val="left" w:pos="2741"/>
          <w:tab w:val="left" w:pos="3141"/>
          <w:tab w:val="left" w:pos="4841"/>
          <w:tab w:val="left" w:pos="5241"/>
          <w:tab w:val="left" w:pos="6942"/>
          <w:tab w:val="left" w:pos="7354"/>
        </w:tabs>
        <w:spacing w:before="106" w:after="0" w:line="343" w:lineRule="auto"/>
        <w:ind w:left="220" w:right="1285" w:firstLine="419"/>
        <w:jc w:val="left"/>
        <w:rPr>
          <w:sz w:val="21"/>
        </w:rPr>
      </w:pPr>
      <w:r>
        <w:rPr>
          <w:rFonts w:ascii="Times New Roman" w:eastAsia="Times New Roman"/>
          <w:sz w:val="21"/>
        </w:rPr>
        <w:t>H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  <w:vertAlign w:val="baseline"/>
        </w:rPr>
        <w:t>SO</w:t>
      </w:r>
      <w:r>
        <w:rPr>
          <w:rFonts w:ascii="Times New Roman" w:eastAsia="Times New Roman"/>
          <w:sz w:val="21"/>
          <w:vertAlign w:val="subscript"/>
        </w:rPr>
        <w:t>4</w:t>
      </w:r>
      <w:r>
        <w:rPr>
          <w:rFonts w:ascii="Times New Roman" w:eastAsia="Times New Roman"/>
          <w:sz w:val="21"/>
          <w:vertAlign w:val="baseline"/>
        </w:rPr>
        <w:tab/>
      </w:r>
      <w:r>
        <w:rPr>
          <w:rFonts w:ascii="Times New Roman" w:eastAsia="Times New Roman"/>
          <w:sz w:val="21"/>
          <w:vertAlign w:val="baseline"/>
        </w:rPr>
        <w:t>B.</w:t>
      </w:r>
      <w:r>
        <w:rPr>
          <w:rFonts w:ascii="Times New Roman" w:eastAsia="Times New Roman"/>
          <w:sz w:val="21"/>
          <w:vertAlign w:val="baseline"/>
        </w:rPr>
        <w:tab/>
      </w:r>
      <w:r>
        <w:rPr>
          <w:rFonts w:ascii="Times New Roman" w:eastAsia="Times New Roman"/>
          <w:sz w:val="21"/>
          <w:vertAlign w:val="baseline"/>
        </w:rPr>
        <w:t>H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  <w:vertAlign w:val="baseline"/>
        </w:rPr>
        <w:t>O</w:t>
      </w:r>
      <w:r>
        <w:rPr>
          <w:rFonts w:ascii="Times New Roman" w:eastAsia="Times New Roman"/>
          <w:sz w:val="21"/>
          <w:vertAlign w:val="baseline"/>
        </w:rPr>
        <w:tab/>
      </w:r>
      <w:r>
        <w:rPr>
          <w:rFonts w:ascii="Times New Roman" w:eastAsia="Times New Roman"/>
          <w:sz w:val="21"/>
          <w:vertAlign w:val="baseline"/>
        </w:rPr>
        <w:t>C.</w:t>
      </w:r>
      <w:r>
        <w:rPr>
          <w:rFonts w:ascii="Times New Roman" w:eastAsia="Times New Roman"/>
          <w:sz w:val="21"/>
          <w:vertAlign w:val="baseline"/>
        </w:rPr>
        <w:tab/>
      </w:r>
      <w:r>
        <w:rPr>
          <w:rFonts w:ascii="Times New Roman" w:eastAsia="Times New Roman"/>
          <w:sz w:val="21"/>
          <w:vertAlign w:val="baseline"/>
        </w:rPr>
        <w:t>H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  <w:vertAlign w:val="baseline"/>
        </w:rPr>
        <w:tab/>
      </w:r>
      <w:r>
        <w:rPr>
          <w:rFonts w:ascii="Times New Roman" w:eastAsia="Times New Roman"/>
          <w:sz w:val="21"/>
          <w:vertAlign w:val="baseline"/>
        </w:rPr>
        <w:t>D.</w:t>
      </w:r>
      <w:r>
        <w:rPr>
          <w:rFonts w:ascii="Times New Roman" w:eastAsia="Times New Roman"/>
          <w:sz w:val="21"/>
          <w:vertAlign w:val="baseline"/>
        </w:rPr>
        <w:tab/>
      </w:r>
      <w:r>
        <w:rPr>
          <w:rFonts w:ascii="Times New Roman" w:eastAsia="Times New Roman"/>
          <w:sz w:val="21"/>
          <w:vertAlign w:val="baseline"/>
        </w:rPr>
        <w:t>H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  <w:vertAlign w:val="baseline"/>
        </w:rPr>
        <w:t>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z w:val="21"/>
          <w:vertAlign w:val="baseline"/>
        </w:rPr>
        <w:t xml:space="preserve"> 5</w:t>
      </w:r>
      <w:r>
        <w:rPr>
          <w:spacing w:val="-5"/>
          <w:sz w:val="21"/>
          <w:vertAlign w:val="baseline"/>
        </w:rPr>
        <w:t>．从保护环境角度考虑，最理想的燃料是</w:t>
      </w:r>
      <w:r>
        <w:rPr>
          <w:sz w:val="21"/>
          <w:vertAlign w:val="baseline"/>
        </w:rPr>
        <w:t>（</w:t>
      </w:r>
      <w:r>
        <w:rPr>
          <w:spacing w:val="4"/>
          <w:sz w:val="21"/>
          <w:vertAlign w:val="baseline"/>
        </w:rPr>
        <w:t xml:space="preserve"> </w:t>
      </w:r>
      <w:r>
        <w:rPr>
          <w:sz w:val="21"/>
          <w:vertAlign w:val="baseline"/>
        </w:rPr>
        <w:t>）</w:t>
      </w:r>
    </w:p>
    <w:p>
      <w:pPr>
        <w:pStyle w:val="3"/>
        <w:tabs>
          <w:tab w:val="left" w:pos="2741"/>
          <w:tab w:val="left" w:pos="4841"/>
          <w:tab w:val="left" w:pos="6942"/>
        </w:tabs>
        <w:spacing w:before="0" w:line="241" w:lineRule="exact"/>
        <w:ind w:left="640"/>
      </w:pPr>
      <w:r>
        <w:rPr>
          <w:rFonts w:ascii="Times New Roman" w:eastAsia="Times New Roman"/>
        </w:rPr>
        <w:t>A</w:t>
      </w:r>
      <w:r>
        <w:t>．煤</w:t>
      </w:r>
      <w:r>
        <w:tab/>
      </w:r>
      <w:r>
        <w:rPr>
          <w:rFonts w:ascii="Times New Roman" w:eastAsia="Times New Roman"/>
        </w:rPr>
        <w:t>B</w:t>
      </w:r>
      <w:r>
        <w:t>．汽油</w:t>
      </w:r>
      <w:r>
        <w:tab/>
      </w:r>
      <w:r>
        <w:rPr>
          <w:rFonts w:ascii="Times New Roman" w:eastAsia="Times New Roman"/>
        </w:rPr>
        <w:t>C</w:t>
      </w:r>
      <w:r>
        <w:t>．氢气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5"/>
        </w:rPr>
        <w:t>天</w:t>
      </w:r>
      <w:r>
        <w:t>然气</w:t>
      </w:r>
    </w:p>
    <w:p>
      <w:pPr>
        <w:pStyle w:val="9"/>
        <w:numPr>
          <w:ilvl w:val="0"/>
          <w:numId w:val="3"/>
        </w:numPr>
        <w:tabs>
          <w:tab w:val="left" w:pos="542"/>
        </w:tabs>
        <w:spacing w:before="91" w:after="0" w:line="240" w:lineRule="auto"/>
        <w:ind w:left="541" w:right="0" w:hanging="322"/>
        <w:jc w:val="left"/>
        <w:rPr>
          <w:sz w:val="21"/>
        </w:rPr>
      </w:pPr>
      <w:r>
        <w:rPr>
          <w:spacing w:val="-4"/>
          <w:sz w:val="21"/>
        </w:rPr>
        <w:t>下列说法正确的是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tabs>
          <w:tab w:val="left" w:pos="4841"/>
        </w:tabs>
        <w:spacing w:before="90" w:line="321" w:lineRule="auto"/>
        <w:ind w:left="640" w:right="552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5"/>
        </w:rPr>
        <w:t>木</w:t>
      </w:r>
      <w:r>
        <w:t>炭</w:t>
      </w:r>
      <w:r>
        <w:rPr>
          <w:spacing w:val="-5"/>
        </w:rPr>
        <w:t>燃</w:t>
      </w:r>
      <w:r>
        <w:t>烧</w:t>
      </w:r>
      <w:r>
        <w:rPr>
          <w:spacing w:val="-5"/>
        </w:rPr>
        <w:t>后</w:t>
      </w:r>
      <w:r>
        <w:t>生</w:t>
      </w:r>
      <w:r>
        <w:rPr>
          <w:spacing w:val="-5"/>
        </w:rPr>
        <w:t>成</w:t>
      </w:r>
      <w:r>
        <w:t>黑</w:t>
      </w:r>
      <w:r>
        <w:rPr>
          <w:spacing w:val="-5"/>
        </w:rPr>
        <w:t>色</w:t>
      </w:r>
      <w:r>
        <w:t>固体</w:t>
      </w:r>
      <w:r>
        <w:tab/>
      </w:r>
      <w:r>
        <w:rPr>
          <w:rFonts w:ascii="Times New Roman" w:eastAsia="Times New Roman"/>
          <w:spacing w:val="-13"/>
        </w:rPr>
        <w:t>B</w:t>
      </w:r>
      <w:r>
        <w:rPr>
          <w:spacing w:val="-13"/>
        </w:rPr>
        <w:t>．</w:t>
      </w:r>
      <w:r>
        <w:t>一</w:t>
      </w:r>
      <w:r>
        <w:rPr>
          <w:spacing w:val="-5"/>
        </w:rPr>
        <w:t>氧</w:t>
      </w:r>
      <w:r>
        <w:t>化</w:t>
      </w:r>
      <w:r>
        <w:rPr>
          <w:spacing w:val="-5"/>
        </w:rPr>
        <w:t>碳</w:t>
      </w:r>
      <w:r>
        <w:t>在</w:t>
      </w:r>
      <w:r>
        <w:rPr>
          <w:spacing w:val="-5"/>
        </w:rPr>
        <w:t>空</w:t>
      </w:r>
      <w:r>
        <w:t>气</w:t>
      </w:r>
      <w:r>
        <w:rPr>
          <w:spacing w:val="-5"/>
        </w:rPr>
        <w:t>中</w:t>
      </w:r>
      <w:r>
        <w:t>燃</w:t>
      </w:r>
      <w:r>
        <w:rPr>
          <w:spacing w:val="-5"/>
        </w:rPr>
        <w:t>烧</w:t>
      </w:r>
      <w:r>
        <w:t>发</w:t>
      </w:r>
      <w:r>
        <w:rPr>
          <w:spacing w:val="-5"/>
        </w:rPr>
        <w:t>出</w:t>
      </w:r>
      <w:r>
        <w:t>蓝</w:t>
      </w:r>
      <w:r>
        <w:rPr>
          <w:spacing w:val="-5"/>
        </w:rPr>
        <w:t>色</w:t>
      </w:r>
      <w:r>
        <w:t>火焰</w:t>
      </w:r>
      <w:r>
        <w:rPr>
          <w:rFonts w:ascii="Times New Roman" w:eastAsia="Times New Roman"/>
        </w:rPr>
        <w:t>C</w:t>
      </w:r>
      <w:r>
        <w:t>．红</w:t>
      </w:r>
      <w:r>
        <w:rPr>
          <w:spacing w:val="-5"/>
        </w:rPr>
        <w:t>磷</w:t>
      </w:r>
      <w:r>
        <w:t>在</w:t>
      </w:r>
      <w:r>
        <w:rPr>
          <w:spacing w:val="-5"/>
        </w:rPr>
        <w:t>空</w:t>
      </w:r>
      <w:r>
        <w:t>气</w:t>
      </w:r>
      <w:r>
        <w:rPr>
          <w:spacing w:val="-5"/>
        </w:rPr>
        <w:t>中</w:t>
      </w:r>
      <w:r>
        <w:t>燃</w:t>
      </w:r>
      <w:r>
        <w:rPr>
          <w:spacing w:val="-5"/>
        </w:rPr>
        <w:t>烧</w:t>
      </w:r>
      <w:r>
        <w:t>产</w:t>
      </w:r>
      <w:r>
        <w:rPr>
          <w:spacing w:val="-5"/>
        </w:rPr>
        <w:t>生</w:t>
      </w:r>
      <w:r>
        <w:t>大</w:t>
      </w:r>
      <w:r>
        <w:rPr>
          <w:spacing w:val="-5"/>
        </w:rPr>
        <w:t>量</w:t>
      </w:r>
      <w:r>
        <w:t>白雾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5"/>
        </w:rPr>
        <w:t>铁</w:t>
      </w:r>
      <w:r>
        <w:t>丝</w:t>
      </w:r>
      <w:r>
        <w:rPr>
          <w:spacing w:val="-5"/>
        </w:rPr>
        <w:t>在</w:t>
      </w:r>
      <w:r>
        <w:t>空</w:t>
      </w:r>
      <w:r>
        <w:rPr>
          <w:spacing w:val="-5"/>
        </w:rPr>
        <w:t>气</w:t>
      </w:r>
      <w:r>
        <w:t>中</w:t>
      </w:r>
      <w:r>
        <w:rPr>
          <w:spacing w:val="-5"/>
        </w:rPr>
        <w:t>剧</w:t>
      </w:r>
      <w:r>
        <w:t>烈</w:t>
      </w:r>
      <w:r>
        <w:rPr>
          <w:spacing w:val="-5"/>
        </w:rPr>
        <w:t>燃</w:t>
      </w:r>
      <w:r>
        <w:t>烧</w:t>
      </w:r>
      <w:r>
        <w:rPr>
          <w:spacing w:val="-5"/>
        </w:rPr>
        <w:t>、</w:t>
      </w:r>
      <w:r>
        <w:t>火</w:t>
      </w:r>
      <w:r>
        <w:rPr>
          <w:spacing w:val="-5"/>
        </w:rPr>
        <w:t>星</w:t>
      </w:r>
      <w:r>
        <w:t>四射</w:t>
      </w:r>
    </w:p>
    <w:p>
      <w:pPr>
        <w:pStyle w:val="9"/>
        <w:numPr>
          <w:ilvl w:val="0"/>
          <w:numId w:val="3"/>
        </w:numPr>
        <w:tabs>
          <w:tab w:val="left" w:pos="485"/>
        </w:tabs>
        <w:spacing w:before="0" w:after="46" w:line="265" w:lineRule="exact"/>
        <w:ind w:left="484" w:right="0" w:hanging="265"/>
        <w:jc w:val="left"/>
        <w:rPr>
          <w:sz w:val="21"/>
        </w:rPr>
      </w:pPr>
      <w:r>
        <w:rPr>
          <w:spacing w:val="2"/>
          <w:sz w:val="21"/>
        </w:rPr>
        <w:t>下表是一些食物的</w:t>
      </w:r>
      <w:r>
        <w:rPr>
          <w:rFonts w:ascii="Times New Roman" w:eastAsia="Times New Roman"/>
          <w:sz w:val="21"/>
        </w:rPr>
        <w:t>pH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5"/>
          <w:sz w:val="21"/>
        </w:rPr>
        <w:t>值，其中酸性最强的是</w:t>
      </w:r>
      <w:r>
        <w:rPr>
          <w:spacing w:val="-4"/>
          <w:sz w:val="21"/>
        </w:rPr>
        <w:t>（</w:t>
      </w:r>
      <w:r>
        <w:rPr>
          <w:spacing w:val="17"/>
          <w:sz w:val="21"/>
        </w:rPr>
        <w:t xml:space="preserve"> </w:t>
      </w:r>
      <w:r>
        <w:rPr>
          <w:sz w:val="21"/>
        </w:rPr>
        <w:t>）</w:t>
      </w:r>
    </w:p>
    <w:tbl>
      <w:tblPr>
        <w:tblStyle w:val="7"/>
        <w:tblW w:w="8216" w:type="dxa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0"/>
        <w:gridCol w:w="1348"/>
        <w:gridCol w:w="1644"/>
        <w:gridCol w:w="1640"/>
        <w:gridCol w:w="1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940" w:type="dxa"/>
          </w:tcPr>
          <w:p>
            <w:pPr>
              <w:pStyle w:val="10"/>
              <w:spacing w:before="45"/>
              <w:ind w:left="106"/>
              <w:rPr>
                <w:sz w:val="21"/>
              </w:rPr>
            </w:pPr>
            <w:r>
              <w:rPr>
                <w:sz w:val="21"/>
              </w:rPr>
              <w:t>物质</w:t>
            </w:r>
          </w:p>
        </w:tc>
        <w:tc>
          <w:tcPr>
            <w:tcW w:w="1348" w:type="dxa"/>
          </w:tcPr>
          <w:p>
            <w:pPr>
              <w:pStyle w:val="10"/>
              <w:spacing w:before="45"/>
              <w:ind w:left="107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A.</w:t>
            </w:r>
            <w:r>
              <w:rPr>
                <w:sz w:val="21"/>
              </w:rPr>
              <w:t>酸奶</w:t>
            </w:r>
          </w:p>
        </w:tc>
        <w:tc>
          <w:tcPr>
            <w:tcW w:w="1644" w:type="dxa"/>
          </w:tcPr>
          <w:p>
            <w:pPr>
              <w:pStyle w:val="10"/>
              <w:spacing w:before="45"/>
              <w:ind w:left="107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B.</w:t>
            </w:r>
            <w:r>
              <w:rPr>
                <w:sz w:val="21"/>
              </w:rPr>
              <w:t>鸡蛋清</w:t>
            </w:r>
          </w:p>
        </w:tc>
        <w:tc>
          <w:tcPr>
            <w:tcW w:w="1640" w:type="dxa"/>
          </w:tcPr>
          <w:p>
            <w:pPr>
              <w:pStyle w:val="10"/>
              <w:spacing w:before="45"/>
              <w:ind w:left="104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C.</w:t>
            </w:r>
            <w:r>
              <w:rPr>
                <w:sz w:val="21"/>
              </w:rPr>
              <w:t>牙膏</w:t>
            </w:r>
          </w:p>
        </w:tc>
        <w:tc>
          <w:tcPr>
            <w:tcW w:w="1644" w:type="dxa"/>
          </w:tcPr>
          <w:p>
            <w:pPr>
              <w:pStyle w:val="10"/>
              <w:spacing w:before="45"/>
              <w:ind w:left="109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D.</w:t>
            </w:r>
            <w:r>
              <w:rPr>
                <w:sz w:val="21"/>
              </w:rPr>
              <w:t>肥皂水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940" w:type="dxa"/>
          </w:tcPr>
          <w:p>
            <w:pPr>
              <w:pStyle w:val="10"/>
              <w:spacing w:before="49"/>
              <w:ind w:left="106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pH </w:t>
            </w:r>
            <w:r>
              <w:rPr>
                <w:sz w:val="21"/>
              </w:rPr>
              <w:t>范围（常温）</w:t>
            </w:r>
          </w:p>
        </w:tc>
        <w:tc>
          <w:tcPr>
            <w:tcW w:w="1348" w:type="dxa"/>
          </w:tcPr>
          <w:p>
            <w:pPr>
              <w:pStyle w:val="10"/>
              <w:spacing w:before="62"/>
              <w:ind w:left="107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4-5</w:t>
            </w:r>
          </w:p>
        </w:tc>
        <w:tc>
          <w:tcPr>
            <w:tcW w:w="1644" w:type="dxa"/>
          </w:tcPr>
          <w:p>
            <w:pPr>
              <w:pStyle w:val="10"/>
              <w:spacing w:before="62"/>
              <w:ind w:left="107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7-8</w:t>
            </w:r>
          </w:p>
        </w:tc>
        <w:tc>
          <w:tcPr>
            <w:tcW w:w="1640" w:type="dxa"/>
          </w:tcPr>
          <w:p>
            <w:pPr>
              <w:pStyle w:val="10"/>
              <w:spacing w:before="62"/>
              <w:ind w:left="10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8-9</w:t>
            </w:r>
          </w:p>
        </w:tc>
        <w:tc>
          <w:tcPr>
            <w:tcW w:w="1644" w:type="dxa"/>
          </w:tcPr>
          <w:p>
            <w:pPr>
              <w:pStyle w:val="10"/>
              <w:spacing w:before="62"/>
              <w:ind w:left="10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10-11</w:t>
            </w:r>
          </w:p>
        </w:tc>
      </w:tr>
    </w:tbl>
    <w:p>
      <w:pPr>
        <w:pStyle w:val="9"/>
        <w:numPr>
          <w:ilvl w:val="0"/>
          <w:numId w:val="3"/>
        </w:numPr>
        <w:tabs>
          <w:tab w:val="left" w:pos="542"/>
        </w:tabs>
        <w:spacing w:before="58" w:after="0" w:line="240" w:lineRule="auto"/>
        <w:ind w:left="541" w:right="0" w:hanging="322"/>
        <w:jc w:val="left"/>
        <w:rPr>
          <w:sz w:val="21"/>
        </w:rPr>
      </w:pPr>
      <w:r>
        <w:rPr>
          <w:spacing w:val="-5"/>
          <w:sz w:val="21"/>
        </w:rPr>
        <w:t>豆浆中含有异黄酮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position w:val="-1"/>
          <w:sz w:val="16"/>
        </w:rPr>
        <w:t>15</w:t>
      </w:r>
      <w:r>
        <w:rPr>
          <w:rFonts w:ascii="Times New Roman" w:eastAsia="Times New Roman"/>
          <w:sz w:val="21"/>
        </w:rPr>
        <w:t>H</w:t>
      </w:r>
      <w:r>
        <w:rPr>
          <w:rFonts w:ascii="Times New Roman" w:eastAsia="Times New Roman"/>
          <w:position w:val="-1"/>
          <w:sz w:val="16"/>
        </w:rPr>
        <w:t>10</w:t>
      </w:r>
      <w:r>
        <w:rPr>
          <w:rFonts w:ascii="Times New Roman" w:eastAsia="Times New Roman"/>
          <w:sz w:val="21"/>
        </w:rPr>
        <w:t>O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）</w:t>
      </w:r>
      <w:r>
        <w:rPr>
          <w:spacing w:val="-5"/>
          <w:sz w:val="21"/>
        </w:rPr>
        <w:t>具有防癌功能。下列说法正确的是</w:t>
      </w:r>
      <w:r>
        <w:rPr>
          <w:spacing w:val="-3"/>
          <w:sz w:val="21"/>
        </w:rPr>
        <w:t>（</w:t>
      </w:r>
      <w:r>
        <w:rPr>
          <w:spacing w:val="18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tabs>
          <w:tab w:val="left" w:pos="4809"/>
        </w:tabs>
        <w:spacing w:before="83"/>
        <w:ind w:left="640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5"/>
        </w:rPr>
        <w:t>异</w:t>
      </w:r>
      <w:r>
        <w:t>黄酮</w:t>
      </w:r>
      <w:r>
        <w:rPr>
          <w:spacing w:val="52"/>
        </w:rPr>
        <w:t>中</w:t>
      </w:r>
      <w:r>
        <w:rPr>
          <w:rFonts w:ascii="Times New Roman" w:eastAsia="Times New Roman"/>
          <w:spacing w:val="-6"/>
        </w:rPr>
        <w:t>C</w:t>
      </w:r>
      <w:r>
        <w:t>、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spacing w:val="4"/>
        </w:rPr>
        <w:t xml:space="preserve"> </w:t>
      </w:r>
      <w:r>
        <w:rPr>
          <w:spacing w:val="-5"/>
        </w:rPr>
        <w:t>元</w:t>
      </w:r>
      <w:r>
        <w:t>素</w:t>
      </w:r>
      <w:r>
        <w:rPr>
          <w:spacing w:val="-5"/>
        </w:rPr>
        <w:t>的</w:t>
      </w:r>
      <w:r>
        <w:t>质</w:t>
      </w:r>
      <w:r>
        <w:rPr>
          <w:spacing w:val="-5"/>
        </w:rPr>
        <w:t>量</w:t>
      </w:r>
      <w:r>
        <w:t>比为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15</w:t>
      </w:r>
      <w:r>
        <w:t>：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．异</w:t>
      </w:r>
      <w:r>
        <w:rPr>
          <w:spacing w:val="-5"/>
        </w:rPr>
        <w:t>黄</w:t>
      </w:r>
      <w:r>
        <w:t>酮</w:t>
      </w:r>
      <w:r>
        <w:rPr>
          <w:spacing w:val="52"/>
        </w:rPr>
        <w:t>由</w:t>
      </w:r>
      <w:r>
        <w:rPr>
          <w:rFonts w:ascii="Times New Roman" w:eastAsia="Times New Roman"/>
          <w:spacing w:val="-6"/>
        </w:rPr>
        <w:t>C</w:t>
      </w:r>
      <w:r>
        <w:t>、</w:t>
      </w:r>
      <w:r>
        <w:rPr>
          <w:rFonts w:ascii="Times New Roman" w:eastAsia="Times New Roman"/>
        </w:rPr>
        <w:t>H</w:t>
      </w:r>
      <w:r>
        <w:t>、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spacing w:val="-4"/>
        </w:rPr>
        <w:t xml:space="preserve"> </w:t>
      </w:r>
      <w:r>
        <w:t>三</w:t>
      </w:r>
      <w:r>
        <w:rPr>
          <w:spacing w:val="-5"/>
        </w:rPr>
        <w:t>种</w:t>
      </w:r>
      <w:r>
        <w:t>元</w:t>
      </w:r>
      <w:r>
        <w:rPr>
          <w:spacing w:val="-5"/>
        </w:rPr>
        <w:t>素</w:t>
      </w:r>
      <w:r>
        <w:t>组成</w:t>
      </w:r>
    </w:p>
    <w:p>
      <w:pPr>
        <w:pStyle w:val="3"/>
        <w:tabs>
          <w:tab w:val="left" w:pos="4873"/>
        </w:tabs>
        <w:spacing w:before="87"/>
        <w:ind w:left="640"/>
      </w:pPr>
      <w:r>
        <w:rPr>
          <w:rFonts w:ascii="Times New Roman" w:eastAsia="Times New Roman"/>
        </w:rPr>
        <w:t>C</w:t>
      </w:r>
      <w:r>
        <w:t>．一</w:t>
      </w:r>
      <w:r>
        <w:rPr>
          <w:spacing w:val="-4"/>
        </w:rPr>
        <w:t>个</w:t>
      </w:r>
      <w:r>
        <w:t>异</w:t>
      </w:r>
      <w:r>
        <w:rPr>
          <w:spacing w:val="-5"/>
        </w:rPr>
        <w:t>黄</w:t>
      </w:r>
      <w:r>
        <w:t>酮</w:t>
      </w:r>
      <w:r>
        <w:rPr>
          <w:spacing w:val="-5"/>
        </w:rPr>
        <w:t>分</w:t>
      </w:r>
      <w:r>
        <w:t>子</w:t>
      </w:r>
      <w:r>
        <w:rPr>
          <w:spacing w:val="-5"/>
        </w:rPr>
        <w:t>中</w:t>
      </w:r>
      <w:r>
        <w:t>含</w:t>
      </w:r>
      <w:r>
        <w:rPr>
          <w:spacing w:val="-5"/>
        </w:rPr>
        <w:t>有</w:t>
      </w:r>
      <w:r>
        <w:t>一</w:t>
      </w:r>
      <w:r>
        <w:rPr>
          <w:spacing w:val="-5"/>
        </w:rPr>
        <w:t>个</w:t>
      </w:r>
      <w:r>
        <w:t>氧</w:t>
      </w:r>
      <w:r>
        <w:rPr>
          <w:spacing w:val="-5"/>
        </w:rPr>
        <w:t>分</w:t>
      </w:r>
      <w:r>
        <w:t>子</w:t>
      </w:r>
      <w:r>
        <w:tab/>
      </w:r>
      <w:r>
        <w:rPr>
          <w:rFonts w:ascii="Times New Roman" w:eastAsia="Times New Roman"/>
        </w:rPr>
        <w:t>D</w:t>
      </w:r>
      <w:r>
        <w:t>．异</w:t>
      </w:r>
      <w:r>
        <w:rPr>
          <w:spacing w:val="-5"/>
        </w:rPr>
        <w:t>黄</w:t>
      </w:r>
      <w:r>
        <w:t>酮由</w:t>
      </w:r>
      <w:r>
        <w:rPr>
          <w:spacing w:val="-57"/>
        </w:rPr>
        <w:t xml:space="preserve"> </w:t>
      </w:r>
      <w:r>
        <w:rPr>
          <w:rFonts w:ascii="Times New Roman" w:eastAsia="Times New Roman"/>
        </w:rPr>
        <w:t>27</w:t>
      </w:r>
      <w:r>
        <w:rPr>
          <w:rFonts w:ascii="Times New Roman" w:eastAsia="Times New Roman"/>
          <w:spacing w:val="-2"/>
        </w:rPr>
        <w:t xml:space="preserve"> </w:t>
      </w:r>
      <w:r>
        <w:t>个</w:t>
      </w:r>
      <w:r>
        <w:rPr>
          <w:spacing w:val="-5"/>
        </w:rPr>
        <w:t>原</w:t>
      </w:r>
      <w:r>
        <w:t>子</w:t>
      </w:r>
      <w:r>
        <w:rPr>
          <w:spacing w:val="-5"/>
        </w:rPr>
        <w:t>构</w:t>
      </w:r>
      <w:r>
        <w:t>成</w:t>
      </w:r>
    </w:p>
    <w:p>
      <w:pPr>
        <w:pStyle w:val="9"/>
        <w:numPr>
          <w:ilvl w:val="0"/>
          <w:numId w:val="3"/>
        </w:numPr>
        <w:tabs>
          <w:tab w:val="left" w:pos="542"/>
        </w:tabs>
        <w:spacing w:before="91" w:after="0" w:line="240" w:lineRule="auto"/>
        <w:ind w:left="541" w:right="0" w:hanging="322"/>
        <w:jc w:val="left"/>
        <w:rPr>
          <w:sz w:val="21"/>
        </w:rPr>
      </w:pPr>
      <w:r>
        <w:rPr>
          <w:spacing w:val="-5"/>
          <w:sz w:val="21"/>
        </w:rPr>
        <w:t>有关溶液的说法正确的是</w:t>
      </w:r>
      <w:r>
        <w:rPr>
          <w:spacing w:val="-3"/>
          <w:sz w:val="21"/>
        </w:rPr>
        <w:t>（</w:t>
      </w:r>
      <w:r>
        <w:rPr>
          <w:spacing w:val="10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tabs>
          <w:tab w:val="left" w:pos="4781"/>
          <w:tab w:val="left" w:pos="4837"/>
        </w:tabs>
        <w:spacing w:line="316" w:lineRule="auto"/>
        <w:ind w:left="640" w:right="1780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5346700</wp:posOffset>
            </wp:positionH>
            <wp:positionV relativeFrom="paragraph">
              <wp:posOffset>457835</wp:posOffset>
            </wp:positionV>
            <wp:extent cx="1052830" cy="126365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115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</w:t>
      </w:r>
      <w:r>
        <w:rPr>
          <w:spacing w:val="-5"/>
        </w:rPr>
        <w:t>溶</w:t>
      </w:r>
      <w:r>
        <w:t>液</w:t>
      </w:r>
      <w:r>
        <w:rPr>
          <w:spacing w:val="-5"/>
        </w:rPr>
        <w:t>中</w:t>
      </w:r>
      <w:r>
        <w:t>的</w:t>
      </w:r>
      <w:r>
        <w:rPr>
          <w:spacing w:val="-5"/>
        </w:rPr>
        <w:t>溶</w:t>
      </w:r>
      <w:r>
        <w:t>质</w:t>
      </w:r>
      <w:r>
        <w:rPr>
          <w:spacing w:val="-5"/>
        </w:rPr>
        <w:t>一</w:t>
      </w:r>
      <w:r>
        <w:t>定</w:t>
      </w:r>
      <w:r>
        <w:rPr>
          <w:spacing w:val="-5"/>
        </w:rPr>
        <w:t>是</w:t>
      </w:r>
      <w:r>
        <w:t>固体</w:t>
      </w:r>
      <w:r>
        <w:tab/>
      </w:r>
      <w:r>
        <w:rPr>
          <w:rFonts w:ascii="Times New Roman" w:eastAsia="Times New Roman"/>
        </w:rPr>
        <w:t>B</w:t>
      </w:r>
      <w:r>
        <w:t>．溶</w:t>
      </w:r>
      <w:r>
        <w:rPr>
          <w:spacing w:val="-5"/>
        </w:rPr>
        <w:t>液</w:t>
      </w:r>
      <w:r>
        <w:t>一</w:t>
      </w:r>
      <w:r>
        <w:rPr>
          <w:spacing w:val="-5"/>
        </w:rPr>
        <w:t>定</w:t>
      </w:r>
      <w:r>
        <w:t>是</w:t>
      </w:r>
      <w:r>
        <w:rPr>
          <w:spacing w:val="-5"/>
        </w:rPr>
        <w:t>混</w:t>
      </w:r>
      <w:r>
        <w:t xml:space="preserve">合物  </w:t>
      </w:r>
      <w:r>
        <w:rPr>
          <w:rFonts w:ascii="Times New Roman" w:eastAsia="Times New Roman"/>
        </w:rPr>
        <w:t>C</w:t>
      </w:r>
      <w:r>
        <w:t>．溶</w:t>
      </w:r>
      <w:r>
        <w:rPr>
          <w:spacing w:val="-5"/>
        </w:rPr>
        <w:t>液</w:t>
      </w:r>
      <w:r>
        <w:t>中</w:t>
      </w:r>
      <w:r>
        <w:rPr>
          <w:spacing w:val="-5"/>
        </w:rPr>
        <w:t>上</w:t>
      </w:r>
      <w:r>
        <w:t>层</w:t>
      </w:r>
      <w:r>
        <w:rPr>
          <w:spacing w:val="-5"/>
        </w:rPr>
        <w:t>浓</w:t>
      </w:r>
      <w:r>
        <w:t>度</w:t>
      </w:r>
      <w:r>
        <w:rPr>
          <w:spacing w:val="-5"/>
        </w:rPr>
        <w:t>小</w:t>
      </w:r>
      <w:r>
        <w:t>，</w:t>
      </w:r>
      <w:r>
        <w:rPr>
          <w:spacing w:val="-5"/>
        </w:rPr>
        <w:t>下</w:t>
      </w:r>
      <w:r>
        <w:t>层</w:t>
      </w:r>
      <w:r>
        <w:rPr>
          <w:spacing w:val="-5"/>
        </w:rPr>
        <w:t>浓</w:t>
      </w:r>
      <w:r>
        <w:t>度大</w:t>
      </w:r>
      <w:r>
        <w:tab/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溶液</w:t>
      </w:r>
      <w:r>
        <w:rPr>
          <w:spacing w:val="-5"/>
        </w:rPr>
        <w:t>一</w:t>
      </w:r>
      <w:r>
        <w:t>定</w:t>
      </w:r>
      <w:r>
        <w:rPr>
          <w:spacing w:val="-5"/>
        </w:rPr>
        <w:t>是</w:t>
      </w:r>
      <w:r>
        <w:t>无</w:t>
      </w:r>
      <w:r>
        <w:rPr>
          <w:spacing w:val="-5"/>
        </w:rPr>
        <w:t>色</w:t>
      </w:r>
      <w:r>
        <w:t>透</w:t>
      </w:r>
      <w:r>
        <w:rPr>
          <w:spacing w:val="-5"/>
        </w:rPr>
        <w:t>明</w:t>
      </w:r>
      <w:r>
        <w:rPr>
          <w:spacing w:val="-13"/>
        </w:rPr>
        <w:t>的</w:t>
      </w:r>
    </w:p>
    <w:p>
      <w:pPr>
        <w:pStyle w:val="9"/>
        <w:numPr>
          <w:ilvl w:val="0"/>
          <w:numId w:val="3"/>
        </w:numPr>
        <w:tabs>
          <w:tab w:val="left" w:pos="646"/>
        </w:tabs>
        <w:spacing w:before="6" w:after="0" w:line="240" w:lineRule="auto"/>
        <w:ind w:left="645" w:right="0" w:hanging="426"/>
        <w:jc w:val="left"/>
        <w:rPr>
          <w:sz w:val="21"/>
        </w:rPr>
      </w:pPr>
      <w:r>
        <w:rPr>
          <w:spacing w:val="-5"/>
          <w:sz w:val="21"/>
        </w:rPr>
        <w:t>如图为验证水的组成的实验装置，下列有关说法正确的是</w:t>
      </w:r>
      <w:r>
        <w:rPr>
          <w:sz w:val="21"/>
        </w:rPr>
        <w:t>（</w:t>
      </w:r>
      <w:r>
        <w:rPr>
          <w:spacing w:val="12"/>
          <w:sz w:val="21"/>
        </w:rPr>
        <w:t xml:space="preserve">    </w:t>
      </w:r>
      <w:r>
        <w:rPr>
          <w:sz w:val="21"/>
        </w:rPr>
        <w:t>）</w:t>
      </w:r>
    </w:p>
    <w:p>
      <w:pPr>
        <w:pStyle w:val="3"/>
        <w:spacing w:before="90"/>
        <w:ind w:left="644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 xml:space="preserve">a </w:t>
      </w:r>
      <w:r>
        <w:t>玻璃管连接的是电源负极</w:t>
      </w:r>
    </w:p>
    <w:p>
      <w:pPr>
        <w:pStyle w:val="9"/>
        <w:numPr>
          <w:ilvl w:val="0"/>
          <w:numId w:val="4"/>
        </w:numPr>
        <w:tabs>
          <w:tab w:val="left" w:pos="998"/>
        </w:tabs>
        <w:spacing w:before="87" w:after="0" w:line="240" w:lineRule="auto"/>
        <w:ind w:left="998" w:right="0" w:hanging="354"/>
        <w:jc w:val="left"/>
        <w:rPr>
          <w:sz w:val="21"/>
        </w:rPr>
      </w:pPr>
      <w:r>
        <w:rPr>
          <w:spacing w:val="-10"/>
          <w:sz w:val="21"/>
        </w:rPr>
        <w:t xml:space="preserve">将燃着的木条伸到 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9"/>
          <w:sz w:val="21"/>
        </w:rPr>
        <w:t xml:space="preserve">玻璃管口，打开活塞， 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4"/>
          <w:sz w:val="21"/>
        </w:rPr>
        <w:t>管的气体被点燃</w:t>
      </w:r>
    </w:p>
    <w:p>
      <w:pPr>
        <w:pStyle w:val="9"/>
        <w:numPr>
          <w:ilvl w:val="0"/>
          <w:numId w:val="4"/>
        </w:numPr>
        <w:tabs>
          <w:tab w:val="left" w:pos="994"/>
        </w:tabs>
        <w:spacing w:before="91" w:after="0" w:line="321" w:lineRule="auto"/>
        <w:ind w:left="640" w:right="4509" w:firstLine="0"/>
        <w:jc w:val="left"/>
        <w:rPr>
          <w:sz w:val="21"/>
        </w:rPr>
      </w:pPr>
      <w:r>
        <w:rPr>
          <w:spacing w:val="-5"/>
          <w:sz w:val="21"/>
        </w:rPr>
        <w:t>水是由一个氧元素和两个氢元素组成的</w:t>
      </w:r>
      <w:r>
        <w:rPr>
          <w:rFonts w:ascii="Times New Roman" w:eastAsia="Times New Roman"/>
          <w:spacing w:val="-5"/>
          <w:sz w:val="21"/>
        </w:rPr>
        <w:t>D</w:t>
      </w:r>
      <w:r>
        <w:rPr>
          <w:spacing w:val="-5"/>
          <w:sz w:val="21"/>
        </w:rPr>
        <w:t>．该变化中的最小粒子为氢分子和氧分子</w:t>
      </w:r>
    </w:p>
    <w:p>
      <w:pPr>
        <w:spacing w:after="0" w:line="321" w:lineRule="auto"/>
        <w:jc w:val="left"/>
        <w:rPr>
          <w:sz w:val="21"/>
        </w:rPr>
        <w:sectPr>
          <w:footerReference r:id="rId3" w:type="default"/>
          <w:type w:val="continuous"/>
          <w:pgSz w:w="11910" w:h="16840"/>
          <w:pgMar w:top="1380" w:right="1240" w:bottom="1400" w:left="1580" w:header="720" w:footer="1215" w:gutter="0"/>
          <w:pgNumType w:start="1"/>
          <w:cols w:space="708" w:num="1"/>
        </w:sectPr>
      </w:pPr>
    </w:p>
    <w:p>
      <w:pPr>
        <w:pStyle w:val="9"/>
        <w:numPr>
          <w:ilvl w:val="0"/>
          <w:numId w:val="3"/>
        </w:numPr>
        <w:tabs>
          <w:tab w:val="left" w:pos="581"/>
        </w:tabs>
        <w:spacing w:before="50" w:after="0" w:line="240" w:lineRule="auto"/>
        <w:ind w:left="580" w:right="0" w:hanging="361"/>
        <w:jc w:val="left"/>
        <w:rPr>
          <w:sz w:val="21"/>
        </w:rPr>
      </w:pPr>
      <w:r>
        <w:rPr>
          <w:spacing w:val="-5"/>
          <w:sz w:val="21"/>
        </w:rPr>
        <w:t>不属于同素异形体的一组物质是</w:t>
      </w:r>
      <w:r>
        <w:rPr>
          <w:sz w:val="21"/>
        </w:rPr>
        <w:t>（</w:t>
      </w:r>
      <w:r>
        <w:rPr>
          <w:spacing w:val="103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tabs>
          <w:tab w:val="left" w:pos="3161"/>
          <w:tab w:val="left" w:pos="4945"/>
          <w:tab w:val="left" w:pos="7046"/>
        </w:tabs>
        <w:ind w:left="640"/>
      </w:pPr>
      <w:r>
        <w:rPr>
          <w:rFonts w:ascii="Times New Roman" w:eastAsia="Times New Roman"/>
        </w:rPr>
        <w:t xml:space="preserve">A. </w:t>
      </w:r>
      <w:r>
        <w:rPr>
          <w:rFonts w:ascii="Times New Roman" w:eastAsia="Times New Roman"/>
          <w:spacing w:val="2"/>
        </w:rPr>
        <w:t xml:space="preserve"> </w:t>
      </w:r>
      <w:r>
        <w:t>金刚</w:t>
      </w:r>
      <w:r>
        <w:rPr>
          <w:spacing w:val="-5"/>
        </w:rPr>
        <w:t>石</w:t>
      </w:r>
      <w:r>
        <w:t>、</w:t>
      </w:r>
      <w:r>
        <w:rPr>
          <w:spacing w:val="-5"/>
        </w:rPr>
        <w:t>石</w:t>
      </w:r>
      <w:r>
        <w:t>墨</w:t>
      </w:r>
      <w:r>
        <w:tab/>
      </w:r>
      <w:r>
        <w:rPr>
          <w:rFonts w:ascii="Times New Roman" w:eastAsia="Times New Roman"/>
        </w:rPr>
        <w:t xml:space="preserve">B. </w:t>
      </w:r>
      <w:r>
        <w:rPr>
          <w:rFonts w:ascii="Times New Roman" w:eastAsia="Times New Roman"/>
          <w:spacing w:val="1"/>
        </w:rPr>
        <w:t xml:space="preserve"> </w:t>
      </w:r>
      <w:r>
        <w:t>水、冰</w:t>
      </w:r>
      <w:r>
        <w:tab/>
      </w:r>
      <w:r>
        <w:rPr>
          <w:rFonts w:ascii="Times New Roman" w:eastAsia="Times New Roman"/>
        </w:rPr>
        <w:t xml:space="preserve">C. </w:t>
      </w:r>
      <w:r>
        <w:rPr>
          <w:rFonts w:ascii="Times New Roman" w:eastAsia="Times New Roman"/>
          <w:spacing w:val="2"/>
        </w:rPr>
        <w:t xml:space="preserve"> </w:t>
      </w:r>
      <w:r>
        <w:t>红磷和</w:t>
      </w:r>
      <w:r>
        <w:rPr>
          <w:spacing w:val="-5"/>
        </w:rPr>
        <w:t>白</w:t>
      </w:r>
      <w:r>
        <w:t>磷</w:t>
      </w:r>
      <w:r>
        <w:tab/>
      </w:r>
      <w:r>
        <w:rPr>
          <w:rFonts w:ascii="Times New Roman" w:eastAsia="Times New Roman"/>
        </w:rPr>
        <w:t>D.</w:t>
      </w:r>
      <w:r>
        <w:rPr>
          <w:rFonts w:ascii="Times New Roman" w:eastAsia="Times New Roman"/>
          <w:spacing w:val="52"/>
        </w:rPr>
        <w:t xml:space="preserve"> </w:t>
      </w:r>
      <w:r>
        <w:t>氧气和</w:t>
      </w:r>
      <w:r>
        <w:rPr>
          <w:spacing w:val="-5"/>
        </w:rPr>
        <w:t>臭</w:t>
      </w:r>
      <w:r>
        <w:t>氧</w:t>
      </w:r>
    </w:p>
    <w:p>
      <w:pPr>
        <w:pStyle w:val="9"/>
        <w:numPr>
          <w:ilvl w:val="0"/>
          <w:numId w:val="3"/>
        </w:numPr>
        <w:tabs>
          <w:tab w:val="left" w:pos="589"/>
        </w:tabs>
        <w:spacing w:before="87" w:after="0" w:line="240" w:lineRule="auto"/>
        <w:ind w:left="588" w:right="0" w:hanging="369"/>
        <w:jc w:val="left"/>
        <w:rPr>
          <w:sz w:val="21"/>
        </w:rPr>
      </w:pPr>
      <w: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4787900</wp:posOffset>
                </wp:positionH>
                <wp:positionV relativeFrom="paragraph">
                  <wp:posOffset>248920</wp:posOffset>
                </wp:positionV>
                <wp:extent cx="429895" cy="436245"/>
                <wp:effectExtent l="0" t="0" r="8255" b="1905"/>
                <wp:wrapNone/>
                <wp:docPr id="18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895" cy="436245"/>
                          <a:chOff x="7541" y="392"/>
                          <a:chExt cx="677" cy="687"/>
                        </a:xfrm>
                      </wpg:grpSpPr>
                      <pic:pic xmlns:pic="http://schemas.openxmlformats.org/drawingml/2006/picture">
                        <pic:nvPicPr>
                          <pic:cNvPr id="1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7704" y="392"/>
                            <a:ext cx="514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7541" y="755"/>
                            <a:ext cx="490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77pt;margin-top:19.6pt;height:34.35pt;width:33.85pt;mso-position-horizontal-relative:page;z-index:-251652096;mso-width-relative:page;mso-height-relative:page;" coordorigin="7541,392" coordsize="677,687" o:gfxdata="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C5s8AC/AAAA&#10;pQEAABkAAABkcnMvX3JlbHMvZTJvRG9jLnhtbC5yZWxzvZDBisIwEIbvC/sOYe7btD0sspj2IoJX&#10;cR9gSKZpsJmEJIq+vYFlQUHw5nFm+L//Y9bjxS/iTCm7wAq6pgVBrINxbBX8HrZfKxC5IBtcApOC&#10;K2UYh8+P9Z4WLDWUZxezqBTOCuZS4o+UWc/kMTchEtfLFJLHUsdkZUR9REuyb9tvme4ZMDwwxc4o&#10;SDvTgzhcY21+zQ7T5DRtgj554vKkQjpfuysQk6WiwJNx+Lfsm8gW5HOH7j0O3b+DfHjucAN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">
                <o:lock v:ext="edit" aspectratio="f"/>
                <v:shape id="图片 4" o:spid="_x0000_s1026" o:spt="75" type="#_x0000_t75" style="position:absolute;left:7704;top:392;height:335;width:514;" filled="f" o:preferrelative="t" stroked="f" coordsize="21600,21600" o:gfxdata="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wtzn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图片 5" o:spid="_x0000_s1026" o:spt="75" type="#_x0000_t75" style="position:absolute;left:7541;top:755;height:324;width:490;" filled="f" o:preferrelative="t" stroked="f" coordsize="21600,21600" o:gfxdata="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Uit3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4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2165350</wp:posOffset>
                </wp:positionH>
                <wp:positionV relativeFrom="paragraph">
                  <wp:posOffset>248920</wp:posOffset>
                </wp:positionV>
                <wp:extent cx="343535" cy="443230"/>
                <wp:effectExtent l="0" t="0" r="18415" b="13970"/>
                <wp:wrapNone/>
                <wp:docPr id="24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535" cy="443230"/>
                          <a:chOff x="3410" y="392"/>
                          <a:chExt cx="541" cy="698"/>
                        </a:xfrm>
                      </wpg:grpSpPr>
                      <pic:pic xmlns:pic="http://schemas.openxmlformats.org/drawingml/2006/picture">
                        <pic:nvPicPr>
                          <pic:cNvPr id="22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410" y="392"/>
                            <a:ext cx="490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3437" y="755"/>
                            <a:ext cx="514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70.5pt;margin-top:19.6pt;height:34.9pt;width:27.05pt;mso-position-horizontal-relative:page;z-index:-251648000;mso-width-relative:page;mso-height-relative:page;" coordorigin="3410,392" coordsize="541,698" o:gfxdata="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C5s8AC/AAAApQEA&#10;ABkAAABkcnMvX3JlbHMvZTJvRG9jLnhtbC5yZWxzvZDBisIwEIbvC/sOYe7btD0sspj2IoJXcR9g&#10;SKZpsJmEJIq+vYFlQUHw5nFm+L//Y9bjxS/iTCm7wAq6pgVBrINxbBX8HrZfKxC5IBtcApOCK2UY&#10;h8+P9Z4WLDWUZxezqBTOCuZS4o+UWc/kMTchEtfLFJLHUsdkZUR9REuyb9tvme4ZMDwwxc4oSDvT&#10;gzhcY21+zQ7T5DRtgj554vKkQjpfuysQk6WiwJNx+Lfsm8gW5HOH7j0O3b+DfHjucAN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">
                <o:lock v:ext="edit" aspectratio="f"/>
                <v:shape id="图片 7" o:spid="_x0000_s1026" o:spt="75" type="#_x0000_t75" style="position:absolute;left:3410;top:392;height:324;width:490;" filled="f" o:preferrelative="t" stroked="f" coordsize="21600,21600" o:gfxdata="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9TxP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4" o:title=""/>
                  <o:lock v:ext="edit" aspectratio="t"/>
                </v:shape>
                <v:shape id="图片 8" o:spid="_x0000_s1026" o:spt="75" type="#_x0000_t75" style="position:absolute;left:3437;top:755;height:335;width:514;" filled="f" o:preferrelative="t" stroked="f" coordsize="21600,21600" o:gfxdata="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EBq7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spacing w:val="-4"/>
          <w:sz w:val="21"/>
        </w:rPr>
        <w:t>属于分解反应的是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tabs>
          <w:tab w:val="left" w:pos="2393"/>
          <w:tab w:val="left" w:pos="4901"/>
          <w:tab w:val="left" w:pos="6710"/>
        </w:tabs>
        <w:ind w:left="640"/>
        <w:rPr>
          <w:rFonts w:ascii="Times New Roman" w:hAnsi="Times New Roman" w:eastAsia="Times New Roman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2255520</wp:posOffset>
                </wp:positionH>
                <wp:positionV relativeFrom="paragraph">
                  <wp:posOffset>71120</wp:posOffset>
                </wp:positionV>
                <wp:extent cx="67310" cy="149225"/>
                <wp:effectExtent l="0" t="0" r="0" b="0"/>
                <wp:wrapNone/>
                <wp:docPr id="14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spacing w:before="0" w:line="234" w:lineRule="exact"/>
                              <w:ind w:left="0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w w:val="100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77.6pt;margin-top:5.6pt;height:11.75pt;width:5.3pt;mso-position-horizontal-relative:page;z-index:-251654144;mso-width-relative:page;mso-height-relative:page;" filled="f" stroked="f" coordsize="21600,21600" o:gfxdata="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uiZqN9gAAAAJAQAADwAAAAAAAAAB&#10;ACAAAAAiAAAAZHJzL2Rvd25yZXYueG1sUEsBAhQAFAAAAAgAh07iQFB3H56eAQAAIwMAAA4AAAAA&#10;AAAAAQAgAAAAJwEAAGRycy9lMm9Eb2MueG1sUEsFBgAAAAAGAAYAWQEAAD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0" w:line="234" w:lineRule="exact"/>
                        <w:ind w:left="0"/>
                        <w:rPr>
                          <w:rFonts w:ascii="Times New Roman"/>
                        </w:rPr>
                      </w:pPr>
                      <w:r>
                        <w:rPr>
                          <w:rFonts w:ascii="Times New Roman"/>
                          <w:w w:val="1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</w:rPr>
        <w:t>C+2CuO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2Cu+CO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vertAlign w:val="baseline"/>
        </w:rPr>
        <w:t>↑</w:t>
      </w:r>
      <w:r>
        <w:rPr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B</w:t>
      </w:r>
      <w:r>
        <w:rPr>
          <w:vertAlign w:val="baseline"/>
        </w:rPr>
        <w:t>．</w:t>
      </w:r>
      <w:r>
        <w:rPr>
          <w:rFonts w:ascii="Times New Roman" w:hAnsi="Times New Roman" w:eastAsia="Times New Roman"/>
          <w:vertAlign w:val="baseline"/>
        </w:rPr>
        <w:t>2Mg</w:t>
      </w:r>
      <w:r>
        <w:rPr>
          <w:vertAlign w:val="baseline"/>
        </w:rPr>
        <w:t>＋</w:t>
      </w:r>
      <w:r>
        <w:rPr>
          <w:rFonts w:ascii="Times New Roman" w:hAnsi="Times New Roman" w:eastAsia="Times New Roman"/>
          <w:vertAlign w:val="baseline"/>
        </w:rPr>
        <w:t>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2MgO</w:t>
      </w:r>
    </w:p>
    <w:p>
      <w:pPr>
        <w:pStyle w:val="3"/>
        <w:tabs>
          <w:tab w:val="left" w:pos="2513"/>
          <w:tab w:val="left" w:pos="4941"/>
          <w:tab w:val="left" w:pos="6530"/>
        </w:tabs>
        <w:ind w:left="64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2CO</w:t>
      </w:r>
      <w:r>
        <w:rPr>
          <w:rFonts w:ascii="Times New Roman" w:hAnsi="Times New Roman" w:eastAsia="Times New Roman"/>
          <w:spacing w:val="-5"/>
        </w:rPr>
        <w:t xml:space="preserve"> </w:t>
      </w:r>
      <w:r>
        <w:rPr>
          <w:rFonts w:ascii="Times New Roman" w:hAnsi="Times New Roman" w:eastAsia="Times New Roman"/>
        </w:rPr>
        <w:t>+O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2CO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D</w:t>
      </w:r>
      <w:r>
        <w:rPr>
          <w:vertAlign w:val="baseline"/>
        </w:rPr>
        <w:t>．</w:t>
      </w:r>
      <w:r>
        <w:rPr>
          <w:rFonts w:ascii="Times New Roman" w:hAnsi="Times New Roman" w:eastAsia="Times New Roman"/>
          <w:vertAlign w:val="baseline"/>
        </w:rPr>
        <w:t>CaCO</w:t>
      </w:r>
      <w:r>
        <w:rPr>
          <w:rFonts w:ascii="Times New Roman" w:hAnsi="Times New Roman" w:eastAsia="Times New Roman"/>
          <w:vertAlign w:val="subscript"/>
        </w:rPr>
        <w:t>3</w:t>
      </w:r>
      <w:r>
        <w:rPr>
          <w:rFonts w:ascii="Times New Roman" w:hAnsi="Times New Roman" w:eastAsia="Times New Roman"/>
          <w:vertAlign w:val="baseline"/>
        </w:rPr>
        <w:tab/>
      </w:r>
      <w:r>
        <w:rPr>
          <w:rFonts w:ascii="Times New Roman" w:hAnsi="Times New Roman" w:eastAsia="Times New Roman"/>
          <w:vertAlign w:val="baseline"/>
        </w:rPr>
        <w:t>CaO +</w:t>
      </w:r>
      <w:r>
        <w:rPr>
          <w:rFonts w:ascii="Times New Roman" w:hAnsi="Times New Roman" w:eastAsia="Times New Roman"/>
          <w:spacing w:val="-2"/>
          <w:vertAlign w:val="baseline"/>
        </w:rPr>
        <w:t xml:space="preserve"> </w:t>
      </w:r>
      <w:r>
        <w:rPr>
          <w:rFonts w:ascii="Times New Roman" w:hAnsi="Times New Roman" w:eastAsia="Times New Roman"/>
          <w:vertAlign w:val="baseline"/>
        </w:rPr>
        <w:t>CO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>↑</w:t>
      </w:r>
    </w:p>
    <w:p>
      <w:pPr>
        <w:pStyle w:val="9"/>
        <w:numPr>
          <w:ilvl w:val="0"/>
          <w:numId w:val="3"/>
        </w:numPr>
        <w:tabs>
          <w:tab w:val="left" w:pos="646"/>
        </w:tabs>
        <w:spacing w:before="87" w:after="46" w:line="240" w:lineRule="auto"/>
        <w:ind w:left="645" w:right="0" w:hanging="426"/>
        <w:jc w:val="left"/>
        <w:rPr>
          <w:sz w:val="21"/>
        </w:rPr>
      </w:pPr>
      <w:r>
        <w:rPr>
          <w:spacing w:val="-5"/>
          <w:sz w:val="21"/>
        </w:rPr>
        <w:t>下列事实的解释正确的是</w:t>
      </w:r>
      <w:r>
        <w:rPr>
          <w:sz w:val="21"/>
        </w:rPr>
        <w:t>（ ）</w:t>
      </w:r>
    </w:p>
    <w:tbl>
      <w:tblPr>
        <w:tblStyle w:val="7"/>
        <w:tblW w:w="8312" w:type="dxa"/>
        <w:tblInd w:w="50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"/>
        <w:gridCol w:w="3405"/>
        <w:gridCol w:w="44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25" w:type="dxa"/>
          </w:tcPr>
          <w:p>
            <w:pPr>
              <w:pStyle w:val="10"/>
              <w:ind w:right="-15"/>
              <w:jc w:val="center"/>
              <w:rPr>
                <w:sz w:val="21"/>
              </w:rPr>
            </w:pPr>
            <w:r>
              <w:rPr>
                <w:sz w:val="21"/>
              </w:rPr>
              <w:t>选项</w:t>
            </w:r>
          </w:p>
        </w:tc>
        <w:tc>
          <w:tcPr>
            <w:tcW w:w="3405" w:type="dxa"/>
          </w:tcPr>
          <w:p>
            <w:pPr>
              <w:pStyle w:val="10"/>
              <w:ind w:left="1475" w:right="1464"/>
              <w:jc w:val="center"/>
              <w:rPr>
                <w:sz w:val="21"/>
              </w:rPr>
            </w:pPr>
            <w:r>
              <w:rPr>
                <w:sz w:val="21"/>
              </w:rPr>
              <w:t>事实</w:t>
            </w:r>
          </w:p>
        </w:tc>
        <w:tc>
          <w:tcPr>
            <w:tcW w:w="4482" w:type="dxa"/>
          </w:tcPr>
          <w:p>
            <w:pPr>
              <w:pStyle w:val="10"/>
              <w:ind w:left="2011" w:right="2005"/>
              <w:jc w:val="center"/>
              <w:rPr>
                <w:sz w:val="21"/>
              </w:rPr>
            </w:pPr>
            <w:r>
              <w:rPr>
                <w:sz w:val="21"/>
              </w:rPr>
              <w:t>解释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25" w:type="dxa"/>
          </w:tcPr>
          <w:p>
            <w:pPr>
              <w:pStyle w:val="10"/>
              <w:ind w:left="105" w:right="-15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pacing w:val="-23"/>
                <w:sz w:val="21"/>
              </w:rPr>
              <w:t>A</w:t>
            </w:r>
            <w:r>
              <w:rPr>
                <w:spacing w:val="-23"/>
                <w:sz w:val="21"/>
              </w:rPr>
              <w:t>．</w:t>
            </w:r>
          </w:p>
        </w:tc>
        <w:tc>
          <w:tcPr>
            <w:tcW w:w="3405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冰水混合物属于纯净物</w:t>
            </w:r>
          </w:p>
        </w:tc>
        <w:tc>
          <w:tcPr>
            <w:tcW w:w="4482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都含有相同原子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25" w:type="dxa"/>
          </w:tcPr>
          <w:p>
            <w:pPr>
              <w:pStyle w:val="10"/>
              <w:ind w:left="105" w:right="-15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pacing w:val="-17"/>
                <w:sz w:val="21"/>
              </w:rPr>
              <w:t>B</w:t>
            </w:r>
            <w:r>
              <w:rPr>
                <w:spacing w:val="-17"/>
                <w:sz w:val="21"/>
              </w:rPr>
              <w:t>．</w:t>
            </w:r>
          </w:p>
        </w:tc>
        <w:tc>
          <w:tcPr>
            <w:tcW w:w="3405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工业分离液态空气制氧气</w:t>
            </w:r>
          </w:p>
        </w:tc>
        <w:tc>
          <w:tcPr>
            <w:tcW w:w="4482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原子是化学变化中的最小微粒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25" w:type="dxa"/>
          </w:tcPr>
          <w:p>
            <w:pPr>
              <w:pStyle w:val="10"/>
              <w:ind w:left="105" w:right="-15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pacing w:val="-17"/>
                <w:sz w:val="21"/>
              </w:rPr>
              <w:t>C</w:t>
            </w:r>
            <w:r>
              <w:rPr>
                <w:spacing w:val="-17"/>
                <w:sz w:val="21"/>
              </w:rPr>
              <w:t>．</w:t>
            </w:r>
          </w:p>
        </w:tc>
        <w:tc>
          <w:tcPr>
            <w:tcW w:w="3405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用水银温度计测量体温</w:t>
            </w:r>
          </w:p>
        </w:tc>
        <w:tc>
          <w:tcPr>
            <w:tcW w:w="4482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温度升高，汞原子变大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25" w:type="dxa"/>
          </w:tcPr>
          <w:p>
            <w:pPr>
              <w:pStyle w:val="10"/>
              <w:ind w:left="105" w:right="-15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pacing w:val="-23"/>
                <w:sz w:val="21"/>
              </w:rPr>
              <w:t>D</w:t>
            </w:r>
            <w:r>
              <w:rPr>
                <w:spacing w:val="-23"/>
                <w:sz w:val="21"/>
              </w:rPr>
              <w:t>．</w:t>
            </w:r>
          </w:p>
        </w:tc>
        <w:tc>
          <w:tcPr>
            <w:tcW w:w="3405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过氧化氢与水的化学性质不同</w:t>
            </w:r>
          </w:p>
        </w:tc>
        <w:tc>
          <w:tcPr>
            <w:tcW w:w="4482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一个过氧化氢分子比一个水分子多一个氧原子</w:t>
            </w:r>
          </w:p>
        </w:tc>
      </w:tr>
    </w:tbl>
    <w:p>
      <w:pPr>
        <w:pStyle w:val="9"/>
        <w:numPr>
          <w:ilvl w:val="0"/>
          <w:numId w:val="3"/>
        </w:numPr>
        <w:tabs>
          <w:tab w:val="left" w:pos="646"/>
        </w:tabs>
        <w:spacing w:before="46" w:after="0" w:line="240" w:lineRule="auto"/>
        <w:ind w:left="645" w:right="0" w:hanging="426"/>
        <w:jc w:val="left"/>
        <w:rPr>
          <w:sz w:val="21"/>
        </w:rPr>
      </w:pPr>
      <w:r>
        <w:rPr>
          <w:spacing w:val="-5"/>
          <w:sz w:val="21"/>
        </w:rPr>
        <w:t>下列有关碳和碳的氧化物的说法错误的是</w:t>
      </w:r>
      <w:r>
        <w:rPr>
          <w:sz w:val="21"/>
        </w:rPr>
        <w:t>（</w:t>
      </w:r>
      <w:r>
        <w:rPr>
          <w:spacing w:val="4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tabs>
          <w:tab w:val="left" w:pos="640"/>
        </w:tabs>
        <w:spacing w:before="87"/>
      </w:pPr>
      <w:r>
        <w:rPr>
          <w:w w:val="100"/>
        </w:rPr>
        <w:t xml:space="preserve"> </w:t>
      </w:r>
      <w:r>
        <w:tab/>
      </w:r>
      <w:r>
        <w:rPr>
          <w:rFonts w:ascii="Times New Roman" w:eastAsia="Times New Roman"/>
        </w:rPr>
        <w:t>A</w:t>
      </w:r>
      <w:r>
        <w:rPr>
          <w:spacing w:val="-5"/>
        </w:rPr>
        <w:t>．一氧化碳和二氧化碳的组成元素相同，所以它们的化学性质相似</w:t>
      </w:r>
    </w:p>
    <w:p>
      <w:pPr>
        <w:pStyle w:val="3"/>
        <w:tabs>
          <w:tab w:val="left" w:pos="640"/>
        </w:tabs>
      </w:pPr>
      <w:r>
        <w:rPr>
          <w:w w:val="100"/>
        </w:rPr>
        <w:t xml:space="preserve"> </w:t>
      </w:r>
      <w:r>
        <w:tab/>
      </w:r>
      <w:r>
        <w:rPr>
          <w:rFonts w:ascii="Times New Roman" w:eastAsia="Times New Roman"/>
        </w:rPr>
        <w:t>B</w:t>
      </w:r>
      <w:r>
        <w:rPr>
          <w:spacing w:val="-5"/>
        </w:rPr>
        <w:t>．金刚石和石墨的物理性质不同，是因为它们的碳原子排列方式不同</w:t>
      </w:r>
    </w:p>
    <w:p>
      <w:pPr>
        <w:pStyle w:val="3"/>
        <w:tabs>
          <w:tab w:val="left" w:pos="640"/>
        </w:tabs>
      </w:pPr>
      <w:r>
        <w:rPr>
          <w:w w:val="100"/>
        </w:rPr>
        <w:t xml:space="preserve"> </w:t>
      </w:r>
      <w:r>
        <w:tab/>
      </w:r>
      <w:r>
        <w:rPr>
          <w:rFonts w:ascii="Times New Roman" w:eastAsia="Times New Roman"/>
        </w:rPr>
        <w:t>C</w:t>
      </w:r>
      <w:r>
        <w:rPr>
          <w:spacing w:val="-5"/>
        </w:rPr>
        <w:t>．碳和二氧化碳在高温的条件下能制取一氧化碳</w:t>
      </w:r>
    </w:p>
    <w:p>
      <w:pPr>
        <w:pStyle w:val="3"/>
        <w:tabs>
          <w:tab w:val="left" w:pos="640"/>
        </w:tabs>
        <w:spacing w:before="87"/>
      </w:pPr>
      <w:r>
        <w:rPr>
          <w:w w:val="100"/>
        </w:rPr>
        <w:t xml:space="preserve"> </w:t>
      </w:r>
      <w:r>
        <w:tab/>
      </w:r>
      <w:r>
        <w:rPr>
          <w:rFonts w:ascii="Times New Roman" w:eastAsia="Times New Roman"/>
        </w:rPr>
        <w:t>D</w:t>
      </w:r>
      <w:r>
        <w:rPr>
          <w:spacing w:val="-5"/>
        </w:rPr>
        <w:t>．二氧化碳用于灭火，既利用它的物理性质也利用了它的化学性质</w:t>
      </w:r>
    </w:p>
    <w:p>
      <w:pPr>
        <w:pStyle w:val="3"/>
        <w:spacing w:before="10"/>
        <w:ind w:left="0"/>
        <w:rPr>
          <w:sz w:val="25"/>
        </w:rPr>
      </w:pPr>
    </w:p>
    <w:p>
      <w:pPr>
        <w:pStyle w:val="2"/>
        <w:spacing w:before="1"/>
        <w:ind w:left="640"/>
      </w:pPr>
      <w:r>
        <w:rPr>
          <w:rFonts w:ascii="Times New Roman" w:eastAsia="Times New Roman"/>
        </w:rPr>
        <w:t xml:space="preserve">15-17 </w:t>
      </w:r>
      <w:r>
        <w:t xml:space="preserve">题有 </w:t>
      </w:r>
      <w:r>
        <w:rPr>
          <w:rFonts w:ascii="Times New Roman" w:eastAsia="Times New Roman"/>
        </w:rPr>
        <w:t xml:space="preserve">1-2 </w:t>
      </w:r>
      <w:r>
        <w:t>个正确选项</w:t>
      </w:r>
    </w:p>
    <w:p>
      <w:pPr>
        <w:pStyle w:val="9"/>
        <w:numPr>
          <w:ilvl w:val="0"/>
          <w:numId w:val="3"/>
        </w:numPr>
        <w:tabs>
          <w:tab w:val="left" w:pos="589"/>
          <w:tab w:val="left" w:pos="3529"/>
        </w:tabs>
        <w:spacing w:before="91" w:after="0" w:line="240" w:lineRule="auto"/>
        <w:ind w:left="588" w:right="0" w:hanging="369"/>
        <w:jc w:val="left"/>
        <w:rPr>
          <w:sz w:val="21"/>
        </w:rPr>
      </w:pPr>
      <w:r>
        <w:rPr>
          <w:sz w:val="21"/>
        </w:rPr>
        <w:t>有</w:t>
      </w:r>
      <w:r>
        <w:rPr>
          <w:spacing w:val="-5"/>
          <w:sz w:val="21"/>
        </w:rPr>
        <w:t>关</w:t>
      </w:r>
      <w:r>
        <w:rPr>
          <w:sz w:val="21"/>
        </w:rPr>
        <w:t>元</w:t>
      </w:r>
      <w:r>
        <w:rPr>
          <w:spacing w:val="-5"/>
          <w:sz w:val="21"/>
        </w:rPr>
        <w:t>素</w:t>
      </w:r>
      <w:r>
        <w:rPr>
          <w:sz w:val="21"/>
        </w:rPr>
        <w:t>的</w:t>
      </w:r>
      <w:r>
        <w:rPr>
          <w:spacing w:val="-5"/>
          <w:sz w:val="21"/>
        </w:rPr>
        <w:t>说</w:t>
      </w:r>
      <w:r>
        <w:rPr>
          <w:sz w:val="21"/>
        </w:rPr>
        <w:t>法</w:t>
      </w:r>
      <w:r>
        <w:rPr>
          <w:spacing w:val="-5"/>
          <w:sz w:val="21"/>
        </w:rPr>
        <w:t>正</w:t>
      </w:r>
      <w:r>
        <w:rPr>
          <w:sz w:val="21"/>
        </w:rPr>
        <w:t>确</w:t>
      </w:r>
      <w:r>
        <w:rPr>
          <w:spacing w:val="-5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4769"/>
        </w:tabs>
        <w:spacing w:line="316" w:lineRule="auto"/>
        <w:ind w:left="640" w:right="803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5"/>
        </w:rPr>
        <w:t>同</w:t>
      </w:r>
      <w:r>
        <w:t>种</w:t>
      </w:r>
      <w:r>
        <w:rPr>
          <w:spacing w:val="-5"/>
        </w:rPr>
        <w:t>元</w:t>
      </w:r>
      <w:r>
        <w:t>素</w:t>
      </w:r>
      <w:r>
        <w:rPr>
          <w:spacing w:val="-5"/>
        </w:rPr>
        <w:t>组</w:t>
      </w:r>
      <w:r>
        <w:t>成</w:t>
      </w:r>
      <w:r>
        <w:rPr>
          <w:spacing w:val="-5"/>
        </w:rPr>
        <w:t>的</w:t>
      </w:r>
      <w:r>
        <w:t>物</w:t>
      </w:r>
      <w:r>
        <w:rPr>
          <w:spacing w:val="-5"/>
        </w:rPr>
        <w:t>质</w:t>
      </w:r>
      <w:r>
        <w:t>是</w:t>
      </w:r>
      <w:r>
        <w:rPr>
          <w:spacing w:val="-5"/>
        </w:rPr>
        <w:t>纯</w:t>
      </w:r>
      <w:r>
        <w:t>净物</w:t>
      </w:r>
      <w:r>
        <w:tab/>
      </w:r>
      <w:r>
        <w:rPr>
          <w:rFonts w:ascii="Times New Roman" w:eastAsia="Times New Roman"/>
        </w:rPr>
        <w:t>B</w:t>
      </w:r>
      <w:r>
        <w:t>．化</w:t>
      </w:r>
      <w:r>
        <w:rPr>
          <w:spacing w:val="-5"/>
        </w:rPr>
        <w:t>合</w:t>
      </w:r>
      <w:r>
        <w:t>反</w:t>
      </w:r>
      <w:r>
        <w:rPr>
          <w:spacing w:val="-4"/>
        </w:rPr>
        <w:t>应</w:t>
      </w:r>
      <w:r>
        <w:t>中</w:t>
      </w:r>
      <w:r>
        <w:rPr>
          <w:spacing w:val="-4"/>
        </w:rPr>
        <w:t>生</w:t>
      </w:r>
      <w:r>
        <w:t>成</w:t>
      </w:r>
      <w:r>
        <w:rPr>
          <w:spacing w:val="-5"/>
        </w:rPr>
        <w:t>物</w:t>
      </w:r>
      <w:r>
        <w:t>只</w:t>
      </w:r>
      <w:r>
        <w:rPr>
          <w:spacing w:val="-5"/>
        </w:rPr>
        <w:t>含</w:t>
      </w:r>
      <w:r>
        <w:t>一</w:t>
      </w:r>
      <w:r>
        <w:rPr>
          <w:spacing w:val="-4"/>
        </w:rPr>
        <w:t>种</w:t>
      </w:r>
      <w:r>
        <w:t>元素</w:t>
      </w:r>
      <w:r>
        <w:rPr>
          <w:rFonts w:ascii="Times New Roman" w:eastAsia="Times New Roman"/>
        </w:rPr>
        <w:t>C</w:t>
      </w:r>
      <w:r>
        <w:t>．元</w:t>
      </w:r>
      <w:r>
        <w:rPr>
          <w:spacing w:val="-5"/>
        </w:rPr>
        <w:t>素</w:t>
      </w:r>
      <w:r>
        <w:t>以</w:t>
      </w:r>
      <w:r>
        <w:rPr>
          <w:spacing w:val="-5"/>
        </w:rPr>
        <w:t>化</w:t>
      </w:r>
      <w:r>
        <w:t>合</w:t>
      </w:r>
      <w:r>
        <w:rPr>
          <w:spacing w:val="-5"/>
        </w:rPr>
        <w:t>态</w:t>
      </w:r>
      <w:r>
        <w:t>存</w:t>
      </w:r>
      <w:r>
        <w:rPr>
          <w:spacing w:val="-5"/>
        </w:rPr>
        <w:t>在</w:t>
      </w:r>
      <w:r>
        <w:t>的</w:t>
      </w:r>
      <w:r>
        <w:rPr>
          <w:spacing w:val="-5"/>
        </w:rPr>
        <w:t>物</w:t>
      </w:r>
      <w:r>
        <w:t>质</w:t>
      </w:r>
      <w:r>
        <w:rPr>
          <w:spacing w:val="-5"/>
        </w:rPr>
        <w:t>是</w:t>
      </w:r>
      <w:r>
        <w:t>化</w:t>
      </w:r>
      <w:r>
        <w:rPr>
          <w:spacing w:val="-5"/>
        </w:rPr>
        <w:t>合</w:t>
      </w:r>
      <w:r>
        <w:t>物</w:t>
      </w:r>
      <w:r>
        <w:tab/>
      </w:r>
      <w:r>
        <w:rPr>
          <w:rFonts w:ascii="Times New Roman" w:eastAsia="Times New Roman"/>
        </w:rPr>
        <w:t>D</w:t>
      </w:r>
      <w:r>
        <w:t>．单</w:t>
      </w:r>
      <w:r>
        <w:rPr>
          <w:spacing w:val="-5"/>
        </w:rPr>
        <w:t>质</w:t>
      </w:r>
      <w:r>
        <w:t>、</w:t>
      </w:r>
      <w:r>
        <w:rPr>
          <w:spacing w:val="-5"/>
        </w:rPr>
        <w:t>化</w:t>
      </w:r>
      <w:r>
        <w:t>合</w:t>
      </w:r>
      <w:r>
        <w:rPr>
          <w:spacing w:val="-5"/>
        </w:rPr>
        <w:t>物</w:t>
      </w:r>
      <w:r>
        <w:t>按</w:t>
      </w:r>
      <w:r>
        <w:rPr>
          <w:spacing w:val="-5"/>
        </w:rPr>
        <w:t>组</w:t>
      </w:r>
      <w:r>
        <w:t>成</w:t>
      </w:r>
      <w:r>
        <w:rPr>
          <w:spacing w:val="-5"/>
        </w:rPr>
        <w:t>元</w:t>
      </w:r>
      <w:r>
        <w:t>素</w:t>
      </w:r>
      <w:r>
        <w:rPr>
          <w:spacing w:val="-4"/>
        </w:rPr>
        <w:t>种</w:t>
      </w:r>
      <w:r>
        <w:t>类</w:t>
      </w:r>
      <w:r>
        <w:rPr>
          <w:spacing w:val="-4"/>
        </w:rPr>
        <w:t>划</w:t>
      </w:r>
      <w:r>
        <w:rPr>
          <w:spacing w:val="-16"/>
        </w:rPr>
        <w:t>分</w:t>
      </w:r>
    </w:p>
    <w:p>
      <w:pPr>
        <w:pStyle w:val="9"/>
        <w:numPr>
          <w:ilvl w:val="0"/>
          <w:numId w:val="3"/>
        </w:numPr>
        <w:tabs>
          <w:tab w:val="left" w:pos="646"/>
        </w:tabs>
        <w:spacing w:before="6" w:after="0" w:line="240" w:lineRule="auto"/>
        <w:ind w:left="645" w:right="0" w:hanging="426"/>
        <w:jc w:val="left"/>
        <w:rPr>
          <w:sz w:val="21"/>
        </w:rPr>
      </w:pPr>
      <w:r>
        <w:rPr>
          <w:spacing w:val="-5"/>
          <w:sz w:val="21"/>
        </w:rPr>
        <w:t>下列有关溶液的说法正确的是</w:t>
      </w:r>
      <w:r>
        <w:rPr>
          <w:sz w:val="21"/>
        </w:rPr>
        <w:t>（</w:t>
      </w:r>
      <w:r>
        <w:rPr>
          <w:spacing w:val="2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spacing w:line="319" w:lineRule="auto"/>
        <w:ind w:left="640" w:right="2124"/>
      </w:pPr>
      <w:r>
        <w:rPr>
          <w:rFonts w:ascii="Times New Roman" w:eastAsia="Times New Roman"/>
        </w:rPr>
        <w:t>A</w:t>
      </w:r>
      <w:r>
        <w:rPr>
          <w:spacing w:val="-16"/>
        </w:rPr>
        <w:t xml:space="preserve">．将 </w:t>
      </w:r>
      <w:r>
        <w:rPr>
          <w:rFonts w:ascii="Times New Roman" w:eastAsia="Times New Roman"/>
        </w:rPr>
        <w:t xml:space="preserve">5g </w:t>
      </w:r>
      <w:r>
        <w:rPr>
          <w:spacing w:val="-10"/>
        </w:rPr>
        <w:t xml:space="preserve">某物质加入到 </w:t>
      </w:r>
      <w:r>
        <w:rPr>
          <w:rFonts w:ascii="Times New Roman" w:eastAsia="Times New Roman"/>
        </w:rPr>
        <w:t xml:space="preserve">95 g </w:t>
      </w:r>
      <w:r>
        <w:rPr>
          <w:spacing w:val="-8"/>
        </w:rPr>
        <w:t xml:space="preserve">水中，所得溶液中溶质的质量分数是 </w:t>
      </w:r>
      <w:r>
        <w:rPr>
          <w:rFonts w:ascii="Times New Roman" w:eastAsia="Times New Roman"/>
        </w:rPr>
        <w:t>5% B</w:t>
      </w:r>
      <w:r>
        <w:rPr>
          <w:spacing w:val="-5"/>
        </w:rPr>
        <w:t xml:space="preserve">．不饱和溶液转化为饱和溶液，溶液中溶质的质量分数可能不变 </w:t>
      </w:r>
      <w:r>
        <w:rPr>
          <w:rFonts w:ascii="Times New Roman" w:eastAsia="Times New Roman"/>
          <w:spacing w:val="-5"/>
        </w:rPr>
        <w:t>C</w:t>
      </w:r>
      <w:r>
        <w:rPr>
          <w:spacing w:val="-5"/>
        </w:rPr>
        <w:t>．饱和溶液不一定是浓溶液，不饱和溶液一定是稀溶液</w:t>
      </w:r>
    </w:p>
    <w:p>
      <w:pPr>
        <w:pStyle w:val="3"/>
        <w:spacing w:before="2" w:line="316" w:lineRule="auto"/>
        <w:ind w:right="455" w:firstLine="419"/>
      </w:pPr>
      <w: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4851400</wp:posOffset>
                </wp:positionH>
                <wp:positionV relativeFrom="paragraph">
                  <wp:posOffset>375285</wp:posOffset>
                </wp:positionV>
                <wp:extent cx="1743075" cy="1200150"/>
                <wp:effectExtent l="0" t="635" r="9525" b="0"/>
                <wp:wrapNone/>
                <wp:docPr id="21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1200150"/>
                          <a:chOff x="7640" y="592"/>
                          <a:chExt cx="2745" cy="1890"/>
                        </a:xfrm>
                      </wpg:grpSpPr>
                      <pic:pic xmlns:pic="http://schemas.openxmlformats.org/drawingml/2006/picture">
                        <pic:nvPicPr>
                          <pic:cNvPr id="19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7640" y="591"/>
                            <a:ext cx="2745" cy="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矩形 12"/>
                        <wps:cNvSpPr/>
                        <wps:spPr>
                          <a:xfrm>
                            <a:off x="9670" y="2123"/>
                            <a:ext cx="113" cy="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382pt;margin-top:29.55pt;height:94.5pt;width:137.25pt;mso-position-horizontal-relative:page;z-index:-251650048;mso-width-relative:page;mso-height-relative:page;" coordorigin="7640,592" coordsize="2745,1890" o:gfxdata="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">
                <o:lock v:ext="edit" aspectratio="f"/>
                <v:shape id="图片 11" o:spid="_x0000_s1026" o:spt="75" type="#_x0000_t75" style="position:absolute;left:7640;top:591;height:1890;width:2745;" filled="f" o:preferrelative="t" stroked="f" coordsize="21600,21600" o:gfxdata="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YHP4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t"/>
                </v:shape>
                <v:rect id="矩形 12" o:spid="_x0000_s1026" o:spt="1" style="position:absolute;left:9670;top:2123;height:71;width:113;" fillcolor="#FFFFFF" filled="t" stroked="f" coordsize="21600,21600" o:gfxdata="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LcCl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Times New Roman" w:eastAsia="Times New Roman"/>
        </w:rPr>
        <w:t>D</w:t>
      </w:r>
      <w:r>
        <w:rPr>
          <w:spacing w:val="-5"/>
        </w:rPr>
        <w:t xml:space="preserve">．将一定质量某物质的饱和溶液降温析出晶体后，溶液中溶质的质量一定减小    </w:t>
      </w:r>
      <w:r>
        <w:rPr>
          <w:rFonts w:ascii="Times New Roman" w:eastAsia="Times New Roman"/>
          <w:spacing w:val="-5"/>
        </w:rPr>
        <w:t>17</w:t>
      </w:r>
      <w:r>
        <w:rPr>
          <w:spacing w:val="-5"/>
        </w:rPr>
        <w:t>．甲乙是某同学设计的两套制取二氧化碳的发生装置，对两套装置分析正确的是</w:t>
      </w:r>
      <w:r>
        <w:t>（</w:t>
      </w:r>
      <w:r>
        <w:rPr>
          <w:spacing w:val="73"/>
        </w:rPr>
        <w:t xml:space="preserve"> </w:t>
      </w:r>
      <w:r>
        <w:t>）</w:t>
      </w:r>
    </w:p>
    <w:p>
      <w:pPr>
        <w:pStyle w:val="9"/>
        <w:numPr>
          <w:ilvl w:val="0"/>
          <w:numId w:val="5"/>
        </w:numPr>
        <w:tabs>
          <w:tab w:val="left" w:pos="1006"/>
        </w:tabs>
        <w:spacing w:before="6" w:after="0" w:line="240" w:lineRule="auto"/>
        <w:ind w:left="1006" w:right="0" w:hanging="366"/>
        <w:jc w:val="left"/>
        <w:rPr>
          <w:sz w:val="21"/>
        </w:rPr>
      </w:pPr>
      <w:r>
        <w:rPr>
          <w:sz w:val="21"/>
        </w:rPr>
        <w:t>此时甲装置中的止水夹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4"/>
          <w:sz w:val="21"/>
        </w:rPr>
        <w:t>处于打开状态</w:t>
      </w:r>
    </w:p>
    <w:p>
      <w:pPr>
        <w:pStyle w:val="9"/>
        <w:numPr>
          <w:ilvl w:val="0"/>
          <w:numId w:val="5"/>
        </w:numPr>
        <w:tabs>
          <w:tab w:val="left" w:pos="994"/>
        </w:tabs>
        <w:spacing w:before="91" w:after="0" w:line="321" w:lineRule="auto"/>
        <w:ind w:left="640" w:right="3469" w:firstLine="0"/>
        <w:jc w:val="left"/>
        <w:rPr>
          <w:sz w:val="21"/>
        </w:rPr>
      </w:pPr>
      <w:r>
        <w:rPr>
          <w:spacing w:val="-5"/>
          <w:sz w:val="21"/>
        </w:rPr>
        <w:t>甲装置气体导出过程中容器内部气压大于外部气压</w:t>
      </w:r>
      <w:r>
        <w:rPr>
          <w:rFonts w:ascii="Times New Roman" w:eastAsia="Times New Roman"/>
          <w:spacing w:val="-5"/>
          <w:sz w:val="21"/>
        </w:rPr>
        <w:t>C</w:t>
      </w:r>
      <w:r>
        <w:rPr>
          <w:spacing w:val="-5"/>
          <w:sz w:val="21"/>
        </w:rPr>
        <w:t>．甲装置具有启普发生器的功能</w:t>
      </w:r>
    </w:p>
    <w:p>
      <w:pPr>
        <w:pStyle w:val="3"/>
        <w:spacing w:before="0" w:line="264" w:lineRule="exact"/>
        <w:ind w:left="640"/>
      </w:pPr>
      <w:r>
        <w:rPr>
          <w:rFonts w:ascii="Times New Roman" w:eastAsia="Times New Roman"/>
        </w:rPr>
        <w:t>D</w:t>
      </w:r>
      <w:r>
        <w:t>．乙装置</w:t>
      </w:r>
      <w:r>
        <w:rPr>
          <w:rFonts w:ascii="Times New Roman" w:eastAsia="Times New Roman"/>
        </w:rPr>
        <w:t xml:space="preserve">N </w:t>
      </w:r>
      <w:r>
        <w:t>处添加止水夹可以控制反应的发生和停止</w:t>
      </w:r>
    </w:p>
    <w:p>
      <w:pPr>
        <w:pStyle w:val="3"/>
        <w:spacing w:before="10"/>
        <w:ind w:left="0"/>
        <w:rPr>
          <w:sz w:val="31"/>
        </w:rPr>
      </w:pPr>
    </w:p>
    <w:p>
      <w:pPr>
        <w:pStyle w:val="2"/>
      </w:pPr>
      <w:r>
        <w:t xml:space="preserve">二、简答题（共 </w:t>
      </w:r>
      <w:r>
        <w:rPr>
          <w:rFonts w:ascii="Times New Roman" w:eastAsia="Times New Roman"/>
        </w:rPr>
        <w:t xml:space="preserve">30 </w:t>
      </w:r>
      <w:r>
        <w:t>分）</w:t>
      </w:r>
    </w:p>
    <w:p>
      <w:pPr>
        <w:pStyle w:val="9"/>
        <w:numPr>
          <w:ilvl w:val="0"/>
          <w:numId w:val="6"/>
        </w:numPr>
        <w:tabs>
          <w:tab w:val="left" w:pos="646"/>
        </w:tabs>
        <w:spacing w:before="87" w:after="0" w:line="240" w:lineRule="auto"/>
        <w:ind w:left="645" w:right="0" w:hanging="426"/>
        <w:jc w:val="left"/>
        <w:rPr>
          <w:sz w:val="21"/>
        </w:rPr>
      </w:pPr>
      <w:r>
        <w:rPr>
          <w:spacing w:val="-5"/>
          <w:sz w:val="21"/>
        </w:rPr>
        <w:t>化学就在我们身边，生活中蕴藏着丰富的化学知识。</w:t>
      </w:r>
    </w:p>
    <w:p>
      <w:pPr>
        <w:pStyle w:val="3"/>
        <w:tabs>
          <w:tab w:val="left" w:pos="5153"/>
          <w:tab w:val="left" w:pos="8310"/>
        </w:tabs>
        <w:spacing w:line="316" w:lineRule="auto"/>
        <w:ind w:right="559"/>
      </w:pPr>
      <w:r>
        <w:t>①</w:t>
      </w:r>
      <w:r>
        <w:rPr>
          <w:spacing w:val="60"/>
        </w:rPr>
        <w:t xml:space="preserve"> </w:t>
      </w:r>
      <w:r>
        <w:t>按</w:t>
      </w:r>
      <w:r>
        <w:rPr>
          <w:spacing w:val="-5"/>
        </w:rPr>
        <w:t>题</w:t>
      </w:r>
      <w:r>
        <w:t>意</w:t>
      </w:r>
      <w:r>
        <w:rPr>
          <w:spacing w:val="-5"/>
        </w:rPr>
        <w:t>用</w:t>
      </w:r>
      <w:r>
        <w:t>物</w:t>
      </w:r>
      <w:r>
        <w:rPr>
          <w:spacing w:val="-5"/>
        </w:rPr>
        <w:t>质</w:t>
      </w:r>
      <w:r>
        <w:rPr>
          <w:spacing w:val="-4"/>
        </w:rPr>
        <w:t>的</w:t>
      </w:r>
      <w:r>
        <w:rPr>
          <w:b/>
        </w:rPr>
        <w:t>化学式</w:t>
      </w:r>
      <w:r>
        <w:rPr>
          <w:spacing w:val="-5"/>
        </w:rPr>
        <w:t>填</w:t>
      </w:r>
      <w:r>
        <w:t>空</w:t>
      </w:r>
      <w:r>
        <w:rPr>
          <w:spacing w:val="-4"/>
        </w:rPr>
        <w:t>：</w:t>
      </w:r>
      <w:r>
        <w:t>燃</w:t>
      </w:r>
      <w:r>
        <w:rPr>
          <w:spacing w:val="-5"/>
        </w:rPr>
        <w:t>煤</w:t>
      </w:r>
      <w:r>
        <w:t>烟</w:t>
      </w:r>
      <w:r>
        <w:rPr>
          <w:spacing w:val="-5"/>
        </w:rPr>
        <w:t>道</w:t>
      </w:r>
      <w:r>
        <w:t>气主</w:t>
      </w:r>
      <w:r>
        <w:rPr>
          <w:spacing w:val="-5"/>
        </w:rPr>
        <w:t>要</w:t>
      </w:r>
      <w:r>
        <w:t>含</w:t>
      </w:r>
      <w:r>
        <w:rPr>
          <w:spacing w:val="-5"/>
        </w:rPr>
        <w:t>二</w:t>
      </w:r>
      <w:r>
        <w:t>氧</w:t>
      </w:r>
      <w:r>
        <w:rPr>
          <w:spacing w:val="-5"/>
        </w:rPr>
        <w:t>化</w:t>
      </w:r>
      <w:r>
        <w:t>碳</w:t>
      </w:r>
      <w:r>
        <w:rPr>
          <w:spacing w:val="-5"/>
        </w:rPr>
        <w:t>、</w:t>
      </w:r>
      <w:r>
        <w:t>一</w:t>
      </w:r>
      <w:r>
        <w:rPr>
          <w:spacing w:val="-5"/>
        </w:rPr>
        <w:t>氧</w:t>
      </w:r>
      <w:r>
        <w:t>化</w:t>
      </w:r>
      <w:r>
        <w:rPr>
          <w:spacing w:val="-4"/>
        </w:rPr>
        <w:t>碳</w:t>
      </w:r>
      <w:r>
        <w:t>、</w:t>
      </w:r>
      <w:r>
        <w:rPr>
          <w:spacing w:val="-5"/>
        </w:rPr>
        <w:t>氮</w:t>
      </w:r>
      <w:r>
        <w:t>气</w:t>
      </w:r>
      <w:r>
        <w:rPr>
          <w:spacing w:val="-5"/>
        </w:rPr>
        <w:t>、</w:t>
      </w:r>
      <w:r>
        <w:t>氧</w:t>
      </w:r>
      <w:r>
        <w:rPr>
          <w:spacing w:val="-5"/>
        </w:rPr>
        <w:t>气</w:t>
      </w:r>
      <w:r>
        <w:t>和少量二</w:t>
      </w:r>
      <w:r>
        <w:rPr>
          <w:spacing w:val="-5"/>
        </w:rPr>
        <w:t>氧</w:t>
      </w:r>
      <w:r>
        <w:t>化</w:t>
      </w:r>
      <w:r>
        <w:rPr>
          <w:spacing w:val="-5"/>
        </w:rPr>
        <w:t>硫</w:t>
      </w:r>
      <w:r>
        <w:t>等</w:t>
      </w:r>
      <w:r>
        <w:rPr>
          <w:spacing w:val="-4"/>
        </w:rPr>
        <w:t>，</w:t>
      </w:r>
      <w:r>
        <w:t>这</w:t>
      </w:r>
      <w:r>
        <w:rPr>
          <w:spacing w:val="-5"/>
        </w:rPr>
        <w:t>些</w:t>
      </w:r>
      <w:r>
        <w:t>气</w:t>
      </w:r>
      <w:r>
        <w:rPr>
          <w:spacing w:val="-5"/>
        </w:rPr>
        <w:t>体</w:t>
      </w:r>
      <w:r>
        <w:t>中</w:t>
      </w:r>
      <w:r>
        <w:rPr>
          <w:spacing w:val="-5"/>
        </w:rPr>
        <w:t>会</w:t>
      </w:r>
      <w:r>
        <w:t>造</w:t>
      </w:r>
      <w:r>
        <w:rPr>
          <w:spacing w:val="-5"/>
        </w:rPr>
        <w:t>成</w:t>
      </w:r>
      <w:r>
        <w:t>酸</w:t>
      </w:r>
      <w:r>
        <w:rPr>
          <w:spacing w:val="-5"/>
        </w:rPr>
        <w:t>雨</w:t>
      </w:r>
      <w:r>
        <w:t>的</w:t>
      </w:r>
      <w:r>
        <w:rPr>
          <w:spacing w:val="-4"/>
        </w:rPr>
        <w:t>是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，能与血</w:t>
      </w:r>
      <w:r>
        <w:rPr>
          <w:spacing w:val="-5"/>
        </w:rPr>
        <w:t>红</w:t>
      </w:r>
      <w:r>
        <w:t>蛋</w:t>
      </w:r>
      <w:r>
        <w:rPr>
          <w:spacing w:val="-5"/>
        </w:rPr>
        <w:t>白</w:t>
      </w:r>
      <w:r>
        <w:t>结</w:t>
      </w:r>
      <w:r>
        <w:rPr>
          <w:spacing w:val="-5"/>
        </w:rPr>
        <w:t>合</w:t>
      </w:r>
      <w:r>
        <w:t>的是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3"/>
        </w:rPr>
        <w:t>。</w:t>
      </w:r>
    </w:p>
    <w:p>
      <w:pPr>
        <w:pStyle w:val="3"/>
        <w:tabs>
          <w:tab w:val="left" w:pos="7778"/>
        </w:tabs>
        <w:spacing w:before="6"/>
      </w:pPr>
      <w:r>
        <w:t>②</w:t>
      </w:r>
      <w:r>
        <w:rPr>
          <w:spacing w:val="25"/>
        </w:rPr>
        <w:t xml:space="preserve"> </w:t>
      </w:r>
      <w:r>
        <w:t>防</w:t>
      </w:r>
      <w:r>
        <w:rPr>
          <w:spacing w:val="-5"/>
        </w:rPr>
        <w:t>毒</w:t>
      </w:r>
      <w:r>
        <w:t>面</w:t>
      </w:r>
      <w:r>
        <w:rPr>
          <w:spacing w:val="-5"/>
        </w:rPr>
        <w:t>具</w:t>
      </w:r>
      <w:r>
        <w:t>滤</w:t>
      </w:r>
      <w:r>
        <w:rPr>
          <w:spacing w:val="-5"/>
        </w:rPr>
        <w:t>毒</w:t>
      </w:r>
      <w:r>
        <w:t>罐</w:t>
      </w:r>
      <w:r>
        <w:rPr>
          <w:spacing w:val="-5"/>
        </w:rPr>
        <w:t>里</w:t>
      </w:r>
      <w:r>
        <w:t>盛</w:t>
      </w:r>
      <w:r>
        <w:rPr>
          <w:spacing w:val="-5"/>
        </w:rPr>
        <w:t>放</w:t>
      </w:r>
      <w:r>
        <w:t>一</w:t>
      </w:r>
      <w:r>
        <w:rPr>
          <w:spacing w:val="-5"/>
        </w:rPr>
        <w:t>定</w:t>
      </w:r>
      <w:r>
        <w:t>量</w:t>
      </w:r>
      <w:r>
        <w:rPr>
          <w:spacing w:val="-5"/>
        </w:rPr>
        <w:t>活</w:t>
      </w:r>
      <w:r>
        <w:t>性</w:t>
      </w:r>
      <w:r>
        <w:rPr>
          <w:spacing w:val="-5"/>
        </w:rPr>
        <w:t>炭以</w:t>
      </w:r>
      <w:r>
        <w:t>除去</w:t>
      </w:r>
      <w:r>
        <w:rPr>
          <w:spacing w:val="-5"/>
        </w:rPr>
        <w:t>有</w:t>
      </w:r>
      <w:r>
        <w:t>毒</w:t>
      </w:r>
      <w:r>
        <w:rPr>
          <w:spacing w:val="-5"/>
        </w:rPr>
        <w:t>气</w:t>
      </w:r>
      <w:r>
        <w:t>体</w:t>
      </w:r>
      <w:r>
        <w:rPr>
          <w:spacing w:val="-5"/>
        </w:rPr>
        <w:t>，</w:t>
      </w:r>
      <w:r>
        <w:t>这</w:t>
      </w:r>
      <w:r>
        <w:rPr>
          <w:spacing w:val="-5"/>
        </w:rPr>
        <w:t>利</w:t>
      </w:r>
      <w:r>
        <w:t>用</w:t>
      </w:r>
      <w:r>
        <w:rPr>
          <w:spacing w:val="-5"/>
        </w:rPr>
        <w:t>活</w:t>
      </w:r>
      <w:r>
        <w:t>性</w:t>
      </w:r>
      <w:r>
        <w:rPr>
          <w:spacing w:val="-5"/>
        </w:rPr>
        <w:t>炭</w:t>
      </w:r>
      <w:r>
        <w:t>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性。</w:t>
      </w:r>
    </w:p>
    <w:p>
      <w:pPr>
        <w:pStyle w:val="3"/>
        <w:tabs>
          <w:tab w:val="left" w:pos="3577"/>
          <w:tab w:val="left" w:pos="7114"/>
          <w:tab w:val="left" w:pos="7582"/>
        </w:tabs>
        <w:spacing w:line="316" w:lineRule="auto"/>
        <w:ind w:right="447"/>
      </w:pPr>
      <w:r>
        <w:t>③</w:t>
      </w:r>
      <w:r>
        <w:rPr>
          <w:spacing w:val="24"/>
        </w:rPr>
        <w:t xml:space="preserve"> </w:t>
      </w:r>
      <w:r>
        <w:rPr>
          <w:rFonts w:ascii="Times New Roman" w:hAnsi="Times New Roman" w:eastAsia="Times New Roman"/>
        </w:rPr>
        <w:t>75%</w:t>
      </w:r>
      <w:r>
        <w:t>的</w:t>
      </w:r>
      <w:r>
        <w:rPr>
          <w:spacing w:val="-5"/>
        </w:rPr>
        <w:t>酒</w:t>
      </w:r>
      <w:r>
        <w:t>精（</w:t>
      </w:r>
      <w:r>
        <w:rPr>
          <w:rFonts w:ascii="Times New Roman" w:hAnsi="Times New Roman" w:eastAsia="Times New Roman"/>
        </w:rPr>
        <w:t>C</w:t>
      </w:r>
      <w:r>
        <w:rPr>
          <w:rFonts w:ascii="Times New Roman" w:hAnsi="Times New Roman" w:eastAsia="Times New Roman"/>
          <w:vertAlign w:val="subscript"/>
        </w:rPr>
        <w:t>2</w:t>
      </w:r>
      <w:r>
        <w:rPr>
          <w:rFonts w:ascii="Times New Roman" w:hAnsi="Times New Roman" w:eastAsia="Times New Roman"/>
          <w:vertAlign w:val="baseline"/>
        </w:rPr>
        <w:t>H</w:t>
      </w:r>
      <w:r>
        <w:rPr>
          <w:rFonts w:ascii="Times New Roman" w:hAnsi="Times New Roman" w:eastAsia="Times New Roman"/>
          <w:vertAlign w:val="subscript"/>
        </w:rPr>
        <w:t>5</w:t>
      </w:r>
      <w:r>
        <w:rPr>
          <w:rFonts w:ascii="Times New Roman" w:hAnsi="Times New Roman" w:eastAsia="Times New Roman"/>
          <w:vertAlign w:val="baseline"/>
        </w:rPr>
        <w:t>OH</w:t>
      </w:r>
      <w:r>
        <w:rPr>
          <w:vertAlign w:val="baseline"/>
        </w:rPr>
        <w:t>）</w:t>
      </w:r>
      <w:r>
        <w:rPr>
          <w:spacing w:val="-5"/>
          <w:vertAlign w:val="baseline"/>
        </w:rPr>
        <w:t>溶</w:t>
      </w:r>
      <w:r>
        <w:rPr>
          <w:vertAlign w:val="baseline"/>
        </w:rPr>
        <w:t>液</w:t>
      </w:r>
      <w:r>
        <w:rPr>
          <w:spacing w:val="-4"/>
          <w:vertAlign w:val="baseline"/>
        </w:rPr>
        <w:t>可</w:t>
      </w:r>
      <w:r>
        <w:rPr>
          <w:vertAlign w:val="baseline"/>
        </w:rPr>
        <w:t>作</w:t>
      </w:r>
      <w:r>
        <w:rPr>
          <w:spacing w:val="-5"/>
          <w:vertAlign w:val="baseline"/>
        </w:rPr>
        <w:t>消</w:t>
      </w:r>
      <w:r>
        <w:rPr>
          <w:vertAlign w:val="baseline"/>
        </w:rPr>
        <w:t>毒</w:t>
      </w:r>
      <w:r>
        <w:rPr>
          <w:spacing w:val="-5"/>
          <w:vertAlign w:val="baseline"/>
        </w:rPr>
        <w:t>剂</w:t>
      </w:r>
      <w:r>
        <w:rPr>
          <w:vertAlign w:val="baseline"/>
        </w:rPr>
        <w:t>。酒</w:t>
      </w:r>
      <w:r>
        <w:rPr>
          <w:spacing w:val="-5"/>
          <w:vertAlign w:val="baseline"/>
        </w:rPr>
        <w:t>精</w:t>
      </w:r>
      <w:r>
        <w:rPr>
          <w:vertAlign w:val="baseline"/>
        </w:rPr>
        <w:t>摩</w:t>
      </w:r>
      <w:r>
        <w:rPr>
          <w:spacing w:val="-5"/>
          <w:vertAlign w:val="baseline"/>
        </w:rPr>
        <w:t>尔</w:t>
      </w:r>
      <w:r>
        <w:rPr>
          <w:vertAlign w:val="baseline"/>
        </w:rPr>
        <w:t>质</w:t>
      </w:r>
      <w:r>
        <w:rPr>
          <w:spacing w:val="-5"/>
          <w:vertAlign w:val="baseline"/>
        </w:rPr>
        <w:t>量</w:t>
      </w:r>
      <w:r>
        <w:rPr>
          <w:vertAlign w:val="baseline"/>
        </w:rPr>
        <w:t>是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vertAlign w:val="baseline"/>
        </w:rPr>
        <w:t>，其中碳</w:t>
      </w:r>
      <w:r>
        <w:rPr>
          <w:spacing w:val="-5"/>
          <w:vertAlign w:val="baseline"/>
        </w:rPr>
        <w:t>、</w:t>
      </w:r>
      <w:r>
        <w:rPr>
          <w:vertAlign w:val="baseline"/>
        </w:rPr>
        <w:t>氢、</w:t>
      </w:r>
      <w:r>
        <w:rPr>
          <w:w w:val="100"/>
          <w:vertAlign w:val="baseline"/>
        </w:rPr>
        <w:t>氧原</w:t>
      </w:r>
      <w:r>
        <w:rPr>
          <w:spacing w:val="-5"/>
          <w:w w:val="100"/>
          <w:vertAlign w:val="baseline"/>
        </w:rPr>
        <w:t>子</w:t>
      </w:r>
      <w:r>
        <w:rPr>
          <w:w w:val="100"/>
          <w:vertAlign w:val="baseline"/>
        </w:rPr>
        <w:t>物</w:t>
      </w:r>
      <w:r>
        <w:rPr>
          <w:spacing w:val="-5"/>
          <w:w w:val="100"/>
          <w:vertAlign w:val="baseline"/>
        </w:rPr>
        <w:t>质</w:t>
      </w:r>
      <w:r>
        <w:rPr>
          <w:w w:val="100"/>
          <w:vertAlign w:val="baseline"/>
        </w:rPr>
        <w:t>的</w:t>
      </w:r>
      <w:r>
        <w:rPr>
          <w:spacing w:val="-5"/>
          <w:w w:val="100"/>
          <w:vertAlign w:val="baseline"/>
        </w:rPr>
        <w:t>量</w:t>
      </w:r>
      <w:r>
        <w:rPr>
          <w:w w:val="100"/>
          <w:vertAlign w:val="baseline"/>
        </w:rPr>
        <w:t>之</w:t>
      </w:r>
      <w:r>
        <w:rPr>
          <w:spacing w:val="-5"/>
          <w:w w:val="100"/>
          <w:vertAlign w:val="baseline"/>
        </w:rPr>
        <w:t>比</w:t>
      </w:r>
      <w:r>
        <w:rPr>
          <w:w w:val="100"/>
          <w:vertAlign w:val="baseline"/>
        </w:rPr>
        <w:t>为</w:t>
      </w:r>
      <w:r>
        <w:rPr>
          <w:rFonts w:ascii="Times New Roman" w:hAnsi="Times New Roman" w:eastAsia="Times New Roman"/>
          <w:w w:val="100"/>
          <w:u w:val="single"/>
          <w:vertAlign w:val="baseline"/>
        </w:rPr>
        <w:t xml:space="preserve"> </w:t>
      </w:r>
      <w:r>
        <w:rPr>
          <w:rFonts w:ascii="Times New Roman" w:hAnsi="Times New Roman" w:eastAsia="Times New Roman"/>
          <w:u w:val="single"/>
          <w:vertAlign w:val="baseline"/>
        </w:rPr>
        <w:tab/>
      </w:r>
      <w:r>
        <w:rPr>
          <w:spacing w:val="-105"/>
          <w:w w:val="100"/>
          <w:vertAlign w:val="baseline"/>
        </w:rPr>
        <w:t>，</w:t>
      </w:r>
      <w:r>
        <w:rPr>
          <w:rFonts w:ascii="Times New Roman" w:hAnsi="Times New Roman" w:eastAsia="Times New Roman"/>
          <w:spacing w:val="2"/>
          <w:w w:val="100"/>
          <w:vertAlign w:val="baseline"/>
        </w:rPr>
        <w:t>1</w:t>
      </w:r>
      <w:r>
        <w:rPr>
          <w:rFonts w:ascii="Times New Roman" w:hAnsi="Times New Roman" w:eastAsia="Times New Roman"/>
          <w:spacing w:val="-1"/>
          <w:w w:val="100"/>
          <w:vertAlign w:val="baseline"/>
        </w:rPr>
        <w:t>.</w:t>
      </w:r>
      <w:r>
        <w:rPr>
          <w:rFonts w:ascii="Times New Roman" w:hAnsi="Times New Roman" w:eastAsia="Times New Roman"/>
          <w:spacing w:val="2"/>
          <w:w w:val="100"/>
          <w:vertAlign w:val="baseline"/>
        </w:rPr>
        <w:t>5</w:t>
      </w:r>
      <w:r>
        <w:rPr>
          <w:rFonts w:ascii="Times New Roman" w:hAnsi="Times New Roman" w:eastAsia="Times New Roman"/>
          <w:spacing w:val="-5"/>
          <w:w w:val="100"/>
          <w:vertAlign w:val="baseline"/>
        </w:rPr>
        <w:t>m</w:t>
      </w:r>
      <w:r>
        <w:rPr>
          <w:rFonts w:ascii="Times New Roman" w:hAnsi="Times New Roman" w:eastAsia="Times New Roman"/>
          <w:spacing w:val="1"/>
          <w:w w:val="100"/>
          <w:vertAlign w:val="baseline"/>
        </w:rPr>
        <w:t>o</w:t>
      </w:r>
      <w:r>
        <w:rPr>
          <w:rFonts w:ascii="Times New Roman" w:hAnsi="Times New Roman" w:eastAsia="Times New Roman"/>
          <w:spacing w:val="-3"/>
          <w:w w:val="100"/>
          <w:vertAlign w:val="baseline"/>
        </w:rPr>
        <w:t>l</w:t>
      </w:r>
      <w:r>
        <w:rPr>
          <w:rFonts w:ascii="Times New Roman" w:hAnsi="Times New Roman" w:eastAsia="Times New Roman"/>
          <w:spacing w:val="-2"/>
          <w:w w:val="100"/>
          <w:vertAlign w:val="baseline"/>
        </w:rPr>
        <w:t>C</w:t>
      </w:r>
      <w:r>
        <w:rPr>
          <w:rFonts w:ascii="Times New Roman" w:hAnsi="Times New Roman" w:eastAsia="Times New Roman"/>
          <w:spacing w:val="2"/>
          <w:w w:val="97"/>
          <w:vertAlign w:val="subscript"/>
        </w:rPr>
        <w:t>2</w:t>
      </w:r>
      <w:r>
        <w:rPr>
          <w:rFonts w:ascii="Times New Roman" w:hAnsi="Times New Roman" w:eastAsia="Times New Roman"/>
          <w:spacing w:val="-2"/>
          <w:w w:val="100"/>
          <w:vertAlign w:val="baseline"/>
        </w:rPr>
        <w:t>H</w:t>
      </w:r>
      <w:r>
        <w:rPr>
          <w:rFonts w:ascii="Times New Roman" w:hAnsi="Times New Roman" w:eastAsia="Times New Roman"/>
          <w:spacing w:val="2"/>
          <w:w w:val="97"/>
          <w:vertAlign w:val="subscript"/>
        </w:rPr>
        <w:t>5</w:t>
      </w:r>
      <w:r>
        <w:rPr>
          <w:rFonts w:ascii="Times New Roman" w:hAnsi="Times New Roman" w:eastAsia="Times New Roman"/>
          <w:spacing w:val="-2"/>
          <w:w w:val="100"/>
          <w:vertAlign w:val="baseline"/>
        </w:rPr>
        <w:t>O</w:t>
      </w:r>
      <w:r>
        <w:rPr>
          <w:rFonts w:ascii="Times New Roman" w:hAnsi="Times New Roman" w:eastAsia="Times New Roman"/>
          <w:w w:val="100"/>
          <w:vertAlign w:val="baseline"/>
        </w:rPr>
        <w:t>H</w:t>
      </w:r>
      <w:r>
        <w:rPr>
          <w:rFonts w:ascii="Times New Roman" w:hAnsi="Times New Roman" w:eastAsia="Times New Roman"/>
          <w:spacing w:val="-6"/>
          <w:vertAlign w:val="baseline"/>
        </w:rPr>
        <w:t xml:space="preserve"> </w:t>
      </w:r>
      <w:r>
        <w:rPr>
          <w:w w:val="100"/>
          <w:vertAlign w:val="baseline"/>
        </w:rPr>
        <w:t>分</w:t>
      </w:r>
      <w:r>
        <w:rPr>
          <w:spacing w:val="-5"/>
          <w:w w:val="100"/>
          <w:vertAlign w:val="baseline"/>
        </w:rPr>
        <w:t>子</w:t>
      </w:r>
      <w:r>
        <w:rPr>
          <w:w w:val="100"/>
          <w:vertAlign w:val="baseline"/>
        </w:rPr>
        <w:t>中</w:t>
      </w:r>
      <w:r>
        <w:rPr>
          <w:spacing w:val="-5"/>
          <w:w w:val="100"/>
          <w:vertAlign w:val="baseline"/>
        </w:rPr>
        <w:t>约</w:t>
      </w:r>
      <w:r>
        <w:rPr>
          <w:w w:val="100"/>
          <w:vertAlign w:val="baseline"/>
        </w:rPr>
        <w:t>含有</w:t>
      </w:r>
      <w:r>
        <w:rPr>
          <w:rFonts w:ascii="Times New Roman" w:hAnsi="Times New Roman" w:eastAsia="Times New Roman"/>
          <w:w w:val="100"/>
          <w:u w:val="single"/>
          <w:vertAlign w:val="baseline"/>
        </w:rPr>
        <w:t xml:space="preserve"> </w:t>
      </w:r>
      <w:r>
        <w:rPr>
          <w:rFonts w:ascii="Times New Roman" w:hAnsi="Times New Roman" w:eastAsia="Times New Roman"/>
          <w:u w:val="single"/>
          <w:vertAlign w:val="baseline"/>
        </w:rPr>
        <w:tab/>
      </w:r>
      <w:r>
        <w:rPr>
          <w:rFonts w:ascii="Times New Roman" w:hAnsi="Times New Roman" w:eastAsia="Times New Roman"/>
          <w:u w:val="single"/>
          <w:vertAlign w:val="baseline"/>
        </w:rPr>
        <w:tab/>
      </w:r>
      <w:r>
        <w:rPr>
          <w:w w:val="100"/>
          <w:vertAlign w:val="baseline"/>
        </w:rPr>
        <w:t>个碳</w:t>
      </w:r>
      <w:r>
        <w:rPr>
          <w:spacing w:val="-5"/>
          <w:w w:val="100"/>
          <w:vertAlign w:val="baseline"/>
        </w:rPr>
        <w:t>原</w:t>
      </w:r>
      <w:r>
        <w:rPr>
          <w:w w:val="100"/>
          <w:vertAlign w:val="baseline"/>
        </w:rPr>
        <w:t>子</w:t>
      </w:r>
      <w:r>
        <w:rPr>
          <w:spacing w:val="-16"/>
          <w:w w:val="100"/>
          <w:vertAlign w:val="baseline"/>
        </w:rPr>
        <w:t>。</w:t>
      </w:r>
    </w:p>
    <w:p>
      <w:pPr>
        <w:spacing w:after="0" w:line="316" w:lineRule="auto"/>
        <w:sectPr>
          <w:pgSz w:w="11910" w:h="16840"/>
          <w:pgMar w:top="1420" w:right="1240" w:bottom="1400" w:left="1580" w:header="0" w:footer="1215" w:gutter="0"/>
          <w:cols w:space="708" w:num="1"/>
        </w:sectPr>
      </w:pPr>
    </w:p>
    <w:p>
      <w:pPr>
        <w:pStyle w:val="9"/>
        <w:numPr>
          <w:ilvl w:val="0"/>
          <w:numId w:val="6"/>
        </w:numPr>
        <w:tabs>
          <w:tab w:val="left" w:pos="646"/>
        </w:tabs>
        <w:spacing w:before="50" w:after="0" w:line="240" w:lineRule="auto"/>
        <w:ind w:left="645" w:right="0" w:hanging="426"/>
        <w:jc w:val="left"/>
        <w:rPr>
          <w:sz w:val="21"/>
        </w:rPr>
      </w:pPr>
      <w:r>
        <w:rPr>
          <w:spacing w:val="-5"/>
          <w:sz w:val="21"/>
        </w:rPr>
        <w:t>分析处理图表中的信息是学习化学的一种重要方法。</w:t>
      </w:r>
    </w:p>
    <w:p>
      <w:pPr>
        <w:pStyle w:val="3"/>
        <w:spacing w:after="41"/>
      </w:pPr>
      <w:r>
        <w:rPr>
          <w:spacing w:val="-5"/>
        </w:rPr>
        <w:t>下表是氯化钠和碳酸钠在不同温度时的溶解度，根据此表回答：</w:t>
      </w:r>
    </w:p>
    <w:tbl>
      <w:tblPr>
        <w:tblStyle w:val="7"/>
        <w:tblW w:w="8308" w:type="dxa"/>
        <w:tblInd w:w="2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852"/>
        <w:gridCol w:w="1545"/>
        <w:gridCol w:w="1545"/>
        <w:gridCol w:w="1545"/>
        <w:gridCol w:w="154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355" w:hRule="atLeast"/>
        </w:trPr>
        <w:tc>
          <w:tcPr>
            <w:tcW w:w="2128" w:type="dxa"/>
            <w:gridSpan w:val="2"/>
          </w:tcPr>
          <w:p>
            <w:pPr>
              <w:pStyle w:val="10"/>
              <w:ind w:left="105"/>
              <w:rPr>
                <w:rFonts w:ascii="Times New Roman" w:hAnsi="Times New Roman" w:eastAsia="Times New Roman"/>
                <w:sz w:val="21"/>
              </w:rPr>
            </w:pPr>
            <w:r>
              <w:rPr>
                <w:w w:val="110"/>
                <w:sz w:val="21"/>
              </w:rPr>
              <w:t>温度</w:t>
            </w:r>
            <w:r>
              <w:rPr>
                <w:rFonts w:ascii="Times New Roman" w:hAnsi="Times New Roman" w:eastAsia="Times New Roman"/>
                <w:w w:val="110"/>
                <w:sz w:val="21"/>
              </w:rPr>
              <w:t>/℃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30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354" w:hRule="atLeast"/>
        </w:trPr>
        <w:tc>
          <w:tcPr>
            <w:tcW w:w="1276" w:type="dxa"/>
            <w:vMerge w:val="restart"/>
          </w:tcPr>
          <w:p>
            <w:pPr>
              <w:pStyle w:val="10"/>
              <w:ind w:left="105"/>
              <w:rPr>
                <w:sz w:val="21"/>
              </w:rPr>
            </w:pPr>
            <w:r>
              <w:rPr>
                <w:sz w:val="21"/>
              </w:rPr>
              <w:t>溶解度</w:t>
            </w:r>
          </w:p>
          <w:p>
            <w:pPr>
              <w:pStyle w:val="10"/>
              <w:spacing w:before="91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g/100g </w:t>
            </w:r>
            <w:r>
              <w:rPr>
                <w:sz w:val="21"/>
              </w:rPr>
              <w:t>水）</w:t>
            </w:r>
          </w:p>
        </w:tc>
        <w:tc>
          <w:tcPr>
            <w:tcW w:w="852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氯化钠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35.8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36.0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36.3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36.6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2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>
            <w:pPr>
              <w:pStyle w:val="10"/>
              <w:rPr>
                <w:sz w:val="21"/>
              </w:rPr>
            </w:pPr>
            <w:r>
              <w:rPr>
                <w:sz w:val="21"/>
              </w:rPr>
              <w:t>碳酸钠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12.2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21.8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5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39.7</w:t>
            </w:r>
          </w:p>
        </w:tc>
        <w:tc>
          <w:tcPr>
            <w:tcW w:w="1545" w:type="dxa"/>
          </w:tcPr>
          <w:p>
            <w:pPr>
              <w:pStyle w:val="10"/>
              <w:spacing w:before="55"/>
              <w:ind w:left="10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53.2</w:t>
            </w:r>
          </w:p>
        </w:tc>
      </w:tr>
    </w:tbl>
    <w:p>
      <w:pPr>
        <w:pStyle w:val="3"/>
        <w:tabs>
          <w:tab w:val="left" w:pos="4325"/>
        </w:tabs>
        <w:spacing w:before="46"/>
      </w:pPr>
      <w:r>
        <w:rPr>
          <w:w w:val="105"/>
        </w:rPr>
        <w:t>（</w:t>
      </w:r>
      <w:r>
        <w:rPr>
          <w:rFonts w:ascii="Times New Roman" w:hAnsi="Times New Roman" w:eastAsia="Times New Roman"/>
          <w:w w:val="105"/>
        </w:rPr>
        <w:t>1</w:t>
      </w:r>
      <w:r>
        <w:rPr>
          <w:w w:val="105"/>
        </w:rPr>
        <w:t>）</w:t>
      </w:r>
      <w:r>
        <w:rPr>
          <w:rFonts w:ascii="Times New Roman" w:hAnsi="Times New Roman" w:eastAsia="Times New Roman"/>
          <w:w w:val="105"/>
        </w:rPr>
        <w:t>40℃</w:t>
      </w:r>
      <w:r>
        <w:rPr>
          <w:w w:val="105"/>
        </w:rPr>
        <w:t>时</w:t>
      </w:r>
      <w:r>
        <w:rPr>
          <w:spacing w:val="-5"/>
          <w:w w:val="105"/>
        </w:rPr>
        <w:t>，</w:t>
      </w:r>
      <w:r>
        <w:rPr>
          <w:w w:val="105"/>
        </w:rPr>
        <w:t>氯</w:t>
      </w:r>
      <w:r>
        <w:rPr>
          <w:spacing w:val="-5"/>
          <w:w w:val="105"/>
        </w:rPr>
        <w:t>化</w:t>
      </w:r>
      <w:r>
        <w:rPr>
          <w:w w:val="105"/>
        </w:rPr>
        <w:t>钠</w:t>
      </w:r>
      <w:r>
        <w:rPr>
          <w:spacing w:val="-5"/>
          <w:w w:val="105"/>
        </w:rPr>
        <w:t>的</w:t>
      </w:r>
      <w:r>
        <w:rPr>
          <w:w w:val="105"/>
        </w:rPr>
        <w:t>溶</w:t>
      </w:r>
      <w:r>
        <w:rPr>
          <w:spacing w:val="-5"/>
          <w:w w:val="105"/>
        </w:rPr>
        <w:t>解</w:t>
      </w:r>
      <w:r>
        <w:rPr>
          <w:w w:val="105"/>
        </w:rPr>
        <w:t>度</w:t>
      </w:r>
      <w:r>
        <w:rPr>
          <w:spacing w:val="-4"/>
          <w:w w:val="105"/>
        </w:rPr>
        <w:t>为</w:t>
      </w:r>
      <w:r>
        <w:rPr>
          <w:spacing w:val="-4"/>
          <w:w w:val="105"/>
          <w:u w:val="single"/>
        </w:rPr>
        <w:t xml:space="preserve"> </w:t>
      </w:r>
      <w:r>
        <w:rPr>
          <w:spacing w:val="-4"/>
          <w:w w:val="105"/>
          <w:u w:val="single"/>
        </w:rPr>
        <w:tab/>
      </w:r>
      <w:r>
        <w:rPr>
          <w:w w:val="105"/>
        </w:rPr>
        <w:t>；</w:t>
      </w:r>
    </w:p>
    <w:p>
      <w:pPr>
        <w:pStyle w:val="3"/>
        <w:tabs>
          <w:tab w:val="left" w:pos="4713"/>
        </w:tabs>
        <w:rPr>
          <w:rFonts w:ascii="Times New Roman" w:hAnsi="Times New Roman" w:eastAsia="Times New Roman"/>
        </w:rPr>
      </w:pPr>
      <w:r>
        <w:rPr>
          <w:spacing w:val="-1"/>
          <w:w w:val="100"/>
        </w:rPr>
        <w:t>（</w:t>
      </w:r>
      <w:r>
        <w:rPr>
          <w:rFonts w:ascii="Times New Roman" w:hAnsi="Times New Roman" w:eastAsia="Times New Roman"/>
          <w:spacing w:val="-2"/>
          <w:w w:val="100"/>
        </w:rPr>
        <w:t>2</w:t>
      </w:r>
      <w:r>
        <w:rPr>
          <w:spacing w:val="-13"/>
          <w:w w:val="100"/>
        </w:rPr>
        <w:t>）</w:t>
      </w:r>
      <w:r>
        <w:rPr>
          <w:spacing w:val="-5"/>
          <w:w w:val="100"/>
        </w:rPr>
        <w:t>碳</w:t>
      </w:r>
      <w:r>
        <w:rPr>
          <w:w w:val="100"/>
        </w:rPr>
        <w:t>酸</w:t>
      </w:r>
      <w:r>
        <w:rPr>
          <w:spacing w:val="-5"/>
          <w:w w:val="100"/>
        </w:rPr>
        <w:t>钠</w:t>
      </w:r>
      <w:r>
        <w:rPr>
          <w:w w:val="100"/>
        </w:rPr>
        <w:t>的</w:t>
      </w:r>
      <w:r>
        <w:rPr>
          <w:spacing w:val="-5"/>
          <w:w w:val="100"/>
        </w:rPr>
        <w:t>溶</w:t>
      </w:r>
      <w:r>
        <w:rPr>
          <w:w w:val="100"/>
        </w:rPr>
        <w:t>解</w:t>
      </w:r>
      <w:r>
        <w:rPr>
          <w:spacing w:val="-5"/>
          <w:w w:val="100"/>
        </w:rPr>
        <w:t>度</w:t>
      </w:r>
      <w:r>
        <w:rPr>
          <w:w w:val="100"/>
        </w:rPr>
        <w:t>随</w:t>
      </w:r>
      <w:r>
        <w:rPr>
          <w:spacing w:val="-5"/>
          <w:w w:val="100"/>
        </w:rPr>
        <w:t>温</w:t>
      </w:r>
      <w:r>
        <w:rPr>
          <w:w w:val="100"/>
        </w:rPr>
        <w:t>度</w:t>
      </w:r>
      <w:r>
        <w:rPr>
          <w:spacing w:val="-5"/>
          <w:w w:val="100"/>
        </w:rPr>
        <w:t>的</w:t>
      </w:r>
      <w:r>
        <w:rPr>
          <w:w w:val="100"/>
        </w:rPr>
        <w:t>升</w:t>
      </w:r>
      <w:r>
        <w:rPr>
          <w:spacing w:val="-5"/>
          <w:w w:val="100"/>
        </w:rPr>
        <w:t>高</w:t>
      </w:r>
      <w:r>
        <w:rPr>
          <w:spacing w:val="-3"/>
          <w:w w:val="100"/>
        </w:rPr>
        <w:t>而</w:t>
      </w:r>
      <w:r>
        <w:rPr>
          <w:rFonts w:ascii="Times New Roman" w:hAnsi="Times New Roman" w:eastAsia="Times New Roman"/>
          <w:w w:val="100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100"/>
        </w:rPr>
        <w:t>（</w:t>
      </w:r>
      <w:r>
        <w:rPr>
          <w:spacing w:val="-4"/>
          <w:w w:val="100"/>
        </w:rPr>
        <w:t>填</w:t>
      </w:r>
      <w:r>
        <w:rPr>
          <w:rFonts w:ascii="Times New Roman" w:hAnsi="Times New Roman" w:eastAsia="Times New Roman"/>
          <w:spacing w:val="1"/>
          <w:w w:val="100"/>
        </w:rPr>
        <w:t>“</w:t>
      </w:r>
      <w:r>
        <w:rPr>
          <w:spacing w:val="-4"/>
          <w:w w:val="100"/>
        </w:rPr>
        <w:t>增大</w:t>
      </w:r>
      <w:r>
        <w:rPr>
          <w:rFonts w:ascii="Times New Roman" w:hAnsi="Times New Roman" w:eastAsia="Times New Roman"/>
          <w:spacing w:val="2"/>
          <w:w w:val="100"/>
        </w:rPr>
        <w:t>”</w:t>
      </w:r>
      <w:r>
        <w:rPr>
          <w:spacing w:val="-4"/>
          <w:w w:val="100"/>
        </w:rPr>
        <w:t>或</w:t>
      </w:r>
      <w:r>
        <w:rPr>
          <w:rFonts w:ascii="Times New Roman" w:hAnsi="Times New Roman" w:eastAsia="Times New Roman"/>
          <w:spacing w:val="1"/>
          <w:w w:val="100"/>
        </w:rPr>
        <w:t>“</w:t>
      </w:r>
      <w:r>
        <w:rPr>
          <w:spacing w:val="-4"/>
          <w:w w:val="100"/>
        </w:rPr>
        <w:t>减小</w:t>
      </w:r>
      <w:r>
        <w:rPr>
          <w:rFonts w:ascii="Times New Roman" w:hAnsi="Times New Roman" w:eastAsia="Times New Roman"/>
          <w:spacing w:val="1"/>
          <w:w w:val="100"/>
        </w:rPr>
        <w:t>”</w:t>
      </w:r>
      <w:r>
        <w:rPr>
          <w:spacing w:val="-108"/>
          <w:w w:val="100"/>
        </w:rPr>
        <w:t>）</w:t>
      </w:r>
      <w:r>
        <w:rPr>
          <w:spacing w:val="-13"/>
          <w:w w:val="100"/>
        </w:rPr>
        <w:t>。</w:t>
      </w:r>
      <w:r>
        <w:rPr>
          <w:w w:val="100"/>
        </w:rPr>
        <w:t>在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/>
          <w:spacing w:val="-2"/>
          <w:w w:val="100"/>
        </w:rPr>
        <w:t>2</w:t>
      </w:r>
      <w:r>
        <w:rPr>
          <w:rFonts w:ascii="Times New Roman" w:hAnsi="Times New Roman" w:eastAsia="Times New Roman"/>
          <w:spacing w:val="1"/>
          <w:w w:val="100"/>
        </w:rPr>
        <w:t>0</w:t>
      </w:r>
      <w:r>
        <w:rPr>
          <w:rFonts w:ascii="Times New Roman" w:hAnsi="Times New Roman" w:eastAsia="Times New Roman"/>
          <w:spacing w:val="-5"/>
          <w:w w:val="132"/>
        </w:rPr>
        <w:t>℃</w:t>
      </w:r>
      <w:r>
        <w:rPr>
          <w:w w:val="100"/>
        </w:rPr>
        <w:t>时</w:t>
      </w:r>
      <w:r>
        <w:rPr>
          <w:spacing w:val="-16"/>
          <w:w w:val="100"/>
        </w:rPr>
        <w:t>，</w:t>
      </w:r>
      <w:r>
        <w:rPr>
          <w:w w:val="100"/>
        </w:rPr>
        <w:t>将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/>
          <w:spacing w:val="-2"/>
          <w:w w:val="100"/>
        </w:rPr>
        <w:t>3</w:t>
      </w:r>
      <w:r>
        <w:rPr>
          <w:rFonts w:ascii="Times New Roman" w:hAnsi="Times New Roman" w:eastAsia="Times New Roman"/>
          <w:spacing w:val="1"/>
          <w:w w:val="100"/>
        </w:rPr>
        <w:t>0</w:t>
      </w:r>
      <w:r>
        <w:rPr>
          <w:rFonts w:ascii="Times New Roman" w:hAnsi="Times New Roman" w:eastAsia="Times New Roman"/>
          <w:w w:val="100"/>
        </w:rPr>
        <w:t>g</w:t>
      </w:r>
    </w:p>
    <w:p>
      <w:pPr>
        <w:pStyle w:val="3"/>
        <w:tabs>
          <w:tab w:val="left" w:pos="5429"/>
        </w:tabs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3831590</wp:posOffset>
                </wp:positionH>
                <wp:positionV relativeFrom="paragraph">
                  <wp:posOffset>217170</wp:posOffset>
                </wp:positionV>
                <wp:extent cx="666750" cy="0"/>
                <wp:effectExtent l="0" t="0" r="0" b="0"/>
                <wp:wrapNone/>
                <wp:docPr id="26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301.7pt;margin-top:17.1pt;height:0pt;width:52.5pt;mso-position-horizontal-relative:page;z-index:251672576;mso-width-relative:page;mso-height-relative:page;" filled="f" stroked="t" coordsize="21600,21600" o:gfxdata="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ByIgzvWAAAACQEAAA8AAAAAAAAAAQAgAAAAIgAAAGRy&#10;cy9kb3ducmV2LnhtbFBLAQIUABQAAAAIAIdO4kD9jbUAlQEAAAsDAAAOAAAAAAAAAAEAIAAAACUB&#10;AABkcnMvZTJvRG9jLnhtbFBLBQYAAAAABgAGAFkBAAA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w w:val="100"/>
        </w:rPr>
        <w:t>碳酸</w:t>
      </w:r>
      <w:r>
        <w:rPr>
          <w:spacing w:val="-5"/>
          <w:w w:val="100"/>
        </w:rPr>
        <w:t>钠</w:t>
      </w:r>
      <w:r>
        <w:rPr>
          <w:w w:val="100"/>
        </w:rPr>
        <w:t>加入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/>
          <w:spacing w:val="-2"/>
          <w:w w:val="100"/>
        </w:rPr>
        <w:t>10</w:t>
      </w:r>
      <w:r>
        <w:rPr>
          <w:rFonts w:ascii="Times New Roman" w:hAnsi="Times New Roman" w:eastAsia="Times New Roman"/>
          <w:spacing w:val="1"/>
          <w:w w:val="100"/>
        </w:rPr>
        <w:t>0</w:t>
      </w:r>
      <w:r>
        <w:rPr>
          <w:rFonts w:ascii="Times New Roman" w:hAnsi="Times New Roman" w:eastAsia="Times New Roman"/>
          <w:w w:val="100"/>
        </w:rPr>
        <w:t>g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rPr>
          <w:w w:val="100"/>
        </w:rPr>
        <w:t>的</w:t>
      </w:r>
      <w:r>
        <w:rPr>
          <w:spacing w:val="-5"/>
          <w:w w:val="100"/>
        </w:rPr>
        <w:t>水</w:t>
      </w:r>
      <w:r>
        <w:rPr>
          <w:w w:val="100"/>
        </w:rPr>
        <w:t>中</w:t>
      </w:r>
      <w:r>
        <w:rPr>
          <w:spacing w:val="-80"/>
          <w:w w:val="100"/>
        </w:rPr>
        <w:t>，</w:t>
      </w:r>
      <w:r>
        <w:rPr>
          <w:w w:val="100"/>
        </w:rPr>
        <w:t>充</w:t>
      </w:r>
      <w:r>
        <w:rPr>
          <w:spacing w:val="-5"/>
          <w:w w:val="100"/>
        </w:rPr>
        <w:t>分</w:t>
      </w:r>
      <w:r>
        <w:rPr>
          <w:w w:val="100"/>
        </w:rPr>
        <w:t>搅</w:t>
      </w:r>
      <w:r>
        <w:rPr>
          <w:spacing w:val="-5"/>
          <w:w w:val="100"/>
        </w:rPr>
        <w:t>拌</w:t>
      </w:r>
      <w:r>
        <w:rPr>
          <w:w w:val="100"/>
        </w:rPr>
        <w:t>后</w:t>
      </w:r>
      <w:r>
        <w:rPr>
          <w:spacing w:val="-5"/>
          <w:w w:val="100"/>
        </w:rPr>
        <w:t>得</w:t>
      </w:r>
      <w:r>
        <w:rPr>
          <w:w w:val="100"/>
        </w:rPr>
        <w:t>到</w:t>
      </w:r>
      <w:r>
        <w:rPr>
          <w:spacing w:val="-5"/>
          <w:w w:val="100"/>
        </w:rPr>
        <w:t>的</w:t>
      </w:r>
      <w:r>
        <w:rPr>
          <w:w w:val="100"/>
        </w:rPr>
        <w:t>是</w:t>
      </w:r>
      <w:r>
        <w:tab/>
      </w:r>
      <w:r>
        <w:rPr>
          <w:spacing w:val="-4"/>
          <w:w w:val="100"/>
        </w:rPr>
        <w:t>（填</w:t>
      </w:r>
      <w:r>
        <w:rPr>
          <w:rFonts w:ascii="Times New Roman" w:hAnsi="Times New Roman" w:eastAsia="Times New Roman"/>
          <w:spacing w:val="1"/>
          <w:w w:val="100"/>
        </w:rPr>
        <w:t>“</w:t>
      </w:r>
      <w:r>
        <w:rPr>
          <w:spacing w:val="-5"/>
          <w:w w:val="100"/>
        </w:rPr>
        <w:t>饱</w:t>
      </w:r>
      <w:r>
        <w:rPr>
          <w:w w:val="100"/>
        </w:rPr>
        <w:t>和</w:t>
      </w:r>
      <w:r>
        <w:rPr>
          <w:spacing w:val="-5"/>
          <w:w w:val="100"/>
        </w:rPr>
        <w:t>溶</w:t>
      </w:r>
      <w:r>
        <w:rPr>
          <w:w w:val="100"/>
        </w:rPr>
        <w:t>液</w:t>
      </w:r>
      <w:r>
        <w:rPr>
          <w:rFonts w:ascii="Times New Roman" w:hAnsi="Times New Roman" w:eastAsia="Times New Roman"/>
          <w:spacing w:val="-3"/>
          <w:w w:val="100"/>
        </w:rPr>
        <w:t>”</w:t>
      </w:r>
      <w:r>
        <w:rPr>
          <w:spacing w:val="-4"/>
          <w:w w:val="100"/>
        </w:rPr>
        <w:t>或</w:t>
      </w:r>
      <w:r>
        <w:rPr>
          <w:rFonts w:ascii="Times New Roman" w:hAnsi="Times New Roman" w:eastAsia="Times New Roman"/>
          <w:spacing w:val="2"/>
          <w:w w:val="100"/>
        </w:rPr>
        <w:t>“</w:t>
      </w:r>
      <w:r>
        <w:rPr>
          <w:spacing w:val="-5"/>
          <w:w w:val="100"/>
        </w:rPr>
        <w:t>不</w:t>
      </w:r>
      <w:r>
        <w:rPr>
          <w:w w:val="100"/>
        </w:rPr>
        <w:t>饱</w:t>
      </w:r>
      <w:r>
        <w:rPr>
          <w:spacing w:val="-5"/>
          <w:w w:val="100"/>
        </w:rPr>
        <w:t>和</w:t>
      </w:r>
      <w:r>
        <w:rPr>
          <w:w w:val="100"/>
        </w:rPr>
        <w:t>溶</w:t>
      </w:r>
      <w:r>
        <w:rPr>
          <w:spacing w:val="-4"/>
          <w:w w:val="100"/>
        </w:rPr>
        <w:t>液</w:t>
      </w:r>
      <w:r>
        <w:rPr>
          <w:rFonts w:ascii="Times New Roman" w:hAnsi="Times New Roman" w:eastAsia="Times New Roman"/>
          <w:spacing w:val="-3"/>
          <w:w w:val="100"/>
        </w:rPr>
        <w:t>”</w:t>
      </w:r>
      <w:r>
        <w:rPr>
          <w:spacing w:val="-104"/>
          <w:w w:val="100"/>
        </w:rPr>
        <w:t>），</w:t>
      </w:r>
    </w:p>
    <w:p>
      <w:pPr>
        <w:pStyle w:val="3"/>
        <w:tabs>
          <w:tab w:val="left" w:pos="6582"/>
        </w:tabs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4514850</wp:posOffset>
                </wp:positionH>
                <wp:positionV relativeFrom="paragraph">
                  <wp:posOffset>217170</wp:posOffset>
                </wp:positionV>
                <wp:extent cx="668655" cy="0"/>
                <wp:effectExtent l="0" t="0" r="0" b="0"/>
                <wp:wrapNone/>
                <wp:docPr id="27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6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355.5pt;margin-top:17.1pt;height:0pt;width:52.65pt;mso-position-horizontal-relative:page;z-index:251674624;mso-width-relative:page;mso-height-relative:page;" filled="f" stroked="t" coordsize="21600,21600" o:gfxdata="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hmFbLdcAAAAJAQAADwAAAAAAAAABACAAAAAiAAAA&#10;ZHJzL2Rvd25yZXYueG1sUEsBAhQAFAAAAAgAh07iQMVk5+mWAQAACwMAAA4AAAAAAAAAAQAgAAAA&#10;JgEAAGRycy9lMm9Eb2MueG1sUEsFBgAAAAAGAAYAWQEAAC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t>将上</w:t>
      </w:r>
      <w:r>
        <w:rPr>
          <w:spacing w:val="-5"/>
        </w:rPr>
        <w:t>述</w:t>
      </w:r>
      <w:r>
        <w:t>溶</w:t>
      </w:r>
      <w:r>
        <w:rPr>
          <w:spacing w:val="-5"/>
        </w:rPr>
        <w:t>液</w:t>
      </w:r>
      <w:r>
        <w:t>升</w:t>
      </w:r>
      <w:r>
        <w:rPr>
          <w:spacing w:val="-5"/>
        </w:rPr>
        <w:t>温</w:t>
      </w:r>
      <w:r>
        <w:t>到</w:t>
      </w:r>
      <w:r>
        <w:rPr>
          <w:spacing w:val="-30"/>
        </w:rPr>
        <w:t xml:space="preserve"> </w:t>
      </w:r>
      <w:r>
        <w:rPr>
          <w:rFonts w:ascii="Times New Roman" w:hAnsi="Times New Roman" w:eastAsia="Times New Roman"/>
        </w:rPr>
        <w:t>30℃</w:t>
      </w:r>
      <w:r>
        <w:t>，该</w:t>
      </w:r>
      <w:r>
        <w:rPr>
          <w:spacing w:val="-5"/>
        </w:rPr>
        <w:t>溶</w:t>
      </w:r>
      <w:r>
        <w:t>液</w:t>
      </w:r>
      <w:r>
        <w:rPr>
          <w:spacing w:val="-5"/>
        </w:rPr>
        <w:t>中</w:t>
      </w:r>
      <w:r>
        <w:t>溶</w:t>
      </w:r>
      <w:r>
        <w:rPr>
          <w:spacing w:val="-5"/>
        </w:rPr>
        <w:t>质</w:t>
      </w:r>
      <w:r>
        <w:t>与</w:t>
      </w:r>
      <w:r>
        <w:rPr>
          <w:spacing w:val="-5"/>
        </w:rPr>
        <w:t>溶</w:t>
      </w:r>
      <w:r>
        <w:t>液的</w:t>
      </w:r>
      <w:r>
        <w:rPr>
          <w:spacing w:val="-5"/>
        </w:rPr>
        <w:t>质</w:t>
      </w:r>
      <w:r>
        <w:t>量</w:t>
      </w:r>
      <w:r>
        <w:rPr>
          <w:spacing w:val="-5"/>
        </w:rPr>
        <w:t>比</w:t>
      </w:r>
      <w:r>
        <w:t>为</w:t>
      </w:r>
      <w:r>
        <w:tab/>
      </w:r>
      <w:r>
        <w:rPr>
          <w:w w:val="105"/>
        </w:rPr>
        <w:t>。</w:t>
      </w:r>
    </w:p>
    <w:p>
      <w:pPr>
        <w:pStyle w:val="3"/>
        <w:tabs>
          <w:tab w:val="left" w:pos="8426"/>
        </w:tabs>
        <w:spacing w:before="87"/>
      </w:pPr>
      <w:r>
        <w:rPr>
          <w:spacing w:val="-7"/>
        </w:rPr>
        <w:t>（</w:t>
      </w:r>
      <w:r>
        <w:rPr>
          <w:rFonts w:ascii="Times New Roman" w:hAnsi="Times New Roman" w:eastAsia="Times New Roman"/>
          <w:spacing w:val="-7"/>
        </w:rPr>
        <w:t>3</w:t>
      </w:r>
      <w:r>
        <w:rPr>
          <w:spacing w:val="-7"/>
        </w:rPr>
        <w:t>）</w:t>
      </w:r>
      <w:r>
        <w:rPr>
          <w:rFonts w:ascii="Times New Roman" w:hAnsi="Times New Roman" w:eastAsia="Times New Roman"/>
          <w:spacing w:val="-7"/>
        </w:rPr>
        <w:t>20℃</w:t>
      </w:r>
      <w:r>
        <w:rPr>
          <w:spacing w:val="-5"/>
        </w:rPr>
        <w:t>时</w:t>
      </w:r>
      <w:r>
        <w:rPr>
          <w:spacing w:val="-33"/>
        </w:rPr>
        <w:t>，</w:t>
      </w:r>
      <w:r>
        <w:rPr>
          <w:spacing w:val="-5"/>
        </w:rPr>
        <w:t>分</w:t>
      </w:r>
      <w:r>
        <w:t>别</w:t>
      </w:r>
      <w:r>
        <w:rPr>
          <w:spacing w:val="-5"/>
        </w:rPr>
        <w:t>配</w:t>
      </w:r>
      <w:r>
        <w:t>制</w:t>
      </w:r>
      <w:r>
        <w:rPr>
          <w:spacing w:val="-5"/>
        </w:rPr>
        <w:t>两</w:t>
      </w:r>
      <w:r>
        <w:t>种</w:t>
      </w:r>
      <w:r>
        <w:rPr>
          <w:spacing w:val="-5"/>
        </w:rPr>
        <w:t>物</w:t>
      </w:r>
      <w:r>
        <w:t>质</w:t>
      </w:r>
      <w:r>
        <w:rPr>
          <w:spacing w:val="-5"/>
        </w:rPr>
        <w:t>的</w:t>
      </w:r>
      <w:r>
        <w:t>饱</w:t>
      </w:r>
      <w:r>
        <w:rPr>
          <w:spacing w:val="-5"/>
        </w:rPr>
        <w:t>和</w:t>
      </w:r>
      <w:r>
        <w:t>溶</w:t>
      </w:r>
      <w:r>
        <w:rPr>
          <w:spacing w:val="-5"/>
        </w:rPr>
        <w:t>液</w:t>
      </w:r>
      <w:r>
        <w:rPr>
          <w:spacing w:val="-33"/>
        </w:rPr>
        <w:t>，</w:t>
      </w:r>
      <w:r>
        <w:rPr>
          <w:spacing w:val="-5"/>
        </w:rPr>
        <w:t>其</w:t>
      </w:r>
      <w:r>
        <w:t>中</w:t>
      </w:r>
      <w:r>
        <w:rPr>
          <w:spacing w:val="-5"/>
        </w:rPr>
        <w:t>溶</w:t>
      </w:r>
      <w:r>
        <w:t>质</w:t>
      </w:r>
      <w:r>
        <w:rPr>
          <w:spacing w:val="-5"/>
        </w:rPr>
        <w:t>质</w:t>
      </w:r>
      <w:r>
        <w:t>量</w:t>
      </w:r>
      <w:r>
        <w:rPr>
          <w:spacing w:val="-4"/>
        </w:rPr>
        <w:t>分</w:t>
      </w:r>
      <w:r>
        <w:t>数</w:t>
      </w:r>
      <w:r>
        <w:rPr>
          <w:spacing w:val="-4"/>
        </w:rPr>
        <w:t>较</w:t>
      </w:r>
      <w:r>
        <w:t>大</w:t>
      </w:r>
      <w:r>
        <w:rPr>
          <w:spacing w:val="-5"/>
        </w:rPr>
        <w:t>的</w:t>
      </w:r>
      <w:r>
        <w:t>物</w:t>
      </w:r>
      <w:r>
        <w:rPr>
          <w:spacing w:val="-4"/>
        </w:rPr>
        <w:t>质是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w w:val="105"/>
        </w:rPr>
        <w:t>。</w:t>
      </w:r>
    </w:p>
    <w:p>
      <w:pPr>
        <w:pStyle w:val="3"/>
        <w:tabs>
          <w:tab w:val="left" w:pos="6418"/>
        </w:tabs>
      </w:pPr>
      <w:r>
        <w:t>（</w:t>
      </w:r>
      <w:r>
        <w:rPr>
          <w:rFonts w:ascii="Times New Roman" w:eastAsia="Times New Roman"/>
        </w:rPr>
        <w:t>4</w:t>
      </w:r>
      <w:r>
        <w:t>）</w:t>
      </w:r>
      <w:r>
        <w:rPr>
          <w:spacing w:val="-5"/>
        </w:rPr>
        <w:t>氯</w:t>
      </w:r>
      <w:r>
        <w:t>化</w:t>
      </w:r>
      <w:r>
        <w:rPr>
          <w:spacing w:val="-5"/>
        </w:rPr>
        <w:t>钠</w:t>
      </w:r>
      <w:r>
        <w:t>溶</w:t>
      </w:r>
      <w:r>
        <w:rPr>
          <w:spacing w:val="-5"/>
        </w:rPr>
        <w:t>液</w:t>
      </w:r>
      <w:r>
        <w:t>中</w:t>
      </w:r>
      <w:r>
        <w:rPr>
          <w:spacing w:val="-5"/>
        </w:rPr>
        <w:t>混</w:t>
      </w:r>
      <w:r>
        <w:t>有</w:t>
      </w:r>
      <w:r>
        <w:rPr>
          <w:spacing w:val="-5"/>
        </w:rPr>
        <w:t>少</w:t>
      </w:r>
      <w:r>
        <w:t>量</w:t>
      </w:r>
      <w:r>
        <w:rPr>
          <w:spacing w:val="-5"/>
        </w:rPr>
        <w:t>碳</w:t>
      </w:r>
      <w:r>
        <w:t>酸</w:t>
      </w:r>
      <w:r>
        <w:rPr>
          <w:spacing w:val="-5"/>
        </w:rPr>
        <w:t>钠</w:t>
      </w:r>
      <w:r>
        <w:t>，</w:t>
      </w:r>
      <w:r>
        <w:rPr>
          <w:spacing w:val="-3"/>
        </w:rPr>
        <w:t>可</w:t>
      </w:r>
      <w:r>
        <w:rPr>
          <w:spacing w:val="-4"/>
        </w:rPr>
        <w:t>以</w:t>
      </w:r>
      <w:r>
        <w:t>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提</w:t>
      </w:r>
      <w:r>
        <w:rPr>
          <w:spacing w:val="-5"/>
        </w:rPr>
        <w:t>纯</w:t>
      </w:r>
      <w:r>
        <w:t>氯</w:t>
      </w:r>
      <w:r>
        <w:rPr>
          <w:spacing w:val="-5"/>
        </w:rPr>
        <w:t>化</w:t>
      </w:r>
      <w:r>
        <w:t>钠。</w:t>
      </w:r>
    </w:p>
    <w:p>
      <w:pPr>
        <w:pStyle w:val="9"/>
        <w:numPr>
          <w:ilvl w:val="0"/>
          <w:numId w:val="6"/>
        </w:numPr>
        <w:tabs>
          <w:tab w:val="left" w:pos="646"/>
        </w:tabs>
        <w:spacing w:before="91" w:after="42" w:line="240" w:lineRule="auto"/>
        <w:ind w:left="645" w:right="0" w:hanging="426"/>
        <w:jc w:val="left"/>
        <w:rPr>
          <w:sz w:val="21"/>
        </w:rPr>
      </w:pPr>
      <w:r>
        <w:rPr>
          <w:spacing w:val="-5"/>
          <w:sz w:val="21"/>
        </w:rPr>
        <w:t>请根据下列实验装置图回答问题。</w:t>
      </w:r>
    </w:p>
    <w:p>
      <w:pPr>
        <w:tabs>
          <w:tab w:val="left" w:pos="3260"/>
          <w:tab w:val="left" w:pos="5311"/>
        </w:tabs>
        <w:spacing w:line="240" w:lineRule="auto"/>
        <w:ind w:left="-240" w:right="0" w:firstLine="0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114300" distR="114300">
                <wp:extent cx="1866900" cy="1353820"/>
                <wp:effectExtent l="0" t="0" r="27222450" b="3427730"/>
                <wp:docPr id="12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1353820"/>
                          <a:chOff x="0" y="0"/>
                          <a:chExt cx="2940" cy="2132"/>
                        </a:xfrm>
                      </wpg:grpSpPr>
                      <pic:pic xmlns:pic="http://schemas.openxmlformats.org/drawingml/2006/picture">
                        <pic:nvPicPr>
                          <pic:cNvPr id="4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0" cy="2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直线 17"/>
                        <wps:cNvCnPr/>
                        <wps:spPr>
                          <a:xfrm>
                            <a:off x="35900" y="7500"/>
                            <a:ext cx="99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8" name="矩形 18"/>
                        <wps:cNvSpPr/>
                        <wps:spPr>
                          <a:xfrm>
                            <a:off x="2375" y="1922"/>
                            <a:ext cx="113" cy="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" name="文本框 19"/>
                        <wps:cNvSpPr txBox="1"/>
                        <wps:spPr>
                          <a:xfrm>
                            <a:off x="1497" y="302"/>
                            <a:ext cx="302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12" w:lineRule="exact"/>
                                <w:ind w:left="0" w:right="0" w:firstLine="0"/>
                                <w:jc w:val="left"/>
                                <w:rPr>
                                  <w:rFonts w:ascii="Calibri" w:hAnsi="Calibri"/>
                                  <w:sz w:val="2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w w:val="100"/>
                                  <w:sz w:val="21"/>
                                </w:rPr>
                                <w:t>①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5" o:spid="_x0000_s1026" o:spt="203" style="height:106.6pt;width:147pt;" coordsize="2940,2132" o:gfxdata="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">
                <o:lock v:ext="edit" aspectratio="f"/>
                <v:shape id="图片 16" o:spid="_x0000_s1026" o:spt="75" type="#_x0000_t75" style="position:absolute;left:0;top:0;height:2132;width:2940;" filled="f" o:preferrelative="t" stroked="f" coordsize="21600,21600" o:gfxdata="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cGBx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o:title=""/>
                  <o:lock v:ext="edit" aspectratio="t"/>
                </v:shape>
                <v:line id="直线 17" o:spid="_x0000_s1026" o:spt="20" style="position:absolute;left:35900;top:7500;height:0;width:990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8" o:spid="_x0000_s1026" o:spt="1" style="position:absolute;left:2375;top:1922;height:71;width:113;" fillcolor="#FFFFFF" filled="t" stroked="f" coordsize="21600,21600" o:gfxdata="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217+5AAAA2g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  <v:shape id="文本框 19" o:spid="_x0000_s1026" o:spt="202" type="#_x0000_t202" style="position:absolute;left:1497;top:302;height:212;width:302;" filled="f" stroked="f" coordsize="21600,21600" o:gfxdata="UEsDBAoAAAAAAIdO4kAAAAAAAAAAAAAAAAAEAAAAZHJzL1BLAwQUAAAACACHTuJACgrxuL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oZd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rx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12" w:lineRule="exact"/>
                          <w:ind w:left="0" w:right="0" w:firstLine="0"/>
                          <w:jc w:val="left"/>
                          <w:rPr>
                            <w:rFonts w:ascii="Calibri" w:hAnsi="Calibri"/>
                            <w:sz w:val="21"/>
                          </w:rPr>
                        </w:pPr>
                        <w:r>
                          <w:rPr>
                            <w:rFonts w:ascii="Calibri" w:hAnsi="Calibri"/>
                            <w:w w:val="100"/>
                            <w:sz w:val="21"/>
                          </w:rPr>
                          <w:t>①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</w:rPr>
        <w:tab/>
      </w:r>
      <w:r>
        <w:rPr>
          <w:position w:val="12"/>
          <w:sz w:val="20"/>
        </w:rPr>
        <w:drawing>
          <wp:inline distT="0" distB="0" distL="0" distR="0">
            <wp:extent cx="1163320" cy="1292225"/>
            <wp:effectExtent l="0" t="0" r="0" b="0"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0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471" cy="129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2"/>
          <w:sz w:val="20"/>
        </w:rPr>
        <w:tab/>
      </w:r>
      <w:r>
        <w:rPr>
          <w:position w:val="12"/>
          <w:sz w:val="20"/>
        </w:rPr>
        <w:drawing>
          <wp:inline distT="0" distB="0" distL="0" distR="0">
            <wp:extent cx="2329180" cy="1143000"/>
            <wp:effectExtent l="0" t="0" r="0" b="0"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72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2205"/>
          <w:tab w:val="left" w:pos="3915"/>
          <w:tab w:val="left" w:pos="5632"/>
          <w:tab w:val="left" w:pos="6727"/>
          <w:tab w:val="left" w:pos="8217"/>
        </w:tabs>
        <w:spacing w:before="69"/>
        <w:ind w:left="600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</w:rPr>
        <w:tab/>
      </w:r>
      <w:r>
        <w:rPr>
          <w:rFonts w:ascii="Times New Roman"/>
        </w:rPr>
        <w:t>B</w:t>
      </w:r>
      <w:r>
        <w:rPr>
          <w:rFonts w:ascii="Times New Roman"/>
        </w:rPr>
        <w:tab/>
      </w:r>
      <w:r>
        <w:rPr>
          <w:rFonts w:ascii="Times New Roman"/>
        </w:rPr>
        <w:t>C</w:t>
      </w:r>
      <w:r>
        <w:rPr>
          <w:rFonts w:ascii="Times New Roman"/>
        </w:rPr>
        <w:tab/>
      </w:r>
      <w:r>
        <w:rPr>
          <w:rFonts w:ascii="Times New Roman"/>
        </w:rPr>
        <w:t>D</w:t>
      </w:r>
      <w:r>
        <w:rPr>
          <w:rFonts w:ascii="Times New Roman"/>
        </w:rPr>
        <w:tab/>
      </w:r>
      <w:r>
        <w:rPr>
          <w:rFonts w:ascii="Times New Roman"/>
        </w:rPr>
        <w:t>E</w:t>
      </w:r>
      <w:r>
        <w:rPr>
          <w:rFonts w:ascii="Times New Roman"/>
        </w:rPr>
        <w:tab/>
      </w:r>
      <w:r>
        <w:rPr>
          <w:rFonts w:ascii="Times New Roman"/>
        </w:rPr>
        <w:t>F</w:t>
      </w:r>
    </w:p>
    <w:p>
      <w:pPr>
        <w:pStyle w:val="9"/>
        <w:numPr>
          <w:ilvl w:val="0"/>
          <w:numId w:val="7"/>
        </w:numPr>
        <w:tabs>
          <w:tab w:val="left" w:pos="750"/>
          <w:tab w:val="left" w:pos="4367"/>
          <w:tab w:val="left" w:pos="5686"/>
        </w:tabs>
        <w:spacing w:before="104" w:after="0" w:line="240" w:lineRule="auto"/>
        <w:ind w:left="749" w:right="0" w:hanging="530"/>
        <w:jc w:val="left"/>
        <w:rPr>
          <w:sz w:val="21"/>
        </w:rPr>
      </w:pPr>
      <w:r>
        <w:rPr>
          <w:spacing w:val="-5"/>
          <w:sz w:val="21"/>
        </w:rPr>
        <w:t>写</w:t>
      </w:r>
      <w:r>
        <w:rPr>
          <w:sz w:val="21"/>
        </w:rPr>
        <w:t>出</w:t>
      </w:r>
      <w:r>
        <w:rPr>
          <w:spacing w:val="-5"/>
          <w:sz w:val="21"/>
        </w:rPr>
        <w:t>仪</w:t>
      </w:r>
      <w:r>
        <w:rPr>
          <w:sz w:val="21"/>
        </w:rPr>
        <w:t>器</w:t>
      </w:r>
      <w:r>
        <w:rPr>
          <w:spacing w:val="-4"/>
          <w:sz w:val="21"/>
        </w:rPr>
        <w:t>①</w:t>
      </w:r>
      <w:r>
        <w:rPr>
          <w:sz w:val="21"/>
        </w:rPr>
        <w:t>、</w:t>
      </w:r>
      <w:r>
        <w:rPr>
          <w:spacing w:val="-4"/>
          <w:sz w:val="21"/>
        </w:rPr>
        <w:t>②</w:t>
      </w:r>
      <w:r>
        <w:rPr>
          <w:sz w:val="21"/>
        </w:rPr>
        <w:t>的</w:t>
      </w:r>
      <w:r>
        <w:rPr>
          <w:spacing w:val="-5"/>
          <w:sz w:val="21"/>
        </w:rPr>
        <w:t>名</w:t>
      </w:r>
      <w:r>
        <w:rPr>
          <w:sz w:val="21"/>
        </w:rPr>
        <w:t>称：①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4"/>
          <w:sz w:val="21"/>
        </w:rPr>
        <w:t>②</w:t>
      </w:r>
      <w:r>
        <w:rPr>
          <w:spacing w:val="-4"/>
          <w:sz w:val="21"/>
          <w:u w:val="single"/>
        </w:rPr>
        <w:t xml:space="preserve"> </w:t>
      </w:r>
      <w:r>
        <w:rPr>
          <w:spacing w:val="-4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7"/>
        </w:numPr>
        <w:tabs>
          <w:tab w:val="left" w:pos="750"/>
          <w:tab w:val="left" w:pos="6210"/>
          <w:tab w:val="left" w:pos="7890"/>
        </w:tabs>
        <w:spacing w:before="91" w:after="0" w:line="316" w:lineRule="auto"/>
        <w:ind w:left="220" w:right="563" w:firstLine="0"/>
        <w:jc w:val="left"/>
        <w:rPr>
          <w:sz w:val="21"/>
        </w:rPr>
      </w:pPr>
      <w:r>
        <w:rPr>
          <w:spacing w:val="-5"/>
          <w:sz w:val="21"/>
        </w:rPr>
        <w:t>若</w:t>
      </w:r>
      <w:r>
        <w:rPr>
          <w:sz w:val="21"/>
        </w:rPr>
        <w:t>用</w:t>
      </w:r>
      <w:r>
        <w:rPr>
          <w:spacing w:val="-5"/>
          <w:sz w:val="21"/>
        </w:rPr>
        <w:t>氯</w:t>
      </w:r>
      <w:r>
        <w:rPr>
          <w:sz w:val="21"/>
        </w:rPr>
        <w:t>酸</w:t>
      </w:r>
      <w:r>
        <w:rPr>
          <w:spacing w:val="-5"/>
          <w:sz w:val="21"/>
        </w:rPr>
        <w:t>钾</w:t>
      </w:r>
      <w:r>
        <w:rPr>
          <w:sz w:val="21"/>
        </w:rPr>
        <w:t>和</w:t>
      </w:r>
      <w:r>
        <w:rPr>
          <w:spacing w:val="-5"/>
          <w:sz w:val="21"/>
        </w:rPr>
        <w:t>二</w:t>
      </w:r>
      <w:r>
        <w:rPr>
          <w:sz w:val="21"/>
        </w:rPr>
        <w:t>氧</w:t>
      </w:r>
      <w:r>
        <w:rPr>
          <w:spacing w:val="-5"/>
          <w:sz w:val="21"/>
        </w:rPr>
        <w:t>化</w:t>
      </w:r>
      <w:r>
        <w:rPr>
          <w:sz w:val="21"/>
        </w:rPr>
        <w:t>锰</w:t>
      </w:r>
      <w:r>
        <w:rPr>
          <w:spacing w:val="-5"/>
          <w:sz w:val="21"/>
        </w:rPr>
        <w:t>反</w:t>
      </w:r>
      <w:r>
        <w:rPr>
          <w:sz w:val="21"/>
        </w:rPr>
        <w:t>应</w:t>
      </w:r>
      <w:r>
        <w:rPr>
          <w:spacing w:val="-5"/>
          <w:sz w:val="21"/>
        </w:rPr>
        <w:t>制</w:t>
      </w:r>
      <w:r>
        <w:rPr>
          <w:sz w:val="21"/>
        </w:rPr>
        <w:t>取</w:t>
      </w:r>
      <w:r>
        <w:rPr>
          <w:spacing w:val="-5"/>
          <w:sz w:val="21"/>
        </w:rPr>
        <w:t>并收</w:t>
      </w:r>
      <w:r>
        <w:rPr>
          <w:sz w:val="21"/>
        </w:rPr>
        <w:t>集氧</w:t>
      </w:r>
      <w:r>
        <w:rPr>
          <w:spacing w:val="-4"/>
          <w:sz w:val="21"/>
        </w:rPr>
        <w:t>气</w:t>
      </w:r>
      <w:r>
        <w:rPr>
          <w:sz w:val="21"/>
        </w:rPr>
        <w:t>，</w:t>
      </w:r>
      <w:r>
        <w:rPr>
          <w:spacing w:val="-5"/>
          <w:sz w:val="21"/>
        </w:rPr>
        <w:t>可</w:t>
      </w:r>
      <w:r>
        <w:rPr>
          <w:sz w:val="21"/>
        </w:rPr>
        <w:t>选</w:t>
      </w:r>
      <w:r>
        <w:rPr>
          <w:spacing w:val="-5"/>
          <w:sz w:val="21"/>
        </w:rPr>
        <w:t>用</w:t>
      </w:r>
      <w:r>
        <w:rPr>
          <w:sz w:val="21"/>
        </w:rPr>
        <w:t>的</w:t>
      </w:r>
      <w:r>
        <w:rPr>
          <w:spacing w:val="-5"/>
          <w:sz w:val="21"/>
        </w:rPr>
        <w:t>装</w:t>
      </w:r>
      <w:r>
        <w:rPr>
          <w:sz w:val="21"/>
        </w:rPr>
        <w:t>置</w:t>
      </w:r>
      <w:r>
        <w:rPr>
          <w:spacing w:val="-5"/>
          <w:sz w:val="21"/>
        </w:rPr>
        <w:t>组</w:t>
      </w:r>
      <w:r>
        <w:rPr>
          <w:sz w:val="21"/>
        </w:rPr>
        <w:t>合</w:t>
      </w:r>
      <w:r>
        <w:rPr>
          <w:spacing w:val="-4"/>
          <w:sz w:val="21"/>
        </w:rPr>
        <w:t>为</w:t>
      </w:r>
      <w:r>
        <w:rPr>
          <w:spacing w:val="-4"/>
          <w:sz w:val="21"/>
          <w:u w:val="single"/>
        </w:rPr>
        <w:t xml:space="preserve"> </w:t>
      </w:r>
      <w:r>
        <w:rPr>
          <w:spacing w:val="-4"/>
          <w:sz w:val="21"/>
          <w:u w:val="single"/>
        </w:rPr>
        <w:tab/>
      </w:r>
      <w:r>
        <w:rPr>
          <w:spacing w:val="-5"/>
          <w:sz w:val="21"/>
        </w:rPr>
        <w:t>（</w:t>
      </w:r>
      <w:r>
        <w:rPr>
          <w:sz w:val="21"/>
        </w:rPr>
        <w:t>选</w:t>
      </w:r>
      <w:r>
        <w:rPr>
          <w:spacing w:val="-16"/>
          <w:sz w:val="21"/>
        </w:rPr>
        <w:t>填</w:t>
      </w:r>
      <w:r>
        <w:rPr>
          <w:spacing w:val="-1"/>
          <w:w w:val="100"/>
          <w:sz w:val="21"/>
        </w:rPr>
        <w:t>字</w:t>
      </w:r>
      <w:r>
        <w:rPr>
          <w:spacing w:val="-4"/>
          <w:w w:val="100"/>
          <w:sz w:val="21"/>
        </w:rPr>
        <w:t>母</w:t>
      </w:r>
      <w:r>
        <w:rPr>
          <w:spacing w:val="-104"/>
          <w:w w:val="100"/>
          <w:sz w:val="21"/>
        </w:rPr>
        <w:t>）</w:t>
      </w:r>
      <w:r>
        <w:rPr>
          <w:spacing w:val="-5"/>
          <w:w w:val="100"/>
          <w:sz w:val="21"/>
        </w:rPr>
        <w:t>，</w:t>
      </w:r>
      <w:r>
        <w:rPr>
          <w:w w:val="100"/>
          <w:sz w:val="21"/>
        </w:rPr>
        <w:t>该</w:t>
      </w:r>
      <w:r>
        <w:rPr>
          <w:spacing w:val="-5"/>
          <w:w w:val="100"/>
          <w:sz w:val="21"/>
        </w:rPr>
        <w:t>反</w:t>
      </w:r>
      <w:r>
        <w:rPr>
          <w:w w:val="100"/>
          <w:sz w:val="21"/>
        </w:rPr>
        <w:t>应</w:t>
      </w:r>
      <w:r>
        <w:rPr>
          <w:spacing w:val="-4"/>
          <w:w w:val="100"/>
          <w:sz w:val="21"/>
        </w:rPr>
        <w:t>的</w:t>
      </w:r>
      <w:r>
        <w:rPr>
          <w:w w:val="100"/>
          <w:sz w:val="21"/>
        </w:rPr>
        <w:t>化</w:t>
      </w:r>
      <w:r>
        <w:rPr>
          <w:spacing w:val="-5"/>
          <w:w w:val="100"/>
          <w:sz w:val="21"/>
        </w:rPr>
        <w:t>学</w:t>
      </w:r>
      <w:r>
        <w:rPr>
          <w:w w:val="100"/>
          <w:sz w:val="21"/>
        </w:rPr>
        <w:t>方</w:t>
      </w:r>
      <w:r>
        <w:rPr>
          <w:spacing w:val="-5"/>
          <w:w w:val="100"/>
          <w:sz w:val="21"/>
        </w:rPr>
        <w:t>程</w:t>
      </w:r>
      <w:r>
        <w:rPr>
          <w:w w:val="100"/>
          <w:sz w:val="21"/>
        </w:rPr>
        <w:t>式</w:t>
      </w:r>
      <w:r>
        <w:rPr>
          <w:spacing w:val="-4"/>
          <w:w w:val="100"/>
          <w:sz w:val="21"/>
        </w:rPr>
        <w:t>为</w:t>
      </w:r>
      <w:r>
        <w:rPr>
          <w:rFonts w:ascii="Times New Roman" w:eastAsia="Times New Roman"/>
          <w:w w:val="100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w w:val="100"/>
          <w:sz w:val="21"/>
        </w:rPr>
        <w:t>。</w:t>
      </w:r>
    </w:p>
    <w:p>
      <w:pPr>
        <w:pStyle w:val="9"/>
        <w:numPr>
          <w:ilvl w:val="0"/>
          <w:numId w:val="7"/>
        </w:numPr>
        <w:tabs>
          <w:tab w:val="left" w:pos="750"/>
        </w:tabs>
        <w:spacing w:before="6" w:after="0" w:line="240" w:lineRule="auto"/>
        <w:ind w:left="749" w:right="0" w:hanging="530"/>
        <w:jc w:val="left"/>
        <w:rPr>
          <w:sz w:val="21"/>
        </w:rPr>
      </w:pPr>
      <w:r>
        <w:rPr>
          <w:spacing w:val="10"/>
          <w:sz w:val="21"/>
        </w:rPr>
        <w:t>甲同学用</w:t>
      </w:r>
      <w:r>
        <w:rPr>
          <w:rFonts w:ascii="Times New Roman" w:eastAsia="Times New Roman"/>
          <w:sz w:val="21"/>
        </w:rPr>
        <w:t>BD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5"/>
          <w:sz w:val="21"/>
        </w:rPr>
        <w:t>装置组合制取二氧化碳，</w:t>
      </w:r>
      <w:r>
        <w:rPr>
          <w:rFonts w:ascii="Times New Roman" w:eastAsia="Times New Roman"/>
          <w:sz w:val="21"/>
        </w:rPr>
        <w:t xml:space="preserve">B </w:t>
      </w:r>
      <w:r>
        <w:rPr>
          <w:spacing w:val="-5"/>
          <w:sz w:val="21"/>
        </w:rPr>
        <w:t>装置在使用时必须液封，目的是</w:t>
      </w:r>
    </w:p>
    <w:p>
      <w:pPr>
        <w:pStyle w:val="3"/>
        <w:tabs>
          <w:tab w:val="left" w:pos="1692"/>
          <w:tab w:val="left" w:pos="6442"/>
          <w:tab w:val="left" w:pos="8422"/>
        </w:tabs>
        <w:spacing w:line="319" w:lineRule="auto"/>
        <w:ind w:right="451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08"/>
          <w:w w:val="100"/>
        </w:rPr>
        <w:t>。</w:t>
      </w:r>
      <w:r>
        <w:rPr>
          <w:w w:val="100"/>
        </w:rPr>
        <w:t>乙</w:t>
      </w:r>
      <w:r>
        <w:rPr>
          <w:spacing w:val="-5"/>
          <w:w w:val="100"/>
        </w:rPr>
        <w:t>同</w:t>
      </w:r>
      <w:r>
        <w:rPr>
          <w:w w:val="100"/>
        </w:rPr>
        <w:t>学将</w:t>
      </w:r>
      <w:r>
        <w:rPr>
          <w:spacing w:val="-61"/>
        </w:rPr>
        <w:t xml:space="preserve"> </w:t>
      </w:r>
      <w:r>
        <w:rPr>
          <w:rFonts w:ascii="Times New Roman" w:eastAsia="Times New Roman"/>
          <w:w w:val="100"/>
        </w:rPr>
        <w:t>B</w:t>
      </w:r>
      <w:r>
        <w:rPr>
          <w:rFonts w:ascii="Times New Roman" w:eastAsia="Times New Roman"/>
          <w:spacing w:val="-14"/>
        </w:rPr>
        <w:t xml:space="preserve"> </w:t>
      </w:r>
      <w:r>
        <w:rPr>
          <w:w w:val="100"/>
        </w:rPr>
        <w:t>装</w:t>
      </w:r>
      <w:r>
        <w:rPr>
          <w:spacing w:val="-4"/>
          <w:w w:val="100"/>
        </w:rPr>
        <w:t>置</w:t>
      </w:r>
      <w:r>
        <w:rPr>
          <w:w w:val="100"/>
        </w:rPr>
        <w:t>改</w:t>
      </w:r>
      <w:r>
        <w:rPr>
          <w:spacing w:val="44"/>
          <w:w w:val="100"/>
        </w:rPr>
        <w:t>为</w:t>
      </w:r>
      <w:r>
        <w:rPr>
          <w:rFonts w:ascii="Times New Roman" w:eastAsia="Times New Roman"/>
          <w:w w:val="100"/>
        </w:rPr>
        <w:t>C</w:t>
      </w:r>
      <w:r>
        <w:rPr>
          <w:rFonts w:ascii="Times New Roman" w:eastAsia="Times New Roman"/>
          <w:spacing w:val="-14"/>
        </w:rPr>
        <w:t xml:space="preserve"> </w:t>
      </w:r>
      <w:r>
        <w:rPr>
          <w:spacing w:val="-5"/>
          <w:w w:val="100"/>
        </w:rPr>
        <w:t>装</w:t>
      </w:r>
      <w:r>
        <w:rPr>
          <w:w w:val="100"/>
        </w:rPr>
        <w:t>置</w:t>
      </w:r>
      <w:r>
        <w:rPr>
          <w:spacing w:val="-104"/>
          <w:w w:val="100"/>
        </w:rPr>
        <w:t>，</w:t>
      </w:r>
      <w:r>
        <w:rPr>
          <w:rFonts w:ascii="Times New Roman" w:eastAsia="Times New Roman"/>
          <w:w w:val="100"/>
        </w:rPr>
        <w:t>C</w:t>
      </w:r>
      <w:r>
        <w:rPr>
          <w:rFonts w:ascii="Times New Roman" w:eastAsia="Times New Roman"/>
          <w:spacing w:val="-14"/>
        </w:rPr>
        <w:t xml:space="preserve"> </w:t>
      </w:r>
      <w:r>
        <w:rPr>
          <w:w w:val="100"/>
        </w:rPr>
        <w:t>装</w:t>
      </w:r>
      <w:r>
        <w:rPr>
          <w:spacing w:val="-5"/>
          <w:w w:val="100"/>
        </w:rPr>
        <w:t>置</w:t>
      </w:r>
      <w:r>
        <w:rPr>
          <w:w w:val="100"/>
        </w:rPr>
        <w:t>的</w:t>
      </w:r>
      <w:r>
        <w:rPr>
          <w:spacing w:val="-5"/>
          <w:w w:val="100"/>
        </w:rPr>
        <w:t>优</w:t>
      </w:r>
      <w:r>
        <w:rPr>
          <w:w w:val="100"/>
        </w:rPr>
        <w:t>点</w:t>
      </w:r>
      <w:r>
        <w:rPr>
          <w:spacing w:val="-4"/>
          <w:w w:val="100"/>
        </w:rPr>
        <w:t>是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spacing w:val="-17"/>
          <w:w w:val="100"/>
        </w:rPr>
        <w:t>。</w:t>
      </w:r>
      <w:r>
        <w:t>完全</w:t>
      </w:r>
      <w:r>
        <w:rPr>
          <w:spacing w:val="-5"/>
        </w:rPr>
        <w:t>反</w:t>
      </w:r>
      <w:r>
        <w:t>应</w:t>
      </w:r>
      <w:r>
        <w:rPr>
          <w:spacing w:val="-5"/>
        </w:rPr>
        <w:t>后</w:t>
      </w:r>
      <w:r>
        <w:t>共</w:t>
      </w:r>
      <w:r>
        <w:rPr>
          <w:spacing w:val="-5"/>
        </w:rPr>
        <w:t>制</w:t>
      </w:r>
      <w:r>
        <w:t>得</w:t>
      </w:r>
      <w:r>
        <w:rPr>
          <w:spacing w:val="-33"/>
        </w:rPr>
        <w:t xml:space="preserve"> </w:t>
      </w:r>
      <w:r>
        <w:rPr>
          <w:rFonts w:ascii="Times New Roman" w:eastAsia="Times New Roman"/>
        </w:rPr>
        <w:t>4.4g</w:t>
      </w:r>
      <w:r>
        <w:rPr>
          <w:rFonts w:ascii="Times New Roman" w:eastAsia="Times New Roman"/>
          <w:spacing w:val="27"/>
        </w:rPr>
        <w:t xml:space="preserve"> </w:t>
      </w:r>
      <w:r>
        <w:rPr>
          <w:spacing w:val="-5"/>
        </w:rPr>
        <w:t>二</w:t>
      </w:r>
      <w:r>
        <w:t>氧</w:t>
      </w:r>
      <w:r>
        <w:rPr>
          <w:spacing w:val="-5"/>
        </w:rPr>
        <w:t>化</w:t>
      </w:r>
      <w:r>
        <w:t>碳</w:t>
      </w:r>
      <w:r>
        <w:rPr>
          <w:spacing w:val="-32"/>
        </w:rPr>
        <w:t>，</w:t>
      </w:r>
      <w:r>
        <w:t>则</w:t>
      </w:r>
      <w:r>
        <w:rPr>
          <w:spacing w:val="-4"/>
        </w:rPr>
        <w:t>需</w:t>
      </w:r>
      <w:r>
        <w:t>要</w:t>
      </w:r>
      <w:r>
        <w:rPr>
          <w:spacing w:val="-5"/>
        </w:rPr>
        <w:t>碳</w:t>
      </w:r>
      <w:r>
        <w:t>酸钙</w:t>
      </w:r>
      <w:r>
        <w:rPr>
          <w:spacing w:val="-4"/>
        </w:rPr>
        <w:t>的</w:t>
      </w:r>
      <w:r>
        <w:t>物</w:t>
      </w:r>
      <w:r>
        <w:rPr>
          <w:spacing w:val="-4"/>
        </w:rPr>
        <w:t>质</w:t>
      </w:r>
      <w:r>
        <w:t>的</w:t>
      </w:r>
      <w:r>
        <w:rPr>
          <w:spacing w:val="-4"/>
        </w:rPr>
        <w:t>量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/>
        </w:rPr>
        <w:t>mol</w:t>
      </w:r>
      <w:r>
        <w:rPr>
          <w:spacing w:val="-132"/>
        </w:rPr>
        <w:t>。</w:t>
      </w:r>
      <w:r>
        <w:t>（</w:t>
      </w:r>
      <w:r>
        <w:rPr>
          <w:spacing w:val="-5"/>
        </w:rPr>
        <w:t>根</w:t>
      </w:r>
      <w:r>
        <w:t>据</w:t>
      </w:r>
      <w:r>
        <w:rPr>
          <w:spacing w:val="-5"/>
        </w:rPr>
        <w:t>化</w:t>
      </w:r>
      <w:r>
        <w:t>学</w:t>
      </w:r>
      <w:r>
        <w:rPr>
          <w:spacing w:val="-5"/>
        </w:rPr>
        <w:t>方程</w:t>
      </w:r>
      <w:r>
        <w:t>式列式</w:t>
      </w:r>
      <w:r>
        <w:rPr>
          <w:spacing w:val="-4"/>
        </w:rPr>
        <w:t>计</w:t>
      </w:r>
      <w:r>
        <w:t>算）</w:t>
      </w: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1"/>
        <w:ind w:left="0"/>
        <w:rPr>
          <w:sz w:val="20"/>
        </w:rPr>
      </w:pPr>
    </w:p>
    <w:p>
      <w:pPr>
        <w:pStyle w:val="9"/>
        <w:numPr>
          <w:ilvl w:val="0"/>
          <w:numId w:val="6"/>
        </w:numPr>
        <w:tabs>
          <w:tab w:val="left" w:pos="646"/>
        </w:tabs>
        <w:spacing w:before="0" w:after="0" w:line="240" w:lineRule="auto"/>
        <w:ind w:left="645" w:right="0" w:hanging="426"/>
        <w:jc w:val="left"/>
        <w:rPr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2289810</wp:posOffset>
            </wp:positionH>
            <wp:positionV relativeFrom="paragraph">
              <wp:posOffset>239395</wp:posOffset>
            </wp:positionV>
            <wp:extent cx="2999740" cy="1323975"/>
            <wp:effectExtent l="0" t="0" r="0" b="0"/>
            <wp:wrapTopAndBottom/>
            <wp:docPr id="1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2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9587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1"/>
        </w:rPr>
        <w:t>用如图装置完成以下实验：</w:t>
      </w:r>
    </w:p>
    <w:p>
      <w:pPr>
        <w:spacing w:after="0" w:line="240" w:lineRule="auto"/>
        <w:jc w:val="left"/>
        <w:rPr>
          <w:sz w:val="21"/>
        </w:rPr>
        <w:sectPr>
          <w:pgSz w:w="11910" w:h="16840"/>
          <w:pgMar w:top="1420" w:right="1240" w:bottom="1400" w:left="1580" w:header="0" w:footer="1215" w:gutter="0"/>
          <w:cols w:space="708" w:num="1"/>
        </w:sectPr>
      </w:pPr>
    </w:p>
    <w:p>
      <w:pPr>
        <w:pStyle w:val="9"/>
        <w:numPr>
          <w:ilvl w:val="0"/>
          <w:numId w:val="8"/>
        </w:numPr>
        <w:tabs>
          <w:tab w:val="left" w:pos="750"/>
        </w:tabs>
        <w:spacing w:before="50" w:after="0" w:line="240" w:lineRule="auto"/>
        <w:ind w:left="749" w:right="0" w:hanging="530"/>
        <w:jc w:val="left"/>
        <w:rPr>
          <w:sz w:val="21"/>
        </w:rPr>
      </w:pPr>
      <w:r>
        <w:rPr>
          <w:spacing w:val="-4"/>
          <w:sz w:val="21"/>
        </w:rPr>
        <w:t>探究燃烧条件：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-6"/>
          <w:sz w:val="21"/>
        </w:rPr>
        <w:t xml:space="preserve"> </w:t>
      </w:r>
      <w:r>
        <w:rPr>
          <w:spacing w:val="-3"/>
          <w:sz w:val="21"/>
        </w:rPr>
        <w:t>处盛放木炭。</w:t>
      </w:r>
    </w:p>
    <w:p>
      <w:pPr>
        <w:pStyle w:val="3"/>
        <w:spacing w:line="319" w:lineRule="auto"/>
        <w:ind w:right="1591"/>
      </w:pPr>
      <w:r>
        <w:rPr>
          <w:rFonts w:ascii="Times New Roman" w:hAnsi="Times New Roman" w:eastAsia="Times New Roman"/>
          <w:spacing w:val="1"/>
          <w:w w:val="43"/>
        </w:rPr>
        <w:t>Ⅰ</w:t>
      </w:r>
      <w:r>
        <w:rPr>
          <w:spacing w:val="15"/>
          <w:w w:val="100"/>
        </w:rPr>
        <w:t>．先在</w:t>
      </w:r>
      <w:r>
        <w:rPr>
          <w:rFonts w:ascii="Times New Roman" w:hAnsi="Times New Roman" w:eastAsia="Times New Roman"/>
          <w:w w:val="100"/>
        </w:rPr>
        <w:t>A</w:t>
      </w:r>
      <w:r>
        <w:rPr>
          <w:rFonts w:ascii="Times New Roman" w:hAnsi="Times New Roman" w:eastAsia="Times New Roman"/>
          <w:spacing w:val="-2"/>
        </w:rPr>
        <w:t xml:space="preserve"> </w:t>
      </w:r>
      <w:r>
        <w:rPr>
          <w:spacing w:val="-1"/>
          <w:w w:val="100"/>
        </w:rPr>
        <w:t>处通入氮气一段时间后，在</w:t>
      </w:r>
      <w:r>
        <w:rPr>
          <w:rFonts w:ascii="Times New Roman" w:hAnsi="Times New Roman" w:eastAsia="Times New Roman"/>
          <w:w w:val="100"/>
        </w:rPr>
        <w:t>B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rPr>
          <w:spacing w:val="-2"/>
          <w:w w:val="100"/>
        </w:rPr>
        <w:t>处加热，</w:t>
      </w:r>
      <w:r>
        <w:rPr>
          <w:rFonts w:ascii="Times New Roman" w:hAnsi="Times New Roman" w:eastAsia="Times New Roman"/>
          <w:spacing w:val="-6"/>
          <w:w w:val="100"/>
        </w:rPr>
        <w:t>B</w:t>
      </w:r>
      <w:r>
        <w:rPr>
          <w:w w:val="100"/>
        </w:rPr>
        <w:t>、</w:t>
      </w:r>
      <w:r>
        <w:rPr>
          <w:rFonts w:ascii="Times New Roman" w:hAnsi="Times New Roman" w:eastAsia="Times New Roman"/>
          <w:w w:val="100"/>
        </w:rPr>
        <w:t>C</w:t>
      </w:r>
      <w:r>
        <w:rPr>
          <w:rFonts w:ascii="Times New Roman" w:hAnsi="Times New Roman" w:eastAsia="Times New Roman"/>
          <w:spacing w:val="-2"/>
        </w:rPr>
        <w:t xml:space="preserve"> </w:t>
      </w:r>
      <w:r>
        <w:rPr>
          <w:spacing w:val="-5"/>
          <w:w w:val="100"/>
        </w:rPr>
        <w:t xml:space="preserve">处没有明显变化； </w:t>
      </w:r>
      <w:r>
        <w:rPr>
          <w:rFonts w:ascii="Times New Roman" w:hAnsi="Times New Roman" w:eastAsia="Times New Roman"/>
          <w:spacing w:val="-2"/>
          <w:w w:val="83"/>
        </w:rPr>
        <w:t xml:space="preserve"> </w:t>
      </w:r>
      <w:r>
        <w:rPr>
          <w:rFonts w:ascii="Times New Roman" w:hAnsi="Times New Roman" w:eastAsia="Times New Roman"/>
        </w:rPr>
        <w:t>Ⅱ</w:t>
      </w:r>
      <w:r>
        <w:rPr>
          <w:spacing w:val="26"/>
        </w:rPr>
        <w:t>．待</w:t>
      </w:r>
      <w:r>
        <w:rPr>
          <w:rFonts w:ascii="Times New Roman" w:hAnsi="Times New Roman" w:eastAsia="Times New Roman"/>
        </w:rPr>
        <w:t>B</w:t>
      </w:r>
      <w:r>
        <w:rPr>
          <w:rFonts w:ascii="Times New Roman" w:hAnsi="Times New Roman" w:eastAsia="Times New Roman"/>
          <w:spacing w:val="6"/>
        </w:rPr>
        <w:t xml:space="preserve"> </w:t>
      </w:r>
      <w:r>
        <w:rPr>
          <w:spacing w:val="2"/>
        </w:rPr>
        <w:t>处冷却至室温，在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spacing w:val="7"/>
        </w:rPr>
        <w:t xml:space="preserve"> </w:t>
      </w:r>
      <w:r>
        <w:rPr>
          <w:spacing w:val="-5"/>
        </w:rPr>
        <w:t>处通入氧气一段时间后，</w:t>
      </w:r>
      <w:r>
        <w:rPr>
          <w:rFonts w:ascii="Times New Roman" w:hAnsi="Times New Roman" w:eastAsia="Times New Roman"/>
          <w:spacing w:val="-3"/>
        </w:rPr>
        <w:t>B</w:t>
      </w:r>
      <w:r>
        <w:t>、</w:t>
      </w:r>
      <w:r>
        <w:rPr>
          <w:rFonts w:ascii="Times New Roman" w:hAnsi="Times New Roman" w:eastAsia="Times New Roman"/>
        </w:rPr>
        <w:t>C</w:t>
      </w:r>
      <w:r>
        <w:rPr>
          <w:rFonts w:ascii="Times New Roman" w:hAnsi="Times New Roman" w:eastAsia="Times New Roman"/>
          <w:spacing w:val="6"/>
        </w:rPr>
        <w:t xml:space="preserve"> </w:t>
      </w:r>
      <w:r>
        <w:rPr>
          <w:spacing w:val="-10"/>
        </w:rPr>
        <w:t xml:space="preserve">处没有明显变化； </w:t>
      </w:r>
      <w:r>
        <w:rPr>
          <w:rFonts w:ascii="Times New Roman" w:hAnsi="Times New Roman" w:eastAsia="Times New Roman"/>
        </w:rPr>
        <w:t>Ⅲ</w:t>
      </w:r>
      <w:r>
        <w:rPr>
          <w:spacing w:val="-14"/>
        </w:rPr>
        <w:t xml:space="preserve">．在 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spacing w:val="11"/>
        </w:rPr>
        <w:t xml:space="preserve"> </w:t>
      </w:r>
      <w:r>
        <w:t>处继续通入氧气，然后在</w:t>
      </w:r>
      <w:r>
        <w:rPr>
          <w:rFonts w:ascii="Times New Roman" w:hAnsi="Times New Roman" w:eastAsia="Times New Roman"/>
        </w:rPr>
        <w:t>B</w:t>
      </w:r>
      <w:r>
        <w:rPr>
          <w:rFonts w:ascii="Times New Roman" w:hAnsi="Times New Roman" w:eastAsia="Times New Roman"/>
          <w:spacing w:val="11"/>
        </w:rPr>
        <w:t xml:space="preserve"> </w:t>
      </w:r>
      <w:r>
        <w:rPr>
          <w:spacing w:val="-5"/>
        </w:rPr>
        <w:t>处加热，发现木炭燃烧，</w:t>
      </w:r>
      <w:r>
        <w:rPr>
          <w:rFonts w:ascii="Times New Roman" w:hAnsi="Times New Roman" w:eastAsia="Times New Roman"/>
        </w:rPr>
        <w:t>C</w:t>
      </w:r>
      <w:r>
        <w:rPr>
          <w:rFonts w:ascii="Times New Roman" w:hAnsi="Times New Roman" w:eastAsia="Times New Roman"/>
          <w:spacing w:val="10"/>
        </w:rPr>
        <w:t xml:space="preserve"> </w:t>
      </w:r>
      <w:r>
        <w:rPr>
          <w:spacing w:val="-3"/>
        </w:rPr>
        <w:t>处变浑浊。</w:t>
      </w:r>
    </w:p>
    <w:p>
      <w:pPr>
        <w:pStyle w:val="3"/>
        <w:tabs>
          <w:tab w:val="left" w:pos="5537"/>
          <w:tab w:val="left" w:pos="5602"/>
        </w:tabs>
        <w:spacing w:before="3" w:line="316" w:lineRule="auto"/>
        <w:ind w:right="3271"/>
      </w:pPr>
      <w:r>
        <w:rPr>
          <w:rFonts w:ascii="Times New Roman" w:hAnsi="Times New Roman" w:eastAsia="Times New Roman"/>
          <w:w w:val="75"/>
        </w:rPr>
        <w:t>Ⅰ</w:t>
      </w:r>
      <w:r>
        <w:rPr>
          <w:spacing w:val="-5"/>
        </w:rPr>
        <w:t>与</w:t>
      </w:r>
      <w:r>
        <w:rPr>
          <w:rFonts w:ascii="Times New Roman" w:hAnsi="Times New Roman" w:eastAsia="Times New Roman"/>
          <w:w w:val="115"/>
        </w:rPr>
        <w:t>Ⅲ</w:t>
      </w:r>
      <w:r>
        <w:rPr>
          <w:spacing w:val="-5"/>
        </w:rPr>
        <w:t>对</w:t>
      </w:r>
      <w:r>
        <w:t>比</w:t>
      </w:r>
      <w:r>
        <w:rPr>
          <w:spacing w:val="-5"/>
        </w:rPr>
        <w:t>，</w:t>
      </w:r>
      <w:r>
        <w:t>说</w:t>
      </w:r>
      <w:r>
        <w:rPr>
          <w:spacing w:val="-5"/>
        </w:rPr>
        <w:t>明</w:t>
      </w:r>
      <w:r>
        <w:t>燃</w:t>
      </w:r>
      <w:r>
        <w:rPr>
          <w:spacing w:val="-5"/>
        </w:rPr>
        <w:t>烧</w:t>
      </w:r>
      <w:r>
        <w:t>的</w:t>
      </w:r>
      <w:r>
        <w:rPr>
          <w:spacing w:val="-5"/>
        </w:rPr>
        <w:t>条</w:t>
      </w:r>
      <w:r>
        <w:t>件</w:t>
      </w:r>
      <w:r>
        <w:rPr>
          <w:spacing w:val="-5"/>
        </w:rPr>
        <w:t>之</w:t>
      </w:r>
      <w:r>
        <w:t>一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 xml:space="preserve">； </w:t>
      </w:r>
      <w:r>
        <w:rPr>
          <w:rFonts w:ascii="Times New Roman" w:hAnsi="Times New Roman" w:eastAsia="Times New Roman"/>
        </w:rPr>
        <w:t>Ⅱ</w:t>
      </w:r>
      <w:r>
        <w:t>与</w:t>
      </w:r>
      <w:r>
        <w:rPr>
          <w:rFonts w:ascii="Times New Roman" w:hAnsi="Times New Roman" w:eastAsia="Times New Roman"/>
          <w:spacing w:val="-3"/>
          <w:w w:val="115"/>
        </w:rPr>
        <w:t>Ⅲ</w:t>
      </w:r>
      <w:r>
        <w:t>对</w:t>
      </w:r>
      <w:r>
        <w:rPr>
          <w:spacing w:val="-5"/>
        </w:rPr>
        <w:t>比</w:t>
      </w:r>
      <w:r>
        <w:t>，</w:t>
      </w:r>
      <w:r>
        <w:rPr>
          <w:spacing w:val="-5"/>
        </w:rPr>
        <w:t>说</w:t>
      </w:r>
      <w:r>
        <w:t>明</w:t>
      </w:r>
      <w:r>
        <w:rPr>
          <w:spacing w:val="-5"/>
        </w:rPr>
        <w:t>燃</w:t>
      </w:r>
      <w:r>
        <w:t>烧</w:t>
      </w:r>
      <w:r>
        <w:rPr>
          <w:spacing w:val="-5"/>
        </w:rPr>
        <w:t>的</w:t>
      </w:r>
      <w:r>
        <w:t>条</w:t>
      </w:r>
      <w:r>
        <w:rPr>
          <w:spacing w:val="-5"/>
        </w:rPr>
        <w:t>件</w:t>
      </w:r>
      <w:r>
        <w:t>之</w:t>
      </w:r>
      <w:r>
        <w:rPr>
          <w:spacing w:val="-5"/>
        </w:rPr>
        <w:t>一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</w:rPr>
        <w:t>。</w:t>
      </w:r>
    </w:p>
    <w:p>
      <w:pPr>
        <w:pStyle w:val="9"/>
        <w:numPr>
          <w:ilvl w:val="0"/>
          <w:numId w:val="8"/>
        </w:numPr>
        <w:tabs>
          <w:tab w:val="left" w:pos="750"/>
        </w:tabs>
        <w:spacing w:before="6" w:after="0" w:line="240" w:lineRule="auto"/>
        <w:ind w:left="749" w:right="0" w:hanging="530"/>
        <w:jc w:val="left"/>
        <w:rPr>
          <w:sz w:val="21"/>
        </w:rPr>
      </w:pPr>
      <w:r>
        <w:rPr>
          <w:spacing w:val="-4"/>
          <w:sz w:val="21"/>
        </w:rPr>
        <w:t>模拟工业炼铜：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-6"/>
          <w:sz w:val="21"/>
        </w:rPr>
        <w:t xml:space="preserve"> </w:t>
      </w:r>
      <w:r>
        <w:rPr>
          <w:spacing w:val="-5"/>
          <w:sz w:val="21"/>
        </w:rPr>
        <w:t>处盛放氧化铜粉末。</w:t>
      </w:r>
    </w:p>
    <w:p>
      <w:pPr>
        <w:pStyle w:val="3"/>
      </w:pPr>
      <w:r>
        <w:t>①在</w:t>
      </w:r>
      <w:r>
        <w:rPr>
          <w:rFonts w:ascii="Times New Roman" w:hAnsi="Times New Roman" w:eastAsia="Times New Roman"/>
        </w:rPr>
        <w:t xml:space="preserve">A </w:t>
      </w:r>
      <w:r>
        <w:t>处通入一氧化碳一段时间后，</w:t>
      </w:r>
      <w:r>
        <w:rPr>
          <w:rFonts w:ascii="Times New Roman" w:hAnsi="Times New Roman" w:eastAsia="Times New Roman"/>
        </w:rPr>
        <w:t xml:space="preserve">B </w:t>
      </w:r>
      <w:r>
        <w:t>处下方用酒精灯加热，</w:t>
      </w:r>
      <w:r>
        <w:rPr>
          <w:rFonts w:ascii="Times New Roman" w:hAnsi="Times New Roman" w:eastAsia="Times New Roman"/>
        </w:rPr>
        <w:t xml:space="preserve">B </w:t>
      </w:r>
      <w:r>
        <w:t>处可观察到的现象为</w:t>
      </w:r>
    </w:p>
    <w:p>
      <w:pPr>
        <w:pStyle w:val="3"/>
        <w:tabs>
          <w:tab w:val="left" w:pos="2324"/>
          <w:tab w:val="left" w:pos="7942"/>
        </w:tabs>
        <w:spacing w:line="316" w:lineRule="auto"/>
        <w:ind w:right="551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20"/>
        </w:rPr>
        <w:t>，</w:t>
      </w:r>
      <w:r>
        <w:rPr>
          <w:rFonts w:ascii="Times New Roman" w:eastAsia="Times New Roman"/>
          <w:spacing w:val="-20"/>
        </w:rPr>
        <w:t>B</w:t>
      </w:r>
      <w:r>
        <w:rPr>
          <w:rFonts w:ascii="Times New Roman" w:eastAsia="Times New Roman"/>
          <w:spacing w:val="4"/>
        </w:rPr>
        <w:t xml:space="preserve"> </w:t>
      </w:r>
      <w:r>
        <w:rPr>
          <w:spacing w:val="-5"/>
        </w:rPr>
        <w:t>处</w:t>
      </w:r>
      <w:r>
        <w:t>反</w:t>
      </w:r>
      <w:r>
        <w:rPr>
          <w:spacing w:val="-5"/>
        </w:rPr>
        <w:t>应</w:t>
      </w:r>
      <w:r>
        <w:t>的</w:t>
      </w:r>
      <w:r>
        <w:rPr>
          <w:spacing w:val="-5"/>
        </w:rPr>
        <w:t>化</w:t>
      </w:r>
      <w:r>
        <w:t>学</w:t>
      </w:r>
      <w:r>
        <w:rPr>
          <w:spacing w:val="-5"/>
        </w:rPr>
        <w:t>方</w:t>
      </w:r>
      <w:r>
        <w:t>程式</w:t>
      </w:r>
      <w:r>
        <w:rPr>
          <w:spacing w:val="-4"/>
        </w:rPr>
        <w:t>为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spacing w:val="-45"/>
        </w:rPr>
        <w:t>，</w:t>
      </w:r>
      <w:r>
        <w:t>反</w:t>
      </w:r>
      <w:r>
        <w:rPr>
          <w:spacing w:val="-16"/>
        </w:rPr>
        <w:t>应</w:t>
      </w:r>
      <w:r>
        <w:t>中还</w:t>
      </w:r>
      <w:r>
        <w:rPr>
          <w:spacing w:val="-5"/>
        </w:rPr>
        <w:t>原</w:t>
      </w:r>
      <w:r>
        <w:t>剂</w:t>
      </w:r>
      <w:r>
        <w:rPr>
          <w:spacing w:val="-4"/>
        </w:rPr>
        <w:t>是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。</w:t>
      </w:r>
    </w:p>
    <w:p>
      <w:pPr>
        <w:pStyle w:val="3"/>
        <w:tabs>
          <w:tab w:val="left" w:pos="2108"/>
          <w:tab w:val="left" w:pos="3373"/>
        </w:tabs>
        <w:spacing w:before="5" w:line="321" w:lineRule="auto"/>
        <w:ind w:right="636"/>
      </w:pPr>
      <w:r>
        <w:t>②该</w:t>
      </w:r>
      <w:r>
        <w:rPr>
          <w:spacing w:val="-5"/>
        </w:rPr>
        <w:t>实</w:t>
      </w:r>
      <w:r>
        <w:t>验</w:t>
      </w:r>
      <w:r>
        <w:rPr>
          <w:spacing w:val="-5"/>
        </w:rPr>
        <w:t>必</w:t>
      </w:r>
      <w:r>
        <w:t>须</w:t>
      </w:r>
      <w:r>
        <w:rPr>
          <w:spacing w:val="-5"/>
        </w:rPr>
        <w:t>处</w:t>
      </w:r>
      <w:r>
        <w:t>理</w:t>
      </w:r>
      <w:r>
        <w:rPr>
          <w:spacing w:val="-5"/>
        </w:rPr>
        <w:t>尾</w:t>
      </w:r>
      <w:r>
        <w:t>气</w:t>
      </w:r>
      <w:r>
        <w:rPr>
          <w:spacing w:val="-5"/>
        </w:rPr>
        <w:t>，</w:t>
      </w:r>
      <w:r>
        <w:t>在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/>
        </w:rPr>
        <w:t>C</w:t>
      </w:r>
      <w:r>
        <w:rPr>
          <w:rFonts w:ascii="Times New Roman" w:hAnsi="Times New Roman" w:eastAsia="Times New Roman"/>
          <w:spacing w:val="27"/>
        </w:rPr>
        <w:t xml:space="preserve"> </w:t>
      </w:r>
      <w:r>
        <w:rPr>
          <w:spacing w:val="-5"/>
        </w:rPr>
        <w:t>装</w:t>
      </w:r>
      <w:r>
        <w:t>置</w:t>
      </w:r>
      <w:r>
        <w:rPr>
          <w:spacing w:val="-5"/>
        </w:rPr>
        <w:t>后</w:t>
      </w:r>
      <w:r>
        <w:t>加</w:t>
      </w:r>
      <w:r>
        <w:rPr>
          <w:spacing w:val="-5"/>
        </w:rPr>
        <w:t>一个</w:t>
      </w:r>
      <w:r>
        <w:t>酒精</w:t>
      </w:r>
      <w:r>
        <w:rPr>
          <w:spacing w:val="-5"/>
        </w:rPr>
        <w:t>灯</w:t>
      </w:r>
      <w:r>
        <w:t>点</w:t>
      </w:r>
      <w:r>
        <w:rPr>
          <w:spacing w:val="-5"/>
        </w:rPr>
        <w:t>燃</w:t>
      </w:r>
      <w:r>
        <w:t>尾</w:t>
      </w:r>
      <w:r>
        <w:rPr>
          <w:spacing w:val="-5"/>
        </w:rPr>
        <w:t>气</w:t>
      </w:r>
      <w:r>
        <w:t>即</w:t>
      </w:r>
      <w:r>
        <w:rPr>
          <w:spacing w:val="-5"/>
        </w:rPr>
        <w:t>可</w:t>
      </w:r>
      <w:r>
        <w:t>，</w:t>
      </w:r>
      <w:r>
        <w:rPr>
          <w:spacing w:val="-5"/>
        </w:rPr>
        <w:t>尾</w:t>
      </w:r>
      <w:r>
        <w:t>气</w:t>
      </w:r>
      <w:r>
        <w:rPr>
          <w:spacing w:val="-5"/>
        </w:rPr>
        <w:t>处</w:t>
      </w:r>
      <w:r>
        <w:t>理</w:t>
      </w:r>
      <w:r>
        <w:rPr>
          <w:spacing w:val="-5"/>
        </w:rPr>
        <w:t>中</w:t>
      </w:r>
      <w:r>
        <w:t>体</w:t>
      </w:r>
      <w:r>
        <w:rPr>
          <w:spacing w:val="-5"/>
        </w:rPr>
        <w:t>现</w:t>
      </w:r>
      <w:r>
        <w:t>了</w:t>
      </w:r>
      <w:r>
        <w:rPr>
          <w:spacing w:val="-5"/>
        </w:rPr>
        <w:t>一</w:t>
      </w:r>
      <w:r>
        <w:t>氧化碳</w:t>
      </w:r>
      <w:r>
        <w:rPr>
          <w:spacing w:val="-5"/>
        </w:rPr>
        <w:t>具</w:t>
      </w:r>
      <w:r>
        <w:t>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化</w:t>
      </w:r>
      <w:r>
        <w:rPr>
          <w:spacing w:val="-5"/>
        </w:rPr>
        <w:t>学</w:t>
      </w:r>
      <w:r>
        <w:t>性</w:t>
      </w:r>
      <w:r>
        <w:rPr>
          <w:spacing w:val="-5"/>
        </w:rPr>
        <w:t>质</w:t>
      </w:r>
      <w:r>
        <w:t>。</w:t>
      </w:r>
    </w:p>
    <w:p>
      <w:pPr>
        <w:pStyle w:val="3"/>
        <w:tabs>
          <w:tab w:val="left" w:pos="8414"/>
        </w:tabs>
        <w:spacing w:before="0" w:line="265" w:lineRule="exact"/>
      </w:pPr>
      <w:r>
        <w:t>③实</w:t>
      </w:r>
      <w:r>
        <w:rPr>
          <w:spacing w:val="-4"/>
        </w:rPr>
        <w:t>验</w:t>
      </w:r>
      <w:r>
        <w:t>结</w:t>
      </w:r>
      <w:r>
        <w:rPr>
          <w:spacing w:val="-4"/>
        </w:rPr>
        <w:t>束</w:t>
      </w:r>
      <w:r>
        <w:t>后</w:t>
      </w:r>
      <w:r>
        <w:rPr>
          <w:spacing w:val="-4"/>
        </w:rPr>
        <w:t>先</w:t>
      </w:r>
      <w:r>
        <w:t>停</w:t>
      </w:r>
      <w:r>
        <w:rPr>
          <w:spacing w:val="-4"/>
        </w:rPr>
        <w:t>止</w:t>
      </w:r>
      <w:r>
        <w:t>加</w:t>
      </w:r>
      <w:r>
        <w:rPr>
          <w:spacing w:val="-5"/>
        </w:rPr>
        <w:t>热</w:t>
      </w:r>
      <w:r>
        <w:t>，</w:t>
      </w:r>
      <w:r>
        <w:rPr>
          <w:spacing w:val="-4"/>
        </w:rPr>
        <w:t>继</w:t>
      </w:r>
      <w:r>
        <w:t>续</w:t>
      </w:r>
      <w:r>
        <w:rPr>
          <w:spacing w:val="-5"/>
        </w:rPr>
        <w:t>通</w:t>
      </w:r>
      <w:r>
        <w:t>一</w:t>
      </w:r>
      <w:r>
        <w:rPr>
          <w:spacing w:val="-5"/>
        </w:rPr>
        <w:t>氧</w:t>
      </w:r>
      <w:r>
        <w:t>化</w:t>
      </w:r>
      <w:r>
        <w:rPr>
          <w:spacing w:val="-4"/>
        </w:rPr>
        <w:t>碳</w:t>
      </w:r>
      <w:r>
        <w:t>气体</w:t>
      </w:r>
      <w:r>
        <w:rPr>
          <w:spacing w:val="-4"/>
        </w:rPr>
        <w:t>至</w:t>
      </w:r>
      <w:r>
        <w:t>装</w:t>
      </w:r>
      <w:r>
        <w:rPr>
          <w:spacing w:val="-4"/>
        </w:rPr>
        <w:t>置</w:t>
      </w:r>
      <w:r>
        <w:t>冷</w:t>
      </w:r>
      <w:r>
        <w:rPr>
          <w:spacing w:val="-5"/>
        </w:rPr>
        <w:t>却</w:t>
      </w:r>
      <w:r>
        <w:t>，</w:t>
      </w:r>
      <w:r>
        <w:rPr>
          <w:spacing w:val="-4"/>
        </w:rPr>
        <w:t>目</w:t>
      </w:r>
      <w:r>
        <w:t>的是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3"/>
        <w:spacing w:line="319" w:lineRule="auto"/>
        <w:ind w:right="553"/>
        <w:jc w:val="both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1167130</wp:posOffset>
                </wp:positionH>
                <wp:positionV relativeFrom="paragraph">
                  <wp:posOffset>506095</wp:posOffset>
                </wp:positionV>
                <wp:extent cx="5283835" cy="696595"/>
                <wp:effectExtent l="0" t="0" r="0" b="0"/>
                <wp:wrapNone/>
                <wp:docPr id="2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83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91.9pt;margin-top:39.85pt;height:54.85pt;width:416.05pt;mso-position-horizontal-relative:page;z-index:251676672;mso-width-relative:page;mso-height-relative:page;" filled="f" stroked="f" coordsize="21600,21600" o:gfxdata="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rygwS2AAAAAsBAAAPAAAAAAAA&#10;AAEAIAAAACIAAABkcnMvZG93bnJldi54bWxQSwECFAAUAAAACACHTuJAE+erM6ABAAAm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0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pacing w:val="-5"/>
          <w:w w:val="100"/>
        </w:rPr>
        <w:t>④现有含杂质的氧化铜样品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/>
          <w:spacing w:val="1"/>
          <w:w w:val="100"/>
        </w:rPr>
        <w:t>1</w:t>
      </w:r>
      <w:r>
        <w:rPr>
          <w:rFonts w:ascii="Times New Roman" w:hAnsi="Times New Roman" w:eastAsia="Times New Roman"/>
          <w:spacing w:val="-2"/>
          <w:w w:val="100"/>
        </w:rPr>
        <w:t>0g</w:t>
      </w:r>
      <w:r>
        <w:rPr>
          <w:w w:val="100"/>
        </w:rPr>
        <w:t>（</w:t>
      </w:r>
      <w:r>
        <w:rPr>
          <w:spacing w:val="-5"/>
          <w:w w:val="100"/>
        </w:rPr>
        <w:t>假设杂质不参加反应</w:t>
      </w:r>
      <w:r>
        <w:rPr>
          <w:spacing w:val="-108"/>
          <w:w w:val="100"/>
        </w:rPr>
        <w:t>）</w:t>
      </w:r>
      <w:r>
        <w:rPr>
          <w:spacing w:val="-5"/>
          <w:w w:val="100"/>
        </w:rPr>
        <w:t>，为测定该样品中氧化铜的质量分</w:t>
      </w:r>
      <w:r>
        <w:rPr>
          <w:spacing w:val="-9"/>
        </w:rPr>
        <w:t>数，某同学用如图所示的装置进行实验，得到下列两组数据</w:t>
      </w:r>
      <w:r>
        <w:t>（</w:t>
      </w:r>
      <w:r>
        <w:rPr>
          <w:spacing w:val="-8"/>
        </w:rPr>
        <w:t>假设澄清石灰水量足够，反应</w:t>
      </w:r>
      <w:r>
        <w:rPr>
          <w:spacing w:val="-7"/>
          <w:w w:val="100"/>
        </w:rPr>
        <w:t>充分</w:t>
      </w:r>
      <w:r>
        <w:rPr>
          <w:spacing w:val="-105"/>
          <w:w w:val="100"/>
        </w:rPr>
        <w:t>）</w:t>
      </w:r>
      <w:r>
        <w:rPr>
          <w:w w:val="100"/>
        </w:rPr>
        <w:t>：</w:t>
      </w:r>
    </w:p>
    <w:p>
      <w:pPr>
        <w:pStyle w:val="3"/>
        <w:spacing w:before="0"/>
        <w:ind w:left="0"/>
        <w:rPr>
          <w:sz w:val="20"/>
        </w:rPr>
      </w:pPr>
    </w:p>
    <w:tbl>
      <w:tblPr>
        <w:tblStyle w:val="7"/>
        <w:tblpPr w:leftFromText="180" w:rightFromText="180" w:vertAnchor="text" w:horzAnchor="page" w:tblpX="1622" w:tblpY="123"/>
        <w:tblOverlap w:val="never"/>
        <w:tblW w:w="831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5"/>
        <w:gridCol w:w="3337"/>
        <w:gridCol w:w="351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65" w:type="dxa"/>
          </w:tcPr>
          <w:p>
            <w:pPr>
              <w:pStyle w:val="10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337" w:type="dxa"/>
          </w:tcPr>
          <w:p>
            <w:pPr>
              <w:pStyle w:val="10"/>
              <w:spacing w:before="45"/>
              <w:rPr>
                <w:sz w:val="21"/>
              </w:rPr>
            </w:pPr>
            <w:r>
              <w:rPr>
                <w:sz w:val="21"/>
              </w:rPr>
              <w:t>反应前</w:t>
            </w:r>
          </w:p>
        </w:tc>
        <w:tc>
          <w:tcPr>
            <w:tcW w:w="3513" w:type="dxa"/>
          </w:tcPr>
          <w:p>
            <w:pPr>
              <w:pStyle w:val="10"/>
              <w:spacing w:before="45"/>
              <w:ind w:left="0"/>
              <w:rPr>
                <w:sz w:val="21"/>
              </w:rPr>
            </w:pPr>
            <w:r>
              <w:rPr>
                <w:sz w:val="21"/>
              </w:rPr>
              <w:t>氧化铜完全反应后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465" w:type="dxa"/>
          </w:tcPr>
          <w:p>
            <w:pPr>
              <w:pStyle w:val="10"/>
              <w:spacing w:before="45"/>
              <w:ind w:left="5"/>
              <w:rPr>
                <w:sz w:val="21"/>
              </w:rPr>
            </w:pPr>
            <w:r>
              <w:rPr>
                <w:rFonts w:ascii="Times New Roman" w:hAnsi="Times New Roman" w:eastAsia="Times New Roman"/>
                <w:w w:val="75"/>
                <w:sz w:val="21"/>
              </w:rPr>
              <w:t>Ⅰ</w:t>
            </w:r>
            <w:r>
              <w:rPr>
                <w:w w:val="95"/>
                <w:sz w:val="21"/>
              </w:rPr>
              <w:t>组</w:t>
            </w:r>
          </w:p>
        </w:tc>
        <w:tc>
          <w:tcPr>
            <w:tcW w:w="3337" w:type="dxa"/>
          </w:tcPr>
          <w:p>
            <w:pPr>
              <w:pStyle w:val="10"/>
              <w:spacing w:before="45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 xml:space="preserve">试管和石灰水的质量为 </w:t>
            </w:r>
            <w:r>
              <w:rPr>
                <w:rFonts w:ascii="Times New Roman" w:eastAsia="Times New Roman"/>
                <w:sz w:val="21"/>
              </w:rPr>
              <w:t>185g</w:t>
            </w:r>
          </w:p>
        </w:tc>
        <w:tc>
          <w:tcPr>
            <w:tcW w:w="3513" w:type="dxa"/>
          </w:tcPr>
          <w:p>
            <w:pPr>
              <w:pStyle w:val="10"/>
              <w:spacing w:before="45"/>
              <w:ind w:left="0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 xml:space="preserve">试管和瓶内物质的总质量为 </w:t>
            </w:r>
            <w:r>
              <w:rPr>
                <w:rFonts w:ascii="Times New Roman" w:eastAsia="Times New Roman"/>
                <w:sz w:val="21"/>
              </w:rPr>
              <w:t>187.2g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465" w:type="dxa"/>
          </w:tcPr>
          <w:p>
            <w:pPr>
              <w:pStyle w:val="10"/>
              <w:spacing w:before="45"/>
              <w:ind w:left="5"/>
              <w:rPr>
                <w:sz w:val="21"/>
              </w:rPr>
            </w:pPr>
            <w:r>
              <w:rPr>
                <w:rFonts w:ascii="Times New Roman" w:hAnsi="Times New Roman" w:eastAsia="Times New Roman"/>
                <w:sz w:val="21"/>
              </w:rPr>
              <w:t>Ⅱ</w:t>
            </w:r>
            <w:r>
              <w:rPr>
                <w:sz w:val="21"/>
              </w:rPr>
              <w:t>组</w:t>
            </w:r>
          </w:p>
        </w:tc>
        <w:tc>
          <w:tcPr>
            <w:tcW w:w="3337" w:type="dxa"/>
          </w:tcPr>
          <w:p>
            <w:pPr>
              <w:pStyle w:val="10"/>
              <w:spacing w:before="45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 xml:space="preserve">玻璃管和氧化铜样品的质量为 </w:t>
            </w:r>
            <w:r>
              <w:rPr>
                <w:rFonts w:ascii="Times New Roman" w:eastAsia="Times New Roman"/>
                <w:sz w:val="21"/>
              </w:rPr>
              <w:t>57.9g</w:t>
            </w:r>
          </w:p>
        </w:tc>
        <w:tc>
          <w:tcPr>
            <w:tcW w:w="3513" w:type="dxa"/>
          </w:tcPr>
          <w:p>
            <w:pPr>
              <w:pStyle w:val="10"/>
              <w:spacing w:before="45"/>
              <w:ind w:left="0"/>
              <w:rPr>
                <w:rFonts w:ascii="Times New Roman" w:eastAsia="Times New Roman"/>
                <w:sz w:val="21"/>
              </w:rPr>
            </w:pPr>
            <w:r>
              <w:rPr>
                <w:spacing w:val="-8"/>
                <w:sz w:val="21"/>
              </w:rPr>
              <w:t xml:space="preserve">玻璃管和玻璃管内物质的质量为 </w:t>
            </w:r>
            <w:r>
              <w:rPr>
                <w:rFonts w:ascii="Times New Roman" w:eastAsia="Times New Roman"/>
                <w:sz w:val="21"/>
              </w:rPr>
              <w:t>57.1g</w:t>
            </w:r>
          </w:p>
        </w:tc>
      </w:tr>
    </w:tbl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10"/>
        <w:ind w:left="0"/>
        <w:rPr>
          <w:sz w:val="25"/>
        </w:rPr>
      </w:pPr>
    </w:p>
    <w:p>
      <w:pPr>
        <w:pStyle w:val="3"/>
        <w:tabs>
          <w:tab w:val="left" w:pos="4945"/>
        </w:tabs>
        <w:spacing w:before="0"/>
      </w:pPr>
    </w:p>
    <w:p>
      <w:pPr>
        <w:pStyle w:val="3"/>
        <w:tabs>
          <w:tab w:val="left" w:pos="4945"/>
        </w:tabs>
        <w:spacing w:before="0"/>
      </w:pPr>
    </w:p>
    <w:p>
      <w:pPr>
        <w:pStyle w:val="3"/>
        <w:tabs>
          <w:tab w:val="left" w:pos="4945"/>
        </w:tabs>
        <w:spacing w:before="0"/>
      </w:pPr>
      <w:r>
        <w:t>关于</w:t>
      </w:r>
      <w:r>
        <w:rPr>
          <w:spacing w:val="-5"/>
        </w:rPr>
        <w:t>这</w:t>
      </w:r>
      <w:r>
        <w:t>两</w:t>
      </w:r>
      <w:r>
        <w:rPr>
          <w:spacing w:val="-5"/>
        </w:rPr>
        <w:t>组</w:t>
      </w:r>
      <w:r>
        <w:t>数</w:t>
      </w:r>
      <w:r>
        <w:rPr>
          <w:spacing w:val="-5"/>
        </w:rPr>
        <w:t>据</w:t>
      </w:r>
      <w:r>
        <w:t>，</w:t>
      </w:r>
      <w:r>
        <w:rPr>
          <w:spacing w:val="-5"/>
        </w:rPr>
        <w:t>下</w:t>
      </w:r>
      <w:r>
        <w:t>列</w:t>
      </w:r>
      <w:r>
        <w:rPr>
          <w:spacing w:val="-5"/>
        </w:rPr>
        <w:t>说</w:t>
      </w:r>
      <w:r>
        <w:t>法</w:t>
      </w:r>
      <w:r>
        <w:rPr>
          <w:spacing w:val="-5"/>
        </w:rPr>
        <w:t>不</w:t>
      </w:r>
      <w:r>
        <w:t>正</w:t>
      </w:r>
      <w:r>
        <w:rPr>
          <w:spacing w:val="-5"/>
        </w:rPr>
        <w:t>确</w:t>
      </w:r>
      <w:r>
        <w:t>的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（选</w:t>
      </w:r>
      <w:r>
        <w:rPr>
          <w:spacing w:val="-5"/>
        </w:rPr>
        <w:t>填</w:t>
      </w:r>
      <w:r>
        <w:t>相</w:t>
      </w:r>
      <w:r>
        <w:rPr>
          <w:spacing w:val="-5"/>
        </w:rPr>
        <w:t>关</w:t>
      </w:r>
      <w:r>
        <w:t>的</w:t>
      </w:r>
      <w:r>
        <w:rPr>
          <w:spacing w:val="-5"/>
        </w:rPr>
        <w:t>字</w:t>
      </w:r>
      <w:r>
        <w:t>母）</w:t>
      </w:r>
    </w:p>
    <w:p>
      <w:pPr>
        <w:pStyle w:val="3"/>
        <w:spacing w:line="321" w:lineRule="auto"/>
        <w:ind w:right="3469"/>
      </w:pPr>
      <w:r>
        <w:rPr>
          <w:rFonts w:ascii="Times New Roman" w:eastAsia="Times New Roman"/>
        </w:rPr>
        <w:t>A</w:t>
      </w:r>
      <w:r>
        <w:rPr>
          <w:spacing w:val="-5"/>
        </w:rPr>
        <w:t xml:space="preserve">、玻璃管中固体减少的质量即为氧化铜中氧元素的质量  </w:t>
      </w:r>
      <w:r>
        <w:rPr>
          <w:rFonts w:ascii="Times New Roman" w:eastAsia="Times New Roman"/>
          <w:spacing w:val="-5"/>
        </w:rPr>
        <w:t>B</w:t>
      </w:r>
      <w:r>
        <w:rPr>
          <w:spacing w:val="-5"/>
        </w:rPr>
        <w:t>、利用这两组数据都可以计算出样品中氧化铜的质量分数</w:t>
      </w:r>
    </w:p>
    <w:p>
      <w:pPr>
        <w:pStyle w:val="3"/>
        <w:spacing w:before="0" w:line="264" w:lineRule="exact"/>
      </w:pPr>
      <w:r>
        <w:rPr>
          <w:rFonts w:ascii="Times New Roman" w:eastAsia="Times New Roman"/>
        </w:rPr>
        <w:t>C</w:t>
      </w:r>
      <w:r>
        <w:t>、理论上</w:t>
      </w:r>
      <w:r>
        <w:rPr>
          <w:rFonts w:ascii="Times New Roman" w:eastAsia="Times New Roman"/>
        </w:rPr>
        <w:t xml:space="preserve">C </w:t>
      </w:r>
      <w:r>
        <w:t>装置中石灰水增重的质量与反应产生二氧化碳的质量相等</w:t>
      </w:r>
    </w:p>
    <w:p>
      <w:pPr>
        <w:pStyle w:val="3"/>
        <w:sectPr>
          <w:headerReference r:id="rId4" w:type="default"/>
          <w:pgSz w:w="11910" w:h="16840"/>
          <w:pgMar w:top="1420" w:right="1240" w:bottom="1400" w:left="1580" w:header="0" w:footer="1215" w:gutter="0"/>
          <w:cols w:space="708" w:num="1"/>
        </w:sectPr>
      </w:pPr>
      <w:r>
        <w:rPr>
          <w:rFonts w:ascii="Times New Roman" w:eastAsia="Times New Roman"/>
        </w:rPr>
        <w:t>D</w:t>
      </w:r>
      <w:r>
        <w:t xml:space="preserve">、如果实验称量很准确，则玻璃管中固体减少的质量应等于 </w:t>
      </w:r>
      <w:r>
        <w:rPr>
          <w:rFonts w:ascii="Times New Roman" w:eastAsia="Times New Roman"/>
        </w:rPr>
        <w:t xml:space="preserve">C </w:t>
      </w:r>
      <w:r>
        <w:t>装置中石灰水增重的质量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3429635</wp:posOffset>
              </wp:positionH>
              <wp:positionV relativeFrom="page">
                <wp:posOffset>9779000</wp:posOffset>
              </wp:positionV>
              <wp:extent cx="757555" cy="152400"/>
              <wp:effectExtent l="0" t="0" r="0" b="0"/>
              <wp:wrapNone/>
              <wp:docPr id="2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75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5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页 </w:t>
                          </w:r>
                          <w:r>
                            <w:rPr>
                              <w:rFonts w:ascii="Calibri" w:eastAsia="Calibri"/>
                              <w:sz w:val="18"/>
                            </w:rPr>
                            <w:t xml:space="preserve">/ </w:t>
                          </w:r>
                          <w:r>
                            <w:rPr>
                              <w:sz w:val="18"/>
                            </w:rPr>
                            <w:t>共</w:t>
                          </w:r>
                          <w:r>
                            <w:rPr>
                              <w:rFonts w:ascii="Calibri" w:eastAsia="Calibri"/>
                              <w:b/>
                              <w:sz w:val="18"/>
                            </w:rPr>
                            <w:t>4</w:t>
                          </w:r>
                          <w:r>
                            <w:rPr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70.05pt;margin-top:770pt;height:12pt;width:59.65pt;mso-position-horizontal-relative:page;mso-position-vertical-relative:page;z-index:-251658240;mso-width-relative:page;mso-height-relative:page;" filled="f" stroked="f" coordsize="21600,21600" o:gfxdata="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jgoI+dkAAAANAQAADwAAAAAA&#10;AAABACAAAAAiAAAAZHJzL2Rvd25yZXYueG1sUEsBAhQAFAAAAAgAh07iQKYgOC2gAQAAJAMAAA4A&#10;AAAAAAAAAQAgAAAAKA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5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第</w:t>
                    </w:r>
                    <w:r>
                      <w:fldChar w:fldCharType="begin"/>
                    </w:r>
                    <w:r>
                      <w:rPr>
                        <w:rFonts w:ascii="Calibri" w:eastAsia="Calibri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 xml:space="preserve">页 </w:t>
                    </w:r>
                    <w:r>
                      <w:rPr>
                        <w:rFonts w:ascii="Calibri" w:eastAsia="Calibri"/>
                        <w:sz w:val="18"/>
                      </w:rPr>
                      <w:t xml:space="preserve">/ </w:t>
                    </w:r>
                    <w:r>
                      <w:rPr>
                        <w:sz w:val="18"/>
                      </w:rPr>
                      <w:t>共</w:t>
                    </w:r>
                    <w:r>
                      <w:rPr>
                        <w:rFonts w:ascii="Calibri" w:eastAsia="Calibri"/>
                        <w:b/>
                        <w:sz w:val="18"/>
                      </w:rPr>
                      <w:t>4</w:t>
                    </w:r>
                    <w:r>
                      <w:rPr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_x0000_s2049" o:spid="_x0000_s2049" o:spt="136" alt="学科网 zxxk.com" type="#_x0000_t136" style="position:absolute;left:0pt;margin-left:158.95pt;margin-top:407.9pt;height:2.85pt;width:2.85pt;mso-position-horizontal-relative:margin;mso-position-vertical-relative:margin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upperLetter"/>
      <w:lvlText w:val="%1."/>
      <w:lvlJc w:val="left"/>
      <w:pPr>
        <w:ind w:left="1006" w:hanging="366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8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17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26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35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4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52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61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70" w:hanging="366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2"/>
      <w:numFmt w:val="upperLetter"/>
      <w:lvlText w:val="%1."/>
      <w:lvlJc w:val="left"/>
      <w:pPr>
        <w:ind w:left="998" w:hanging="354"/>
        <w:jc w:val="left"/>
      </w:pPr>
      <w:rPr>
        <w:rFonts w:hint="default" w:ascii="Times New Roman" w:hAnsi="Times New Roman" w:eastAsia="Times New Roman" w:cs="Times New Roman"/>
        <w:spacing w:val="-24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8" w:hanging="3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17" w:hanging="3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26" w:hanging="3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35" w:hanging="3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4" w:hanging="3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52" w:hanging="3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61" w:hanging="3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70" w:hanging="354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4"/>
      <w:numFmt w:val="decimal"/>
      <w:lvlText w:val="%1."/>
      <w:lvlJc w:val="left"/>
      <w:pPr>
        <w:ind w:left="541" w:hanging="321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220" w:hanging="412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89" w:hanging="4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39" w:hanging="4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89" w:hanging="4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39" w:hanging="4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88" w:hanging="4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38" w:hanging="4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88" w:hanging="412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541" w:hanging="321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40" w:hanging="3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89" w:hanging="3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39" w:hanging="3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89" w:hanging="3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39" w:hanging="3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88" w:hanging="3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38" w:hanging="3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88" w:hanging="321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 w:tentative="0">
      <w:start w:val="18"/>
      <w:numFmt w:val="decimal"/>
      <w:lvlText w:val="%1."/>
      <w:lvlJc w:val="left"/>
      <w:pPr>
        <w:ind w:left="645" w:hanging="425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00" w:hanging="4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65" w:hanging="4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30" w:hanging="4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96" w:hanging="4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61" w:hanging="4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26" w:hanging="4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92" w:hanging="4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57" w:hanging="425"/>
      </w:pPr>
      <w:rPr>
        <w:rFonts w:hint="default"/>
        <w:lang w:val="zh-CN" w:eastAsia="zh-CN" w:bidi="zh-CN"/>
      </w:r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（%1）"/>
      <w:lvlJc w:val="left"/>
      <w:pPr>
        <w:ind w:left="749" w:hanging="529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74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9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44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79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1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48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83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8" w:hanging="529"/>
      </w:pPr>
      <w:rPr>
        <w:rFonts w:hint="default"/>
        <w:lang w:val="zh-CN" w:eastAsia="zh-CN" w:bidi="zh-CN"/>
      </w:rPr>
    </w:lvl>
  </w:abstractNum>
  <w:abstractNum w:abstractNumId="6">
    <w:nsid w:val="59ADCABA"/>
    <w:multiLevelType w:val="multilevel"/>
    <w:tmpl w:val="59ADCABA"/>
    <w:lvl w:ilvl="0" w:tentative="0">
      <w:start w:val="6"/>
      <w:numFmt w:val="decimal"/>
      <w:lvlText w:val="%1."/>
      <w:lvlJc w:val="left"/>
      <w:pPr>
        <w:ind w:left="541" w:hanging="321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40" w:hanging="3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40" w:hanging="3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000" w:hanging="3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60" w:hanging="3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481" w:hanging="3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802" w:hanging="3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124" w:hanging="3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445" w:hanging="321"/>
      </w:pPr>
      <w:rPr>
        <w:rFonts w:hint="default"/>
        <w:lang w:val="zh-CN" w:eastAsia="zh-CN" w:bidi="zh-CN"/>
      </w:rPr>
    </w:lvl>
  </w:abstractNum>
  <w:abstractNum w:abstractNumId="7">
    <w:nsid w:val="72183CF9"/>
    <w:multiLevelType w:val="multilevel"/>
    <w:tmpl w:val="72183CF9"/>
    <w:lvl w:ilvl="0" w:tentative="0">
      <w:start w:val="1"/>
      <w:numFmt w:val="decimal"/>
      <w:lvlText w:val="（%1）"/>
      <w:lvlJc w:val="left"/>
      <w:pPr>
        <w:ind w:left="749" w:hanging="529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74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9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44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79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1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48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83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18" w:hanging="529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MzIzYTg2OTA5MWRjYTUzNmQ1NmE0YmJiMTdhNzkifQ=="/>
  </w:docVars>
  <w:rsids>
    <w:rsidRoot w:val="00000000"/>
    <w:rsid w:val="004151FC"/>
    <w:rsid w:val="00C02FC6"/>
    <w:rsid w:val="4B1A6C40"/>
    <w:rsid w:val="4F891BFC"/>
    <w:rsid w:val="564C1F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20"/>
      <w:outlineLvl w:val="1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91"/>
      <w:ind w:left="220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91"/>
      <w:ind w:left="645" w:hanging="426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pPr>
      <w:spacing w:before="41"/>
      <w:ind w:left="1"/>
    </w:pPr>
    <w:rPr>
      <w:rFonts w:ascii="宋体" w:hAnsi="宋体" w:eastAsia="宋体" w:cs="宋体"/>
      <w:lang w:val="zh-CN" w:eastAsia="zh-CN" w:bidi="zh-CN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2049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2552</Words>
  <Characters>2754</Characters>
  <Lines>0</Lines>
  <Paragraphs>0</Paragraphs>
  <TotalTime>0</TotalTime>
  <ScaleCrop>false</ScaleCrop>
  <LinksUpToDate>false</LinksUpToDate>
  <CharactersWithSpaces>3003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2023-01-12T01:20:00Z</dcterms:created>
  <dc:creator>hp</dc:creator>
  <cp:lastModifiedBy>Administrator</cp:lastModifiedBy>
  <dcterms:modified xsi:type="dcterms:W3CDTF">2023-01-14T12:03:39Z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