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2" w:line="244" w:lineRule="auto"/>
        <w:ind w:left="3532" w:right="2634" w:hanging="1215"/>
        <w:jc w:val="left"/>
        <w:rPr>
          <w:rFonts w:ascii="宋体" w:eastAsia="宋体"/>
          <w:sz w:val="32"/>
        </w:rPr>
      </w:pPr>
      <w:r>
        <w:rPr>
          <w:rFonts w:ascii="宋体" w:eastAsia="宋体"/>
          <w:spacing w:val="-2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10490200</wp:posOffset>
            </wp:positionV>
            <wp:extent cx="431800" cy="304800"/>
            <wp:effectExtent l="0" t="0" r="6350" b="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/>
          <w:spacing w:val="-2"/>
          <w:sz w:val="32"/>
        </w:rPr>
        <w:t>七年级期末英语能力发展卷</w:t>
      </w:r>
      <w:r>
        <w:rPr>
          <w:rFonts w:ascii="宋体" w:eastAsia="宋体"/>
          <w:spacing w:val="38"/>
          <w:sz w:val="32"/>
        </w:rPr>
        <w:t>基础专项</w:t>
      </w:r>
    </w:p>
    <w:p>
      <w:pPr>
        <w:pStyle w:val="8"/>
        <w:numPr>
          <w:ilvl w:val="0"/>
          <w:numId w:val="1"/>
        </w:numPr>
        <w:tabs>
          <w:tab w:val="left" w:pos="619"/>
        </w:tabs>
        <w:spacing w:before="23" w:after="0" w:line="240" w:lineRule="auto"/>
        <w:ind w:left="618" w:right="0" w:hanging="306"/>
        <w:jc w:val="left"/>
        <w:rPr>
          <w:rFonts w:ascii="宋体" w:eastAsia="宋体"/>
          <w:sz w:val="18"/>
        </w:rPr>
      </w:pPr>
      <w:r>
        <w:rPr>
          <w:rFonts w:ascii="宋体" w:eastAsia="宋体"/>
          <w:sz w:val="20"/>
        </w:rPr>
        <w:t>听力测试（30</w:t>
      </w:r>
      <w:r>
        <w:rPr>
          <w:rFonts w:ascii="宋体" w:eastAsia="宋体"/>
          <w:spacing w:val="8"/>
          <w:sz w:val="20"/>
        </w:rPr>
        <w:t xml:space="preserve"> 分</w:t>
      </w:r>
      <w:r>
        <w:rPr>
          <w:rFonts w:ascii="宋体" w:eastAsia="宋体"/>
          <w:spacing w:val="-10"/>
          <w:sz w:val="20"/>
        </w:rPr>
        <w:t>）</w:t>
      </w:r>
    </w:p>
    <w:p>
      <w:pPr>
        <w:pStyle w:val="8"/>
        <w:numPr>
          <w:ilvl w:val="0"/>
          <w:numId w:val="2"/>
        </w:numPr>
        <w:tabs>
          <w:tab w:val="left" w:pos="664"/>
        </w:tabs>
        <w:spacing w:before="130" w:after="48" w:line="240" w:lineRule="auto"/>
        <w:ind w:left="664" w:right="0" w:hanging="351"/>
        <w:jc w:val="left"/>
        <w:rPr>
          <w:rFonts w:ascii="宋体" w:eastAsia="宋体"/>
          <w:sz w:val="20"/>
        </w:rPr>
      </w:pPr>
      <w:r>
        <w:rPr>
          <w:rFonts w:ascii="宋体" w:eastAsia="宋体"/>
          <w:w w:val="95"/>
          <w:sz w:val="20"/>
        </w:rPr>
        <w:t>听录音，从每组句子中选出一个你所听到的句子。每个句子听一遍</w:t>
      </w:r>
      <w:r>
        <w:rPr>
          <w:rFonts w:ascii="宋体" w:eastAsia="宋体"/>
          <w:spacing w:val="-199"/>
          <w:w w:val="95"/>
          <w:sz w:val="20"/>
        </w:rPr>
        <w:t>。</w:t>
      </w:r>
      <w:r>
        <w:rPr>
          <w:rFonts w:ascii="宋体" w:eastAsia="宋体"/>
          <w:w w:val="95"/>
          <w:sz w:val="20"/>
        </w:rPr>
        <w:t>（</w:t>
      </w:r>
      <w:r>
        <w:rPr>
          <w:w w:val="95"/>
          <w:sz w:val="20"/>
        </w:rPr>
        <w:t>7.5</w:t>
      </w:r>
      <w:r>
        <w:rPr>
          <w:spacing w:val="79"/>
          <w:w w:val="150"/>
          <w:sz w:val="20"/>
        </w:rPr>
        <w:t xml:space="preserve">   </w:t>
      </w:r>
      <w:r>
        <w:rPr>
          <w:rFonts w:ascii="宋体" w:eastAsia="宋体"/>
          <w:w w:val="95"/>
          <w:sz w:val="20"/>
        </w:rPr>
        <w:t>分</w:t>
      </w:r>
      <w:r>
        <w:rPr>
          <w:rFonts w:ascii="宋体" w:eastAsia="宋体"/>
          <w:spacing w:val="-10"/>
          <w:w w:val="95"/>
          <w:sz w:val="20"/>
        </w:rPr>
        <w:t>）</w:t>
      </w:r>
    </w:p>
    <w:tbl>
      <w:tblPr>
        <w:tblStyle w:val="6"/>
        <w:tblW w:w="8461" w:type="dxa"/>
        <w:tblInd w:w="27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57"/>
        <w:gridCol w:w="2844"/>
        <w:gridCol w:w="25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057" w:type="dxa"/>
          </w:tcPr>
          <w:p>
            <w:pPr>
              <w:pStyle w:val="9"/>
              <w:spacing w:before="40"/>
              <w:ind w:left="50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A.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My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sister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Gina.</w:t>
            </w:r>
          </w:p>
        </w:tc>
        <w:tc>
          <w:tcPr>
            <w:tcW w:w="2844" w:type="dxa"/>
          </w:tcPr>
          <w:p>
            <w:pPr>
              <w:pStyle w:val="9"/>
              <w:spacing w:before="40"/>
              <w:ind w:left="352"/>
              <w:rPr>
                <w:sz w:val="20"/>
              </w:rPr>
            </w:pPr>
            <w:r>
              <w:rPr>
                <w:sz w:val="20"/>
              </w:rPr>
              <w:t>B.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volleyball.</w:t>
            </w:r>
          </w:p>
        </w:tc>
        <w:tc>
          <w:tcPr>
            <w:tcW w:w="2560" w:type="dxa"/>
          </w:tcPr>
          <w:p>
            <w:pPr>
              <w:pStyle w:val="9"/>
              <w:spacing w:before="40"/>
              <w:ind w:left="448"/>
              <w:rPr>
                <w:sz w:val="20"/>
              </w:rPr>
            </w:pPr>
            <w:r>
              <w:rPr>
                <w:sz w:val="20"/>
              </w:rPr>
              <w:t>C.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your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ruler.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057" w:type="dxa"/>
          </w:tcPr>
          <w:p>
            <w:pPr>
              <w:pStyle w:val="9"/>
              <w:ind w:left="50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chair?</w:t>
            </w:r>
          </w:p>
        </w:tc>
        <w:tc>
          <w:tcPr>
            <w:tcW w:w="2844" w:type="dxa"/>
          </w:tcPr>
          <w:p>
            <w:pPr>
              <w:pStyle w:val="9"/>
              <w:ind w:left="352"/>
              <w:rPr>
                <w:sz w:val="20"/>
              </w:rPr>
            </w:pPr>
            <w:r>
              <w:rPr>
                <w:sz w:val="20"/>
              </w:rPr>
              <w:t>B.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you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like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bananas?</w:t>
            </w:r>
          </w:p>
        </w:tc>
        <w:tc>
          <w:tcPr>
            <w:tcW w:w="2560" w:type="dxa"/>
          </w:tcPr>
          <w:p>
            <w:pPr>
              <w:pStyle w:val="9"/>
              <w:ind w:left="448"/>
              <w:rPr>
                <w:sz w:val="20"/>
              </w:rPr>
            </w:pPr>
            <w:r>
              <w:rPr>
                <w:sz w:val="20"/>
              </w:rPr>
              <w:t>C.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How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much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hat?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057" w:type="dxa"/>
          </w:tcPr>
          <w:p>
            <w:pPr>
              <w:pStyle w:val="9"/>
              <w:ind w:left="50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He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likes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vegetables.</w:t>
            </w:r>
          </w:p>
        </w:tc>
        <w:tc>
          <w:tcPr>
            <w:tcW w:w="2844" w:type="dxa"/>
          </w:tcPr>
          <w:p>
            <w:pPr>
              <w:pStyle w:val="9"/>
              <w:ind w:left="352"/>
              <w:rPr>
                <w:sz w:val="20"/>
              </w:rPr>
            </w:pPr>
            <w:r>
              <w:rPr>
                <w:sz w:val="20"/>
              </w:rPr>
              <w:t>B.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need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sweater.</w:t>
            </w:r>
          </w:p>
        </w:tc>
        <w:tc>
          <w:tcPr>
            <w:tcW w:w="2560" w:type="dxa"/>
          </w:tcPr>
          <w:p>
            <w:pPr>
              <w:pStyle w:val="9"/>
              <w:ind w:left="448"/>
              <w:rPr>
                <w:sz w:val="20"/>
              </w:rPr>
            </w:pPr>
            <w:r>
              <w:rPr>
                <w:sz w:val="20"/>
              </w:rPr>
              <w:t>C.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They’re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three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dollars.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057" w:type="dxa"/>
          </w:tcPr>
          <w:p>
            <w:pPr>
              <w:pStyle w:val="9"/>
              <w:ind w:left="50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Who’s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your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math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teacher?</w:t>
            </w:r>
          </w:p>
        </w:tc>
        <w:tc>
          <w:tcPr>
            <w:tcW w:w="2844" w:type="dxa"/>
          </w:tcPr>
          <w:p>
            <w:pPr>
              <w:pStyle w:val="9"/>
              <w:ind w:left="352"/>
              <w:rPr>
                <w:sz w:val="20"/>
              </w:rPr>
            </w:pPr>
            <w:r>
              <w:rPr>
                <w:sz w:val="20"/>
              </w:rPr>
              <w:t>B.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Where’s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your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pencil?</w:t>
            </w:r>
          </w:p>
        </w:tc>
        <w:tc>
          <w:tcPr>
            <w:tcW w:w="2560" w:type="dxa"/>
          </w:tcPr>
          <w:p>
            <w:pPr>
              <w:pStyle w:val="9"/>
              <w:ind w:left="448"/>
              <w:rPr>
                <w:sz w:val="20"/>
              </w:rPr>
            </w:pPr>
            <w:r>
              <w:rPr>
                <w:sz w:val="20"/>
              </w:rPr>
              <w:t>C.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What’s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his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name?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057" w:type="dxa"/>
          </w:tcPr>
          <w:p>
            <w:pPr>
              <w:pStyle w:val="9"/>
              <w:spacing w:line="230" w:lineRule="exact"/>
              <w:ind w:left="50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It’s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Friday.</w:t>
            </w:r>
          </w:p>
        </w:tc>
        <w:tc>
          <w:tcPr>
            <w:tcW w:w="2844" w:type="dxa"/>
          </w:tcPr>
          <w:p>
            <w:pPr>
              <w:pStyle w:val="9"/>
              <w:spacing w:line="230" w:lineRule="exact"/>
              <w:ind w:left="352"/>
              <w:rPr>
                <w:sz w:val="20"/>
              </w:rPr>
            </w:pPr>
            <w:r>
              <w:rPr>
                <w:sz w:val="20"/>
              </w:rPr>
              <w:t>B.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Happy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birthday!</w:t>
            </w:r>
          </w:p>
        </w:tc>
        <w:tc>
          <w:tcPr>
            <w:tcW w:w="2560" w:type="dxa"/>
          </w:tcPr>
          <w:p>
            <w:pPr>
              <w:pStyle w:val="9"/>
              <w:spacing w:line="230" w:lineRule="exact"/>
              <w:ind w:left="448"/>
              <w:rPr>
                <w:sz w:val="20"/>
              </w:rPr>
            </w:pPr>
            <w:r>
              <w:rPr>
                <w:sz w:val="20"/>
              </w:rPr>
              <w:t>C.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P.E..</w:t>
            </w:r>
          </w:p>
        </w:tc>
      </w:tr>
    </w:tbl>
    <w:p>
      <w:pPr>
        <w:pStyle w:val="8"/>
        <w:numPr>
          <w:ilvl w:val="0"/>
          <w:numId w:val="2"/>
        </w:numPr>
        <w:tabs>
          <w:tab w:val="left" w:pos="648"/>
        </w:tabs>
        <w:spacing w:before="61" w:after="0" w:line="331" w:lineRule="auto"/>
        <w:ind w:left="644" w:right="362" w:hanging="332"/>
        <w:jc w:val="left"/>
        <w:rPr>
          <w:rFonts w:ascii="宋体" w:eastAsia="宋体"/>
          <w:sz w:val="20"/>
        </w:rPr>
      </w:pPr>
      <w:r>
        <w:rPr>
          <w:rFonts w:ascii="宋体" w:eastAsia="宋体"/>
          <w:spacing w:val="-1"/>
          <w:sz w:val="20"/>
        </w:rPr>
        <w:t xml:space="preserve">在录音中，你将听到五段对话，每段对话后有一个小题，从每小题 </w:t>
      </w:r>
      <w:r>
        <w:rPr>
          <w:sz w:val="20"/>
        </w:rPr>
        <w:t>A</w:t>
      </w:r>
      <w:r>
        <w:rPr>
          <w:rFonts w:ascii="宋体" w:eastAsia="宋体"/>
          <w:sz w:val="20"/>
        </w:rPr>
        <w:t>、</w:t>
      </w:r>
      <w:r>
        <w:rPr>
          <w:sz w:val="20"/>
        </w:rPr>
        <w:t>B</w:t>
      </w:r>
      <w:r>
        <w:rPr>
          <w:rFonts w:ascii="宋体" w:eastAsia="宋体"/>
          <w:sz w:val="20"/>
        </w:rPr>
        <w:t>、</w:t>
      </w:r>
      <w:r>
        <w:rPr>
          <w:sz w:val="20"/>
        </w:rPr>
        <w:t>C</w:t>
      </w:r>
      <w:r>
        <w:rPr>
          <w:spacing w:val="36"/>
          <w:sz w:val="20"/>
        </w:rPr>
        <w:t xml:space="preserve"> </w:t>
      </w:r>
      <w:r>
        <w:rPr>
          <w:rFonts w:ascii="宋体" w:eastAsia="宋体"/>
          <w:sz w:val="20"/>
        </w:rPr>
        <w:t>中选出能回答所给问题的正确答案。每段对话听两遍</w:t>
      </w:r>
      <w:r>
        <w:rPr>
          <w:rFonts w:ascii="宋体" w:eastAsia="宋体"/>
          <w:spacing w:val="-199"/>
          <w:sz w:val="20"/>
        </w:rPr>
        <w:t>（</w:t>
      </w:r>
      <w:r>
        <w:rPr>
          <w:rFonts w:ascii="宋体" w:eastAsia="宋体"/>
          <w:sz w:val="20"/>
        </w:rPr>
        <w:t>。</w:t>
      </w:r>
      <w:r>
        <w:rPr>
          <w:sz w:val="20"/>
        </w:rPr>
        <w:t xml:space="preserve">7.5 </w:t>
      </w:r>
      <w:r>
        <w:rPr>
          <w:rFonts w:ascii="宋体" w:eastAsia="宋体"/>
          <w:sz w:val="20"/>
        </w:rPr>
        <w:t>分）</w:t>
      </w:r>
    </w:p>
    <w:p>
      <w:pPr>
        <w:pStyle w:val="2"/>
        <w:spacing w:line="225" w:lineRule="exact"/>
        <w:ind w:left="313"/>
      </w:pPr>
      <w:r>
        <w:t>6.</w:t>
      </w:r>
      <w:r>
        <w:rPr>
          <w:spacing w:val="16"/>
        </w:rPr>
        <w:t xml:space="preserve"> </w:t>
      </w:r>
      <w:r>
        <w:t>Where</w:t>
      </w:r>
      <w:r>
        <w:rPr>
          <w:spacing w:val="4"/>
        </w:rPr>
        <w:t xml:space="preserve"> </w:t>
      </w:r>
      <w:r>
        <w:t>are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2"/>
        </w:rPr>
        <w:t>books?</w:t>
      </w:r>
    </w:p>
    <w:p>
      <w:pPr>
        <w:pStyle w:val="2"/>
        <w:spacing w:before="8"/>
        <w:rPr>
          <w:sz w:val="10"/>
        </w:rPr>
      </w:pPr>
    </w:p>
    <w:tbl>
      <w:tblPr>
        <w:tblStyle w:val="6"/>
        <w:tblW w:w="8018" w:type="dxa"/>
        <w:tblInd w:w="27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15"/>
        <w:gridCol w:w="2763"/>
        <w:gridCol w:w="23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915" w:type="dxa"/>
          </w:tcPr>
          <w:p>
            <w:pPr>
              <w:pStyle w:val="9"/>
              <w:spacing w:before="40"/>
              <w:ind w:right="1367"/>
              <w:jc w:val="right"/>
              <w:rPr>
                <w:sz w:val="20"/>
              </w:rPr>
            </w:pPr>
            <w:r>
              <w:rPr>
                <w:sz w:val="20"/>
              </w:rPr>
              <w:t>A.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sofa.</w:t>
            </w:r>
          </w:p>
          <w:p>
            <w:pPr>
              <w:pStyle w:val="9"/>
              <w:spacing w:before="164"/>
              <w:ind w:right="1306"/>
              <w:jc w:val="right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girl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Amy?</w:t>
            </w:r>
          </w:p>
        </w:tc>
        <w:tc>
          <w:tcPr>
            <w:tcW w:w="2763" w:type="dxa"/>
          </w:tcPr>
          <w:p>
            <w:pPr>
              <w:pStyle w:val="9"/>
              <w:spacing w:before="40"/>
              <w:ind w:left="494"/>
              <w:rPr>
                <w:sz w:val="20"/>
              </w:rPr>
            </w:pPr>
            <w:r>
              <w:rPr>
                <w:sz w:val="20"/>
              </w:rPr>
              <w:t>B.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table.</w:t>
            </w:r>
          </w:p>
        </w:tc>
        <w:tc>
          <w:tcPr>
            <w:tcW w:w="2340" w:type="dxa"/>
          </w:tcPr>
          <w:p>
            <w:pPr>
              <w:pStyle w:val="9"/>
              <w:spacing w:before="40"/>
              <w:ind w:left="671"/>
              <w:rPr>
                <w:sz w:val="20"/>
              </w:rPr>
            </w:pPr>
            <w:r>
              <w:rPr>
                <w:sz w:val="20"/>
              </w:rPr>
              <w:t>C.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sofa.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2915" w:type="dxa"/>
          </w:tcPr>
          <w:p>
            <w:pPr>
              <w:pStyle w:val="9"/>
              <w:spacing w:before="77" w:line="230" w:lineRule="exact"/>
              <w:ind w:left="261"/>
              <w:rPr>
                <w:sz w:val="20"/>
              </w:rPr>
            </w:pPr>
            <w:r>
              <w:rPr>
                <w:sz w:val="20"/>
              </w:rPr>
              <w:t>A.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Yes,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she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is.</w:t>
            </w:r>
          </w:p>
        </w:tc>
        <w:tc>
          <w:tcPr>
            <w:tcW w:w="2763" w:type="dxa"/>
          </w:tcPr>
          <w:p>
            <w:pPr>
              <w:pStyle w:val="9"/>
              <w:spacing w:before="77" w:line="230" w:lineRule="exact"/>
              <w:ind w:left="494"/>
              <w:rPr>
                <w:sz w:val="20"/>
              </w:rPr>
            </w:pPr>
            <w:r>
              <w:rPr>
                <w:sz w:val="20"/>
              </w:rPr>
              <w:t>B.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Yes,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is.</w:t>
            </w:r>
          </w:p>
        </w:tc>
        <w:tc>
          <w:tcPr>
            <w:tcW w:w="2340" w:type="dxa"/>
          </w:tcPr>
          <w:p>
            <w:pPr>
              <w:pStyle w:val="9"/>
              <w:spacing w:before="77" w:line="230" w:lineRule="exact"/>
              <w:ind w:left="671"/>
              <w:rPr>
                <w:sz w:val="20"/>
              </w:rPr>
            </w:pPr>
            <w:r>
              <w:rPr>
                <w:sz w:val="20"/>
              </w:rPr>
              <w:t>C.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No,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she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isn’t.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2915" w:type="dxa"/>
          </w:tcPr>
          <w:p>
            <w:pPr>
              <w:pStyle w:val="9"/>
              <w:spacing w:before="114" w:line="230" w:lineRule="exact"/>
              <w:ind w:left="50"/>
              <w:rPr>
                <w:sz w:val="20"/>
              </w:rPr>
            </w:pPr>
            <w:r>
              <w:rPr>
                <w:sz w:val="20"/>
              </w:rPr>
              <w:t>8.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What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does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Alice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like?</w:t>
            </w:r>
          </w:p>
        </w:tc>
        <w:tc>
          <w:tcPr>
            <w:tcW w:w="2763" w:type="dxa"/>
          </w:tcPr>
          <w:p>
            <w:pPr>
              <w:pStyle w:val="9"/>
              <w:spacing w:before="0"/>
              <w:rPr>
                <w:sz w:val="20"/>
              </w:rPr>
            </w:pPr>
          </w:p>
        </w:tc>
        <w:tc>
          <w:tcPr>
            <w:tcW w:w="2340" w:type="dxa"/>
          </w:tcPr>
          <w:p>
            <w:pPr>
              <w:pStyle w:val="9"/>
              <w:spacing w:before="0"/>
              <w:rPr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915" w:type="dxa"/>
          </w:tcPr>
          <w:p>
            <w:pPr>
              <w:pStyle w:val="9"/>
              <w:spacing w:before="78"/>
              <w:ind w:left="261"/>
              <w:rPr>
                <w:sz w:val="20"/>
              </w:rPr>
            </w:pPr>
            <w:r>
              <w:rPr>
                <w:sz w:val="20"/>
              </w:rPr>
              <w:t>A.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Eggs.</w:t>
            </w:r>
          </w:p>
        </w:tc>
        <w:tc>
          <w:tcPr>
            <w:tcW w:w="2763" w:type="dxa"/>
          </w:tcPr>
          <w:p>
            <w:pPr>
              <w:pStyle w:val="9"/>
              <w:spacing w:before="78"/>
              <w:ind w:left="494"/>
              <w:rPr>
                <w:sz w:val="20"/>
              </w:rPr>
            </w:pPr>
            <w:r>
              <w:rPr>
                <w:sz w:val="20"/>
              </w:rPr>
              <w:t>B.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Hamburgers.</w:t>
            </w:r>
          </w:p>
        </w:tc>
        <w:tc>
          <w:tcPr>
            <w:tcW w:w="2340" w:type="dxa"/>
          </w:tcPr>
          <w:p>
            <w:pPr>
              <w:pStyle w:val="9"/>
              <w:spacing w:before="78"/>
              <w:ind w:left="671"/>
              <w:rPr>
                <w:sz w:val="20"/>
              </w:rPr>
            </w:pPr>
            <w:r>
              <w:rPr>
                <w:sz w:val="20"/>
              </w:rPr>
              <w:t>C.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Ice-</w:t>
            </w:r>
            <w:r>
              <w:rPr>
                <w:spacing w:val="-2"/>
                <w:sz w:val="20"/>
              </w:rPr>
              <w:t>cream.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2915" w:type="dxa"/>
          </w:tcPr>
          <w:p>
            <w:pPr>
              <w:pStyle w:val="9"/>
              <w:spacing w:before="77"/>
              <w:ind w:left="50"/>
              <w:rPr>
                <w:sz w:val="20"/>
              </w:rPr>
            </w:pPr>
            <w:r>
              <w:rPr>
                <w:sz w:val="20"/>
              </w:rPr>
              <w:t>9.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When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Mary’s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birthday?</w:t>
            </w:r>
          </w:p>
          <w:p>
            <w:pPr>
              <w:pStyle w:val="9"/>
              <w:spacing w:before="71" w:line="243" w:lineRule="exact"/>
              <w:ind w:left="261"/>
              <w:rPr>
                <w:rFonts w:ascii="宋体" w:hAnsi="宋体" w:eastAsia="宋体"/>
                <w:sz w:val="20"/>
              </w:rPr>
            </w:pPr>
            <w:r>
              <w:rPr>
                <w:sz w:val="20"/>
              </w:rPr>
              <w:t>A.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It’s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January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5th</w:t>
            </w:r>
            <w:r>
              <w:rPr>
                <w:rFonts w:ascii="宋体" w:hAnsi="宋体" w:eastAsia="宋体"/>
                <w:spacing w:val="-4"/>
                <w:sz w:val="20"/>
              </w:rPr>
              <w:t>．</w:t>
            </w:r>
          </w:p>
        </w:tc>
        <w:tc>
          <w:tcPr>
            <w:tcW w:w="2763" w:type="dxa"/>
          </w:tcPr>
          <w:p>
            <w:pPr>
              <w:pStyle w:val="9"/>
              <w:spacing w:before="0"/>
              <w:rPr>
                <w:sz w:val="22"/>
              </w:rPr>
            </w:pPr>
          </w:p>
          <w:p>
            <w:pPr>
              <w:pStyle w:val="9"/>
              <w:spacing w:before="138" w:line="230" w:lineRule="exact"/>
              <w:ind w:left="494"/>
              <w:rPr>
                <w:sz w:val="20"/>
              </w:rPr>
            </w:pPr>
            <w:r>
              <w:rPr>
                <w:sz w:val="20"/>
              </w:rPr>
              <w:t>B.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It’s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5th.</w:t>
            </w:r>
          </w:p>
        </w:tc>
        <w:tc>
          <w:tcPr>
            <w:tcW w:w="2340" w:type="dxa"/>
          </w:tcPr>
          <w:p>
            <w:pPr>
              <w:pStyle w:val="9"/>
              <w:spacing w:before="0"/>
              <w:rPr>
                <w:sz w:val="22"/>
              </w:rPr>
            </w:pPr>
          </w:p>
          <w:p>
            <w:pPr>
              <w:pStyle w:val="9"/>
              <w:spacing w:before="138" w:line="230" w:lineRule="exact"/>
              <w:ind w:left="671"/>
              <w:rPr>
                <w:sz w:val="20"/>
              </w:rPr>
            </w:pPr>
            <w:r>
              <w:rPr>
                <w:sz w:val="20"/>
              </w:rPr>
              <w:t>C.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It’s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2nd.</w:t>
            </w:r>
          </w:p>
        </w:tc>
      </w:tr>
    </w:tbl>
    <w:p>
      <w:pPr>
        <w:pStyle w:val="8"/>
        <w:numPr>
          <w:ilvl w:val="0"/>
          <w:numId w:val="3"/>
        </w:numPr>
        <w:tabs>
          <w:tab w:val="left" w:pos="626"/>
        </w:tabs>
        <w:spacing w:before="117" w:after="0" w:line="240" w:lineRule="auto"/>
        <w:ind w:left="625" w:right="0" w:hanging="313"/>
        <w:jc w:val="left"/>
        <w:rPr>
          <w:sz w:val="20"/>
        </w:rPr>
      </w:pPr>
      <w:r>
        <w:rPr>
          <w:sz w:val="20"/>
        </w:rPr>
        <w:t>What</w:t>
      </w:r>
      <w:r>
        <w:rPr>
          <w:spacing w:val="7"/>
          <w:sz w:val="20"/>
        </w:rPr>
        <w:t xml:space="preserve"> </w:t>
      </w:r>
      <w:r>
        <w:rPr>
          <w:sz w:val="20"/>
        </w:rPr>
        <w:t>is</w:t>
      </w:r>
      <w:r>
        <w:rPr>
          <w:spacing w:val="12"/>
          <w:sz w:val="20"/>
        </w:rPr>
        <w:t xml:space="preserve"> </w:t>
      </w:r>
      <w:r>
        <w:rPr>
          <w:sz w:val="20"/>
        </w:rPr>
        <w:t>Lucy’s</w:t>
      </w:r>
      <w:r>
        <w:rPr>
          <w:spacing w:val="9"/>
          <w:sz w:val="20"/>
        </w:rPr>
        <w:t xml:space="preserve"> </w:t>
      </w:r>
      <w:r>
        <w:rPr>
          <w:sz w:val="20"/>
        </w:rPr>
        <w:t>favorite</w:t>
      </w:r>
      <w:r>
        <w:rPr>
          <w:spacing w:val="13"/>
          <w:sz w:val="20"/>
        </w:rPr>
        <w:t xml:space="preserve"> </w:t>
      </w:r>
      <w:r>
        <w:rPr>
          <w:spacing w:val="-2"/>
          <w:sz w:val="20"/>
        </w:rPr>
        <w:t>color?</w:t>
      </w:r>
    </w:p>
    <w:p>
      <w:pPr>
        <w:pStyle w:val="8"/>
        <w:numPr>
          <w:ilvl w:val="1"/>
          <w:numId w:val="3"/>
        </w:numPr>
        <w:tabs>
          <w:tab w:val="left" w:pos="782"/>
          <w:tab w:val="left" w:pos="3673"/>
          <w:tab w:val="left" w:pos="6613"/>
        </w:tabs>
        <w:spacing w:before="163" w:after="0" w:line="240" w:lineRule="auto"/>
        <w:ind w:left="781" w:right="0" w:hanging="258"/>
        <w:jc w:val="left"/>
        <w:rPr>
          <w:sz w:val="20"/>
        </w:rPr>
      </w:pPr>
      <w:r>
        <w:rPr>
          <w:spacing w:val="-2"/>
          <w:sz w:val="20"/>
        </w:rPr>
        <w:t>Green.</w:t>
      </w:r>
      <w:r>
        <w:rPr>
          <w:sz w:val="20"/>
        </w:rPr>
        <w:tab/>
      </w:r>
      <w:r>
        <w:rPr>
          <w:sz w:val="20"/>
        </w:rPr>
        <w:t>B.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Blue.</w:t>
      </w:r>
      <w:r>
        <w:rPr>
          <w:sz w:val="20"/>
        </w:rPr>
        <w:tab/>
      </w:r>
      <w:r>
        <w:rPr>
          <w:sz w:val="20"/>
        </w:rPr>
        <w:t>C.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Yellow.</w:t>
      </w:r>
    </w:p>
    <w:p>
      <w:pPr>
        <w:pStyle w:val="8"/>
        <w:numPr>
          <w:ilvl w:val="0"/>
          <w:numId w:val="2"/>
        </w:numPr>
        <w:tabs>
          <w:tab w:val="left" w:pos="651"/>
        </w:tabs>
        <w:spacing w:before="105" w:after="0" w:line="261" w:lineRule="auto"/>
        <w:ind w:left="628" w:right="578" w:hanging="315"/>
        <w:jc w:val="both"/>
        <w:rPr>
          <w:rFonts w:ascii="宋体" w:eastAsia="宋体"/>
          <w:sz w:val="20"/>
        </w:rPr>
      </w:pPr>
      <w:r>
        <w:rPr>
          <w:rFonts w:ascii="宋体" w:eastAsia="宋体"/>
          <w:spacing w:val="1"/>
          <w:sz w:val="20"/>
        </w:rPr>
        <w:t xml:space="preserve">在录音中，你将听到一段对话，对话后有五个小题，从每小题 </w:t>
      </w:r>
      <w:r>
        <w:rPr>
          <w:sz w:val="20"/>
        </w:rPr>
        <w:t>A</w:t>
      </w:r>
      <w:r>
        <w:rPr>
          <w:rFonts w:ascii="宋体" w:eastAsia="宋体"/>
          <w:sz w:val="20"/>
        </w:rPr>
        <w:t>、</w:t>
      </w:r>
      <w:r>
        <w:rPr>
          <w:sz w:val="20"/>
        </w:rPr>
        <w:t>B</w:t>
      </w:r>
      <w:r>
        <w:rPr>
          <w:rFonts w:ascii="宋体" w:eastAsia="宋体"/>
          <w:sz w:val="20"/>
        </w:rPr>
        <w:t>、</w:t>
      </w:r>
      <w:r>
        <w:rPr>
          <w:sz w:val="20"/>
        </w:rPr>
        <w:t>C</w:t>
      </w:r>
      <w:r>
        <w:rPr>
          <w:spacing w:val="40"/>
          <w:sz w:val="20"/>
        </w:rPr>
        <w:t xml:space="preserve"> </w:t>
      </w:r>
      <w:r>
        <w:rPr>
          <w:rFonts w:ascii="宋体" w:eastAsia="宋体"/>
          <w:sz w:val="20"/>
        </w:rPr>
        <w:t>中选出能回答所 给问题的正确答案。对话听两遍</w:t>
      </w:r>
      <w:r>
        <w:rPr>
          <w:rFonts w:ascii="宋体" w:eastAsia="宋体"/>
          <w:spacing w:val="-197"/>
          <w:sz w:val="20"/>
        </w:rPr>
        <w:t>。</w:t>
      </w:r>
      <w:r>
        <w:rPr>
          <w:rFonts w:ascii="宋体" w:eastAsia="宋体"/>
          <w:sz w:val="20"/>
        </w:rPr>
        <w:t>（</w:t>
      </w:r>
      <w:r>
        <w:rPr>
          <w:rFonts w:ascii="宋体" w:eastAsia="宋体"/>
          <w:spacing w:val="4"/>
          <w:sz w:val="20"/>
        </w:rPr>
        <w:t xml:space="preserve">听对话前，你将有 </w:t>
      </w:r>
      <w:r>
        <w:rPr>
          <w:sz w:val="20"/>
        </w:rPr>
        <w:t>40</w:t>
      </w:r>
      <w:r>
        <w:rPr>
          <w:spacing w:val="80"/>
          <w:sz w:val="20"/>
        </w:rPr>
        <w:t xml:space="preserve">  </w:t>
      </w:r>
      <w:r>
        <w:rPr>
          <w:rFonts w:ascii="宋体" w:eastAsia="宋体"/>
          <w:sz w:val="20"/>
        </w:rPr>
        <w:t>秒钟的读题时间；听</w:t>
      </w:r>
      <w:r>
        <w:rPr>
          <w:rFonts w:ascii="宋体" w:eastAsia="宋体"/>
          <w:spacing w:val="-6"/>
          <w:sz w:val="20"/>
        </w:rPr>
        <w:t xml:space="preserve">完后，你将 有 </w:t>
      </w:r>
      <w:r>
        <w:rPr>
          <w:sz w:val="20"/>
        </w:rPr>
        <w:t>40</w:t>
      </w:r>
      <w:r>
        <w:rPr>
          <w:spacing w:val="40"/>
          <w:sz w:val="20"/>
        </w:rPr>
        <w:t xml:space="preserve"> </w:t>
      </w:r>
      <w:r>
        <w:rPr>
          <w:rFonts w:ascii="宋体" w:eastAsia="宋体"/>
          <w:spacing w:val="1"/>
          <w:sz w:val="20"/>
        </w:rPr>
        <w:t>秒钟的做题时间</w:t>
      </w:r>
      <w:r>
        <w:rPr>
          <w:rFonts w:ascii="宋体" w:eastAsia="宋体"/>
          <w:spacing w:val="-207"/>
          <w:sz w:val="20"/>
        </w:rPr>
        <w:t>。</w:t>
      </w:r>
      <w:r>
        <w:rPr>
          <w:rFonts w:ascii="宋体" w:eastAsia="宋体"/>
          <w:spacing w:val="-167"/>
          <w:w w:val="101"/>
          <w:sz w:val="20"/>
        </w:rPr>
        <w:t>）</w:t>
      </w:r>
      <w:r>
        <w:rPr>
          <w:rFonts w:ascii="宋体" w:eastAsia="宋体"/>
          <w:spacing w:val="47"/>
          <w:w w:val="101"/>
          <w:sz w:val="20"/>
        </w:rPr>
        <w:t>（</w:t>
      </w:r>
      <w:r>
        <w:rPr>
          <w:spacing w:val="42"/>
          <w:w w:val="99"/>
          <w:sz w:val="20"/>
        </w:rPr>
        <w:t>7</w:t>
      </w:r>
      <w:r>
        <w:rPr>
          <w:spacing w:val="37"/>
          <w:w w:val="99"/>
          <w:sz w:val="20"/>
        </w:rPr>
        <w:t>.</w:t>
      </w:r>
      <w:r>
        <w:rPr>
          <w:spacing w:val="38"/>
          <w:w w:val="99"/>
          <w:sz w:val="20"/>
        </w:rPr>
        <w:t>5</w:t>
      </w:r>
      <w:r>
        <w:rPr>
          <w:spacing w:val="40"/>
          <w:sz w:val="20"/>
        </w:rPr>
        <w:t xml:space="preserve"> </w:t>
      </w:r>
      <w:r>
        <w:rPr>
          <w:rFonts w:ascii="宋体" w:eastAsia="宋体"/>
          <w:sz w:val="20"/>
        </w:rPr>
        <w:t>分）</w:t>
      </w:r>
    </w:p>
    <w:p>
      <w:pPr>
        <w:pStyle w:val="8"/>
        <w:numPr>
          <w:ilvl w:val="0"/>
          <w:numId w:val="3"/>
        </w:numPr>
        <w:tabs>
          <w:tab w:val="left" w:pos="616"/>
        </w:tabs>
        <w:spacing w:before="59" w:after="0" w:line="240" w:lineRule="auto"/>
        <w:ind w:left="616" w:right="0" w:hanging="303"/>
        <w:jc w:val="left"/>
        <w:rPr>
          <w:sz w:val="20"/>
        </w:rPr>
      </w:pPr>
      <w:r>
        <w:rPr>
          <w:sz w:val="20"/>
        </w:rPr>
        <w:t>What</w:t>
      </w:r>
      <w:r>
        <w:rPr>
          <w:spacing w:val="17"/>
          <w:sz w:val="20"/>
        </w:rPr>
        <w:t xml:space="preserve"> </w:t>
      </w:r>
      <w:r>
        <w:rPr>
          <w:sz w:val="20"/>
        </w:rPr>
        <w:t>vegetables</w:t>
      </w:r>
      <w:r>
        <w:rPr>
          <w:spacing w:val="18"/>
          <w:sz w:val="20"/>
        </w:rPr>
        <w:t xml:space="preserve"> </w:t>
      </w:r>
      <w:r>
        <w:rPr>
          <w:sz w:val="20"/>
        </w:rPr>
        <w:t>does</w:t>
      </w:r>
      <w:r>
        <w:rPr>
          <w:spacing w:val="16"/>
          <w:sz w:val="20"/>
        </w:rPr>
        <w:t xml:space="preserve"> </w:t>
      </w:r>
      <w:r>
        <w:rPr>
          <w:sz w:val="20"/>
        </w:rPr>
        <w:t>Grace</w:t>
      </w:r>
      <w:r>
        <w:rPr>
          <w:spacing w:val="17"/>
          <w:sz w:val="20"/>
        </w:rPr>
        <w:t xml:space="preserve"> </w:t>
      </w:r>
      <w:r>
        <w:rPr>
          <w:spacing w:val="-4"/>
          <w:sz w:val="20"/>
        </w:rPr>
        <w:t>like?</w:t>
      </w:r>
    </w:p>
    <w:p>
      <w:pPr>
        <w:pStyle w:val="8"/>
        <w:numPr>
          <w:ilvl w:val="1"/>
          <w:numId w:val="3"/>
        </w:numPr>
        <w:tabs>
          <w:tab w:val="left" w:pos="782"/>
          <w:tab w:val="left" w:pos="3673"/>
          <w:tab w:val="left" w:pos="6613"/>
        </w:tabs>
        <w:spacing w:before="163" w:after="0" w:line="240" w:lineRule="auto"/>
        <w:ind w:left="781" w:right="0" w:hanging="258"/>
        <w:jc w:val="left"/>
        <w:rPr>
          <w:sz w:val="20"/>
        </w:rPr>
      </w:pPr>
      <w:r>
        <w:rPr>
          <w:sz w:val="20"/>
        </w:rPr>
        <w:t>Bananas</w:t>
      </w:r>
      <w:r>
        <w:rPr>
          <w:spacing w:val="23"/>
          <w:sz w:val="20"/>
        </w:rPr>
        <w:t xml:space="preserve"> </w:t>
      </w:r>
      <w:r>
        <w:rPr>
          <w:sz w:val="20"/>
        </w:rPr>
        <w:t>and</w:t>
      </w:r>
      <w:r>
        <w:rPr>
          <w:spacing w:val="25"/>
          <w:sz w:val="20"/>
        </w:rPr>
        <w:t xml:space="preserve"> </w:t>
      </w:r>
      <w:r>
        <w:rPr>
          <w:spacing w:val="-2"/>
          <w:sz w:val="20"/>
        </w:rPr>
        <w:t>hamburgers.</w:t>
      </w:r>
      <w:r>
        <w:rPr>
          <w:sz w:val="20"/>
        </w:rPr>
        <w:tab/>
      </w:r>
      <w:r>
        <w:rPr>
          <w:sz w:val="20"/>
        </w:rPr>
        <w:t>B.</w:t>
      </w:r>
      <w:r>
        <w:rPr>
          <w:spacing w:val="12"/>
          <w:sz w:val="20"/>
        </w:rPr>
        <w:t xml:space="preserve"> </w:t>
      </w:r>
      <w:r>
        <w:rPr>
          <w:sz w:val="20"/>
        </w:rPr>
        <w:t>Tomatoes</w:t>
      </w:r>
      <w:r>
        <w:rPr>
          <w:spacing w:val="16"/>
          <w:sz w:val="20"/>
        </w:rPr>
        <w:t xml:space="preserve"> </w:t>
      </w:r>
      <w:r>
        <w:rPr>
          <w:sz w:val="20"/>
        </w:rPr>
        <w:t>and</w:t>
      </w:r>
      <w:r>
        <w:rPr>
          <w:spacing w:val="19"/>
          <w:sz w:val="20"/>
        </w:rPr>
        <w:t xml:space="preserve"> </w:t>
      </w:r>
      <w:r>
        <w:rPr>
          <w:spacing w:val="-2"/>
          <w:sz w:val="20"/>
        </w:rPr>
        <w:t>carrots.</w:t>
      </w:r>
      <w:r>
        <w:rPr>
          <w:sz w:val="20"/>
        </w:rPr>
        <w:tab/>
      </w:r>
      <w:r>
        <w:rPr>
          <w:sz w:val="20"/>
        </w:rPr>
        <w:t>C.</w:t>
      </w:r>
      <w:r>
        <w:rPr>
          <w:spacing w:val="7"/>
          <w:sz w:val="20"/>
        </w:rPr>
        <w:t xml:space="preserve"> </w:t>
      </w:r>
      <w:r>
        <w:rPr>
          <w:sz w:val="20"/>
        </w:rPr>
        <w:t>Salad</w:t>
      </w:r>
      <w:r>
        <w:rPr>
          <w:spacing w:val="12"/>
          <w:sz w:val="20"/>
        </w:rPr>
        <w:t xml:space="preserve"> </w:t>
      </w:r>
      <w:r>
        <w:rPr>
          <w:sz w:val="20"/>
        </w:rPr>
        <w:t>and</w:t>
      </w:r>
      <w:r>
        <w:rPr>
          <w:spacing w:val="12"/>
          <w:sz w:val="20"/>
        </w:rPr>
        <w:t xml:space="preserve"> </w:t>
      </w:r>
      <w:r>
        <w:rPr>
          <w:spacing w:val="-2"/>
          <w:sz w:val="20"/>
        </w:rPr>
        <w:t>eggs.</w:t>
      </w:r>
    </w:p>
    <w:p>
      <w:pPr>
        <w:pStyle w:val="8"/>
        <w:numPr>
          <w:ilvl w:val="0"/>
          <w:numId w:val="3"/>
        </w:numPr>
        <w:tabs>
          <w:tab w:val="left" w:pos="626"/>
        </w:tabs>
        <w:spacing w:before="166" w:after="0" w:line="240" w:lineRule="auto"/>
        <w:ind w:left="625" w:right="0" w:hanging="313"/>
        <w:jc w:val="left"/>
        <w:rPr>
          <w:sz w:val="20"/>
        </w:rPr>
      </w:pPr>
      <w:r>
        <w:rPr>
          <w:sz w:val="20"/>
        </w:rPr>
        <w:t>What</w:t>
      </w:r>
      <w:r>
        <w:rPr>
          <w:spacing w:val="10"/>
          <w:sz w:val="20"/>
        </w:rPr>
        <w:t xml:space="preserve"> </w:t>
      </w:r>
      <w:r>
        <w:rPr>
          <w:sz w:val="20"/>
        </w:rPr>
        <w:t>fruit</w:t>
      </w:r>
      <w:r>
        <w:rPr>
          <w:spacing w:val="14"/>
          <w:sz w:val="20"/>
        </w:rPr>
        <w:t xml:space="preserve"> </w:t>
      </w:r>
      <w:r>
        <w:rPr>
          <w:sz w:val="20"/>
        </w:rPr>
        <w:t>does</w:t>
      </w:r>
      <w:r>
        <w:rPr>
          <w:spacing w:val="12"/>
          <w:sz w:val="20"/>
        </w:rPr>
        <w:t xml:space="preserve"> </w:t>
      </w:r>
      <w:r>
        <w:rPr>
          <w:sz w:val="20"/>
        </w:rPr>
        <w:t>Grace</w:t>
      </w:r>
      <w:r>
        <w:rPr>
          <w:spacing w:val="14"/>
          <w:sz w:val="20"/>
        </w:rPr>
        <w:t xml:space="preserve"> </w:t>
      </w:r>
      <w:r>
        <w:rPr>
          <w:spacing w:val="-4"/>
          <w:sz w:val="20"/>
        </w:rPr>
        <w:t>like?</w:t>
      </w:r>
    </w:p>
    <w:p>
      <w:pPr>
        <w:pStyle w:val="8"/>
        <w:numPr>
          <w:ilvl w:val="1"/>
          <w:numId w:val="3"/>
        </w:numPr>
        <w:tabs>
          <w:tab w:val="left" w:pos="782"/>
          <w:tab w:val="left" w:pos="3673"/>
          <w:tab w:val="left" w:pos="6613"/>
        </w:tabs>
        <w:spacing w:before="164" w:after="0" w:line="240" w:lineRule="auto"/>
        <w:ind w:left="781" w:right="0" w:hanging="258"/>
        <w:jc w:val="left"/>
        <w:rPr>
          <w:sz w:val="20"/>
        </w:rPr>
      </w:pPr>
      <w:r>
        <w:rPr>
          <w:spacing w:val="-2"/>
          <w:sz w:val="20"/>
        </w:rPr>
        <w:t>Strawberries.</w:t>
      </w:r>
      <w:r>
        <w:rPr>
          <w:sz w:val="20"/>
        </w:rPr>
        <w:tab/>
      </w:r>
      <w:r>
        <w:rPr>
          <w:sz w:val="20"/>
        </w:rPr>
        <w:t>B.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Pears.</w:t>
      </w:r>
      <w:r>
        <w:rPr>
          <w:sz w:val="20"/>
        </w:rPr>
        <w:tab/>
      </w:r>
      <w:r>
        <w:rPr>
          <w:sz w:val="20"/>
        </w:rPr>
        <w:t>C.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Oranges.</w:t>
      </w:r>
    </w:p>
    <w:p>
      <w:pPr>
        <w:pStyle w:val="8"/>
        <w:numPr>
          <w:ilvl w:val="0"/>
          <w:numId w:val="3"/>
        </w:numPr>
        <w:tabs>
          <w:tab w:val="left" w:pos="628"/>
        </w:tabs>
        <w:spacing w:before="163" w:after="0" w:line="240" w:lineRule="auto"/>
        <w:ind w:left="628" w:right="0" w:hanging="315"/>
        <w:jc w:val="left"/>
        <w:rPr>
          <w:sz w:val="20"/>
        </w:rPr>
      </w:pPr>
      <w:r>
        <w:rPr>
          <w:sz w:val="20"/>
        </w:rPr>
        <w:t>Does</w:t>
      </w:r>
      <w:r>
        <w:rPr>
          <w:spacing w:val="12"/>
          <w:sz w:val="20"/>
        </w:rPr>
        <w:t xml:space="preserve"> </w:t>
      </w:r>
      <w:r>
        <w:rPr>
          <w:sz w:val="20"/>
        </w:rPr>
        <w:t>Grace</w:t>
      </w:r>
      <w:r>
        <w:rPr>
          <w:spacing w:val="11"/>
          <w:sz w:val="20"/>
        </w:rPr>
        <w:t xml:space="preserve"> </w:t>
      </w:r>
      <w:r>
        <w:rPr>
          <w:sz w:val="20"/>
        </w:rPr>
        <w:t>like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sports?</w:t>
      </w:r>
    </w:p>
    <w:p>
      <w:pPr>
        <w:pStyle w:val="8"/>
        <w:numPr>
          <w:ilvl w:val="1"/>
          <w:numId w:val="3"/>
        </w:numPr>
        <w:tabs>
          <w:tab w:val="left" w:pos="696"/>
          <w:tab w:val="left" w:pos="3623"/>
          <w:tab w:val="left" w:pos="6563"/>
        </w:tabs>
        <w:spacing w:before="164" w:after="0" w:line="240" w:lineRule="auto"/>
        <w:ind w:left="695" w:right="0" w:hanging="196"/>
        <w:jc w:val="left"/>
        <w:rPr>
          <w:sz w:val="20"/>
        </w:rPr>
      </w:pPr>
      <w:r>
        <w:rPr>
          <w:sz w:val="20"/>
        </w:rPr>
        <w:t>Yes,</w:t>
      </w:r>
      <w:r>
        <w:rPr>
          <w:spacing w:val="5"/>
          <w:sz w:val="20"/>
        </w:rPr>
        <w:t xml:space="preserve"> </w:t>
      </w:r>
      <w:r>
        <w:rPr>
          <w:sz w:val="20"/>
        </w:rPr>
        <w:t>she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does.</w:t>
      </w:r>
      <w:r>
        <w:rPr>
          <w:sz w:val="20"/>
        </w:rPr>
        <w:tab/>
      </w:r>
      <w:r>
        <w:rPr>
          <w:sz w:val="20"/>
        </w:rPr>
        <w:t>B.</w:t>
      </w:r>
      <w:r>
        <w:rPr>
          <w:spacing w:val="14"/>
          <w:sz w:val="20"/>
        </w:rPr>
        <w:t xml:space="preserve"> </w:t>
      </w:r>
      <w:r>
        <w:rPr>
          <w:sz w:val="20"/>
        </w:rPr>
        <w:t>No,</w:t>
      </w:r>
      <w:r>
        <w:rPr>
          <w:spacing w:val="13"/>
          <w:sz w:val="20"/>
        </w:rPr>
        <w:t xml:space="preserve"> </w:t>
      </w:r>
      <w:r>
        <w:rPr>
          <w:sz w:val="20"/>
        </w:rPr>
        <w:t>she</w:t>
      </w:r>
      <w:r>
        <w:rPr>
          <w:spacing w:val="17"/>
          <w:sz w:val="20"/>
        </w:rPr>
        <w:t xml:space="preserve"> </w:t>
      </w:r>
      <w:r>
        <w:rPr>
          <w:spacing w:val="-2"/>
          <w:sz w:val="20"/>
        </w:rPr>
        <w:t>doesn’t.</w:t>
      </w:r>
      <w:r>
        <w:rPr>
          <w:sz w:val="20"/>
        </w:rPr>
        <w:tab/>
      </w:r>
      <w:r>
        <w:rPr>
          <w:sz w:val="20"/>
        </w:rPr>
        <w:t>C.</w:t>
      </w:r>
      <w:r>
        <w:rPr>
          <w:spacing w:val="-4"/>
          <w:sz w:val="20"/>
        </w:rPr>
        <w:t xml:space="preserve"> </w:t>
      </w:r>
      <w:r>
        <w:rPr>
          <w:sz w:val="20"/>
        </w:rPr>
        <w:t>We</w:t>
      </w:r>
      <w:r>
        <w:rPr>
          <w:spacing w:val="4"/>
          <w:sz w:val="20"/>
        </w:rPr>
        <w:t xml:space="preserve"> </w:t>
      </w:r>
      <w:r>
        <w:rPr>
          <w:sz w:val="20"/>
        </w:rPr>
        <w:t>don’t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know.</w:t>
      </w:r>
    </w:p>
    <w:p>
      <w:pPr>
        <w:pStyle w:val="8"/>
        <w:numPr>
          <w:ilvl w:val="0"/>
          <w:numId w:val="3"/>
        </w:numPr>
        <w:tabs>
          <w:tab w:val="left" w:pos="585"/>
        </w:tabs>
        <w:spacing w:before="169" w:after="0" w:line="240" w:lineRule="auto"/>
        <w:ind w:left="584" w:right="0" w:hanging="313"/>
        <w:jc w:val="left"/>
        <w:rPr>
          <w:sz w:val="20"/>
        </w:rPr>
      </w:pPr>
      <w:r>
        <w:rPr>
          <w:sz w:val="20"/>
        </w:rPr>
        <w:t>Why</w:t>
      </w:r>
      <w:r>
        <w:rPr>
          <w:spacing w:val="12"/>
          <w:sz w:val="20"/>
        </w:rPr>
        <w:t xml:space="preserve"> </w:t>
      </w:r>
      <w:r>
        <w:rPr>
          <w:sz w:val="20"/>
        </w:rPr>
        <w:t>does</w:t>
      </w:r>
      <w:r>
        <w:rPr>
          <w:spacing w:val="14"/>
          <w:sz w:val="20"/>
        </w:rPr>
        <w:t xml:space="preserve"> </w:t>
      </w:r>
      <w:r>
        <w:rPr>
          <w:sz w:val="20"/>
        </w:rPr>
        <w:t>Grace</w:t>
      </w:r>
      <w:r>
        <w:rPr>
          <w:spacing w:val="12"/>
          <w:sz w:val="20"/>
        </w:rPr>
        <w:t xml:space="preserve"> </w:t>
      </w:r>
      <w:r>
        <w:rPr>
          <w:sz w:val="20"/>
        </w:rPr>
        <w:t>like</w:t>
      </w:r>
      <w:r>
        <w:rPr>
          <w:spacing w:val="12"/>
          <w:sz w:val="20"/>
        </w:rPr>
        <w:t xml:space="preserve"> </w:t>
      </w:r>
      <w:r>
        <w:rPr>
          <w:sz w:val="20"/>
        </w:rPr>
        <w:t>playing</w:t>
      </w:r>
      <w:r>
        <w:rPr>
          <w:spacing w:val="13"/>
          <w:sz w:val="20"/>
        </w:rPr>
        <w:t xml:space="preserve"> </w:t>
      </w:r>
      <w:r>
        <w:rPr>
          <w:spacing w:val="-2"/>
          <w:sz w:val="20"/>
        </w:rPr>
        <w:t>basketball?</w:t>
      </w:r>
    </w:p>
    <w:p>
      <w:pPr>
        <w:pStyle w:val="8"/>
        <w:numPr>
          <w:ilvl w:val="1"/>
          <w:numId w:val="3"/>
        </w:numPr>
        <w:tabs>
          <w:tab w:val="left" w:pos="847"/>
          <w:tab w:val="left" w:pos="3632"/>
          <w:tab w:val="left" w:pos="6572"/>
        </w:tabs>
        <w:spacing w:before="163" w:after="0" w:line="326" w:lineRule="auto"/>
        <w:ind w:left="846" w:right="1010" w:hanging="257"/>
        <w:jc w:val="left"/>
        <w:rPr>
          <w:sz w:val="20"/>
        </w:rPr>
      </w:pPr>
      <w:r>
        <w:rPr>
          <w:sz w:val="20"/>
        </w:rPr>
        <w:t>Because it’s difficult.</w:t>
      </w:r>
      <w:r>
        <w:rPr>
          <w:sz w:val="20"/>
        </w:rPr>
        <w:tab/>
      </w:r>
      <w:r>
        <w:rPr>
          <w:sz w:val="20"/>
        </w:rPr>
        <w:t>B. Because it’s interesting.</w:t>
      </w:r>
      <w:r>
        <w:rPr>
          <w:sz w:val="20"/>
        </w:rPr>
        <w:tab/>
      </w:r>
      <w:r>
        <w:rPr>
          <w:sz w:val="20"/>
        </w:rPr>
        <w:t xml:space="preserve">C. Because it’s </w:t>
      </w:r>
      <w:r>
        <w:rPr>
          <w:spacing w:val="-2"/>
          <w:sz w:val="20"/>
        </w:rPr>
        <w:t>relaxing.</w:t>
      </w:r>
    </w:p>
    <w:p>
      <w:pPr>
        <w:pStyle w:val="8"/>
        <w:numPr>
          <w:ilvl w:val="0"/>
          <w:numId w:val="3"/>
        </w:numPr>
        <w:tabs>
          <w:tab w:val="left" w:pos="585"/>
        </w:tabs>
        <w:spacing w:before="80" w:after="0" w:line="227" w:lineRule="exact"/>
        <w:ind w:left="584" w:right="0" w:hanging="313"/>
        <w:jc w:val="left"/>
        <w:rPr>
          <w:sz w:val="20"/>
        </w:rPr>
      </w:pPr>
      <w:r>
        <w:rPr>
          <w:sz w:val="20"/>
        </w:rPr>
        <w:t>When</w:t>
      </w:r>
      <w:r>
        <w:rPr>
          <w:spacing w:val="7"/>
          <w:sz w:val="20"/>
        </w:rPr>
        <w:t xml:space="preserve"> </w:t>
      </w:r>
      <w:r>
        <w:rPr>
          <w:sz w:val="20"/>
        </w:rPr>
        <w:t>do</w:t>
      </w:r>
      <w:r>
        <w:rPr>
          <w:spacing w:val="7"/>
          <w:sz w:val="20"/>
        </w:rPr>
        <w:t xml:space="preserve"> </w:t>
      </w:r>
      <w:r>
        <w:rPr>
          <w:sz w:val="20"/>
        </w:rPr>
        <w:t>they</w:t>
      </w:r>
      <w:r>
        <w:rPr>
          <w:spacing w:val="12"/>
          <w:sz w:val="20"/>
        </w:rPr>
        <w:t xml:space="preserve"> </w:t>
      </w:r>
      <w:r>
        <w:rPr>
          <w:sz w:val="20"/>
        </w:rPr>
        <w:t>play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basketball?</w:t>
      </w:r>
    </w:p>
    <w:p>
      <w:pPr>
        <w:pStyle w:val="2"/>
        <w:spacing w:line="210" w:lineRule="exact"/>
        <w:ind w:left="2056"/>
        <w:rPr>
          <w:rFonts w:ascii="宋体" w:eastAsia="宋体"/>
        </w:rPr>
      </w:pPr>
      <w:r>
        <w:rPr>
          <w:rFonts w:ascii="宋体" w:eastAsia="宋体"/>
          <w:w w:val="105"/>
        </w:rPr>
        <w:t>英语试题</w:t>
      </w:r>
      <w:r>
        <w:rPr>
          <w:rFonts w:ascii="宋体" w:eastAsia="宋体"/>
          <w:spacing w:val="51"/>
          <w:w w:val="150"/>
        </w:rPr>
        <w:t xml:space="preserve"> </w:t>
      </w:r>
      <w:r>
        <w:rPr>
          <w:rFonts w:ascii="宋体" w:eastAsia="宋体"/>
          <w:w w:val="105"/>
        </w:rPr>
        <w:t>第</w:t>
      </w:r>
      <w:r>
        <w:rPr>
          <w:w w:val="105"/>
        </w:rPr>
        <w:t>1</w:t>
      </w:r>
      <w:r>
        <w:rPr>
          <w:spacing w:val="45"/>
          <w:w w:val="105"/>
        </w:rPr>
        <w:t xml:space="preserve"> </w:t>
      </w:r>
      <w:r>
        <w:rPr>
          <w:rFonts w:ascii="宋体" w:eastAsia="宋体"/>
          <w:w w:val="105"/>
        </w:rPr>
        <w:t>页（共4</w:t>
      </w:r>
      <w:r>
        <w:rPr>
          <w:rFonts w:ascii="宋体" w:eastAsia="宋体"/>
          <w:spacing w:val="-35"/>
          <w:w w:val="105"/>
        </w:rPr>
        <w:t xml:space="preserve"> 页</w:t>
      </w:r>
      <w:r>
        <w:rPr>
          <w:rFonts w:ascii="宋体" w:eastAsia="宋体"/>
          <w:spacing w:val="-10"/>
          <w:w w:val="105"/>
        </w:rPr>
        <w:t>）</w:t>
      </w:r>
    </w:p>
    <w:p>
      <w:pPr>
        <w:pStyle w:val="8"/>
        <w:numPr>
          <w:ilvl w:val="1"/>
          <w:numId w:val="3"/>
        </w:numPr>
        <w:tabs>
          <w:tab w:val="left" w:pos="847"/>
          <w:tab w:val="left" w:pos="3632"/>
          <w:tab w:val="left" w:pos="6572"/>
        </w:tabs>
        <w:spacing w:before="0" w:after="0" w:line="186" w:lineRule="exact"/>
        <w:ind w:left="846" w:right="0" w:hanging="258"/>
        <w:jc w:val="left"/>
        <w:rPr>
          <w:sz w:val="20"/>
        </w:rPr>
      </w:pPr>
      <w:r>
        <w:rPr>
          <w:sz w:val="20"/>
        </w:rPr>
        <w:t>In</w:t>
      </w:r>
      <w:r>
        <w:rPr>
          <w:spacing w:val="12"/>
          <w:sz w:val="20"/>
        </w:rPr>
        <w:t xml:space="preserve"> </w:t>
      </w:r>
      <w:r>
        <w:rPr>
          <w:sz w:val="20"/>
        </w:rPr>
        <w:t>the</w:t>
      </w:r>
      <w:r>
        <w:rPr>
          <w:spacing w:val="13"/>
          <w:sz w:val="20"/>
        </w:rPr>
        <w:t xml:space="preserve"> </w:t>
      </w:r>
      <w:r>
        <w:rPr>
          <w:spacing w:val="-2"/>
          <w:sz w:val="20"/>
        </w:rPr>
        <w:t>morning.</w:t>
      </w:r>
      <w:r>
        <w:rPr>
          <w:sz w:val="20"/>
        </w:rPr>
        <w:tab/>
      </w:r>
      <w:r>
        <w:rPr>
          <w:sz w:val="20"/>
        </w:rPr>
        <w:t>B.</w:t>
      </w:r>
      <w:r>
        <w:rPr>
          <w:spacing w:val="2"/>
          <w:sz w:val="20"/>
        </w:rPr>
        <w:t xml:space="preserve"> </w:t>
      </w:r>
      <w:r>
        <w:rPr>
          <w:sz w:val="20"/>
        </w:rPr>
        <w:t>After</w:t>
      </w:r>
      <w:r>
        <w:rPr>
          <w:spacing w:val="22"/>
          <w:sz w:val="20"/>
        </w:rPr>
        <w:t xml:space="preserve"> </w:t>
      </w:r>
      <w:r>
        <w:rPr>
          <w:spacing w:val="-2"/>
          <w:sz w:val="20"/>
        </w:rPr>
        <w:t>eating.</w:t>
      </w:r>
      <w:r>
        <w:rPr>
          <w:sz w:val="20"/>
        </w:rPr>
        <w:tab/>
      </w:r>
      <w:r>
        <w:rPr>
          <w:sz w:val="20"/>
        </w:rPr>
        <w:t>C.</w:t>
      </w:r>
      <w:r>
        <w:rPr>
          <w:spacing w:val="7"/>
          <w:sz w:val="20"/>
        </w:rPr>
        <w:t xml:space="preserve"> </w:t>
      </w:r>
      <w:r>
        <w:rPr>
          <w:sz w:val="20"/>
        </w:rPr>
        <w:t>Before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class.</w:t>
      </w:r>
    </w:p>
    <w:p>
      <w:pPr>
        <w:spacing w:after="0" w:line="186" w:lineRule="exact"/>
        <w:jc w:val="left"/>
        <w:rPr>
          <w:sz w:val="20"/>
        </w:rPr>
        <w:sectPr>
          <w:headerReference r:id="rId3" w:type="default"/>
          <w:type w:val="continuous"/>
          <w:pgSz w:w="11910" w:h="16840"/>
          <w:pgMar w:top="1360" w:right="1440" w:bottom="280" w:left="1640" w:header="454" w:footer="0" w:gutter="0"/>
          <w:pgNumType w:start="1"/>
          <w:cols w:space="720" w:num="1"/>
        </w:sectPr>
      </w:pPr>
    </w:p>
    <w:p>
      <w:pPr>
        <w:pStyle w:val="8"/>
        <w:numPr>
          <w:ilvl w:val="0"/>
          <w:numId w:val="2"/>
        </w:numPr>
        <w:tabs>
          <w:tab w:val="left" w:pos="620"/>
          <w:tab w:val="left" w:pos="6073"/>
        </w:tabs>
        <w:spacing w:before="94" w:after="0" w:line="292" w:lineRule="auto"/>
        <w:ind w:left="589" w:right="374" w:hanging="317"/>
        <w:jc w:val="left"/>
        <w:rPr>
          <w:rFonts w:ascii="宋体" w:eastAsia="宋体"/>
          <w:sz w:val="20"/>
        </w:rPr>
      </w:pPr>
      <w:r>
        <w:rPr>
          <w:rFonts w:ascii="宋体" w:eastAsia="宋体"/>
          <w:sz w:val="20"/>
        </w:rPr>
        <w:t>在录音中，你将听到一篇短文，短文后有五个小题，从每小题</w:t>
      </w:r>
      <w:r>
        <w:rPr>
          <w:rFonts w:ascii="宋体" w:eastAsia="宋体"/>
          <w:spacing w:val="80"/>
          <w:sz w:val="20"/>
        </w:rPr>
        <w:t xml:space="preserve"> </w:t>
      </w:r>
      <w:r>
        <w:rPr>
          <w:sz w:val="20"/>
        </w:rPr>
        <w:t>A</w:t>
      </w:r>
      <w:r>
        <w:rPr>
          <w:rFonts w:ascii="宋体" w:eastAsia="宋体"/>
          <w:sz w:val="20"/>
        </w:rPr>
        <w:t>、</w:t>
      </w:r>
      <w:r>
        <w:rPr>
          <w:sz w:val="20"/>
        </w:rPr>
        <w:t>B</w:t>
      </w:r>
      <w:r>
        <w:rPr>
          <w:rFonts w:ascii="宋体" w:eastAsia="宋体"/>
          <w:sz w:val="20"/>
        </w:rPr>
        <w:t>、</w:t>
      </w:r>
      <w:r>
        <w:rPr>
          <w:sz w:val="20"/>
        </w:rPr>
        <w:t>C</w:t>
      </w:r>
      <w:r>
        <w:rPr>
          <w:spacing w:val="80"/>
          <w:sz w:val="20"/>
        </w:rPr>
        <w:t xml:space="preserve"> </w:t>
      </w:r>
      <w:r>
        <w:rPr>
          <w:rFonts w:ascii="宋体" w:eastAsia="宋体"/>
          <w:sz w:val="20"/>
        </w:rPr>
        <w:t>中选出能回答所 给问题的正确答案</w:t>
      </w:r>
      <w:r>
        <w:rPr>
          <w:rFonts w:ascii="宋体" w:eastAsia="宋体"/>
          <w:spacing w:val="-63"/>
          <w:sz w:val="20"/>
        </w:rPr>
        <w:t>。</w:t>
      </w:r>
      <w:r>
        <w:rPr>
          <w:rFonts w:ascii="宋体" w:eastAsia="宋体"/>
          <w:sz w:val="20"/>
        </w:rPr>
        <w:t>短文听两遍</w:t>
      </w:r>
      <w:r>
        <w:rPr>
          <w:rFonts w:ascii="宋体" w:eastAsia="宋体"/>
          <w:spacing w:val="-171"/>
          <w:sz w:val="20"/>
        </w:rPr>
        <w:t>（</w:t>
      </w:r>
      <w:r>
        <w:rPr>
          <w:rFonts w:ascii="宋体" w:eastAsia="宋体"/>
          <w:sz w:val="20"/>
        </w:rPr>
        <w:t>。听短文前</w:t>
      </w:r>
      <w:r>
        <w:rPr>
          <w:rFonts w:ascii="宋体" w:eastAsia="宋体"/>
          <w:spacing w:val="-63"/>
          <w:sz w:val="20"/>
        </w:rPr>
        <w:t>，</w:t>
      </w:r>
      <w:r>
        <w:rPr>
          <w:rFonts w:ascii="宋体" w:eastAsia="宋体"/>
          <w:sz w:val="20"/>
        </w:rPr>
        <w:t>你将有</w:t>
      </w:r>
      <w:r>
        <w:rPr>
          <w:rFonts w:ascii="宋体" w:eastAsia="宋体"/>
          <w:spacing w:val="40"/>
          <w:sz w:val="20"/>
        </w:rPr>
        <w:t xml:space="preserve"> </w:t>
      </w:r>
      <w:r>
        <w:rPr>
          <w:sz w:val="20"/>
        </w:rPr>
        <w:t>40</w:t>
      </w:r>
      <w:r>
        <w:rPr>
          <w:sz w:val="20"/>
        </w:rPr>
        <w:tab/>
      </w:r>
      <w:r>
        <w:rPr>
          <w:rFonts w:ascii="宋体" w:eastAsia="宋体"/>
          <w:spacing w:val="-2"/>
          <w:sz w:val="20"/>
        </w:rPr>
        <w:t>秒钟的读题时间</w:t>
      </w:r>
      <w:r>
        <w:rPr>
          <w:rFonts w:ascii="宋体" w:eastAsia="宋体"/>
          <w:spacing w:val="-63"/>
          <w:sz w:val="20"/>
        </w:rPr>
        <w:t>；</w:t>
      </w:r>
      <w:r>
        <w:rPr>
          <w:rFonts w:ascii="宋体" w:eastAsia="宋体"/>
          <w:spacing w:val="-2"/>
          <w:sz w:val="20"/>
        </w:rPr>
        <w:t>听完后，</w:t>
      </w:r>
      <w:r>
        <w:rPr>
          <w:rFonts w:ascii="宋体" w:eastAsia="宋体"/>
          <w:sz w:val="20"/>
        </w:rPr>
        <w:t>你将 有</w:t>
      </w:r>
      <w:r>
        <w:rPr>
          <w:rFonts w:ascii="宋体" w:eastAsia="宋体"/>
          <w:spacing w:val="-35"/>
          <w:sz w:val="20"/>
        </w:rPr>
        <w:t xml:space="preserve"> </w:t>
      </w:r>
      <w:r>
        <w:rPr>
          <w:sz w:val="20"/>
        </w:rPr>
        <w:t>40</w:t>
      </w:r>
      <w:r>
        <w:rPr>
          <w:spacing w:val="40"/>
          <w:sz w:val="20"/>
        </w:rPr>
        <w:t xml:space="preserve"> </w:t>
      </w:r>
      <w:r>
        <w:rPr>
          <w:rFonts w:ascii="宋体" w:eastAsia="宋体"/>
          <w:sz w:val="20"/>
        </w:rPr>
        <w:t>秒钟的做题时间</w:t>
      </w:r>
      <w:r>
        <w:rPr>
          <w:rFonts w:ascii="宋体" w:eastAsia="宋体"/>
          <w:spacing w:val="-205"/>
          <w:sz w:val="20"/>
        </w:rPr>
        <w:t>。</w:t>
      </w:r>
      <w:r>
        <w:rPr>
          <w:rFonts w:ascii="宋体" w:eastAsia="宋体"/>
          <w:spacing w:val="-167"/>
          <w:w w:val="101"/>
          <w:sz w:val="20"/>
        </w:rPr>
        <w:t>）</w:t>
      </w:r>
      <w:r>
        <w:rPr>
          <w:rFonts w:ascii="宋体" w:eastAsia="宋体"/>
          <w:spacing w:val="47"/>
          <w:w w:val="101"/>
          <w:sz w:val="20"/>
        </w:rPr>
        <w:t>（</w:t>
      </w:r>
      <w:r>
        <w:rPr>
          <w:spacing w:val="42"/>
          <w:w w:val="99"/>
          <w:sz w:val="20"/>
        </w:rPr>
        <w:t>7</w:t>
      </w:r>
      <w:r>
        <w:rPr>
          <w:spacing w:val="37"/>
          <w:w w:val="99"/>
          <w:sz w:val="20"/>
        </w:rPr>
        <w:t>.</w:t>
      </w:r>
      <w:r>
        <w:rPr>
          <w:spacing w:val="38"/>
          <w:w w:val="99"/>
          <w:sz w:val="20"/>
        </w:rPr>
        <w:t>5</w:t>
      </w:r>
      <w:r>
        <w:rPr>
          <w:spacing w:val="40"/>
          <w:sz w:val="20"/>
        </w:rPr>
        <w:t xml:space="preserve"> </w:t>
      </w:r>
      <w:r>
        <w:rPr>
          <w:rFonts w:ascii="宋体" w:eastAsia="宋体"/>
          <w:sz w:val="20"/>
        </w:rPr>
        <w:t>分）</w:t>
      </w:r>
    </w:p>
    <w:p>
      <w:pPr>
        <w:pStyle w:val="8"/>
        <w:numPr>
          <w:ilvl w:val="0"/>
          <w:numId w:val="3"/>
        </w:numPr>
        <w:tabs>
          <w:tab w:val="left" w:pos="585"/>
        </w:tabs>
        <w:spacing w:before="74" w:after="0" w:line="240" w:lineRule="auto"/>
        <w:ind w:left="584" w:right="0" w:hanging="313"/>
        <w:jc w:val="left"/>
        <w:rPr>
          <w:sz w:val="20"/>
        </w:rPr>
      </w:pPr>
      <w:r>
        <w:rPr>
          <w:sz w:val="20"/>
        </w:rPr>
        <w:t>Where</w:t>
      </w:r>
      <w:r>
        <w:rPr>
          <w:spacing w:val="7"/>
          <w:sz w:val="20"/>
        </w:rPr>
        <w:t xml:space="preserve"> </w:t>
      </w:r>
      <w:r>
        <w:rPr>
          <w:sz w:val="20"/>
        </w:rPr>
        <w:t>does</w:t>
      </w:r>
      <w:r>
        <w:rPr>
          <w:spacing w:val="3"/>
          <w:sz w:val="20"/>
        </w:rPr>
        <w:t xml:space="preserve"> </w:t>
      </w:r>
      <w:r>
        <w:rPr>
          <w:sz w:val="20"/>
        </w:rPr>
        <w:t>Ted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study?</w:t>
      </w:r>
    </w:p>
    <w:p>
      <w:pPr>
        <w:pStyle w:val="8"/>
        <w:numPr>
          <w:ilvl w:val="1"/>
          <w:numId w:val="3"/>
        </w:numPr>
        <w:tabs>
          <w:tab w:val="left" w:pos="741"/>
          <w:tab w:val="left" w:pos="3632"/>
          <w:tab w:val="left" w:pos="6445"/>
        </w:tabs>
        <w:spacing w:before="163" w:after="0" w:line="326" w:lineRule="auto"/>
        <w:ind w:left="740" w:right="829" w:hanging="257"/>
        <w:jc w:val="left"/>
        <w:rPr>
          <w:sz w:val="20"/>
        </w:rPr>
      </w:pPr>
      <w:r>
        <w:rPr>
          <w:sz w:val="20"/>
        </w:rPr>
        <w:t>In No. 3 Middle School.</w:t>
      </w:r>
      <w:r>
        <w:rPr>
          <w:sz w:val="20"/>
        </w:rPr>
        <w:tab/>
      </w:r>
      <w:r>
        <w:rPr>
          <w:sz w:val="20"/>
        </w:rPr>
        <w:t>B. In No. 1 Middle School.</w:t>
      </w:r>
      <w:r>
        <w:rPr>
          <w:sz w:val="20"/>
        </w:rPr>
        <w:tab/>
      </w:r>
      <w:r>
        <w:rPr>
          <w:sz w:val="20"/>
        </w:rPr>
        <w:t>C.</w:t>
      </w:r>
      <w:r>
        <w:rPr>
          <w:spacing w:val="-5"/>
          <w:sz w:val="20"/>
        </w:rPr>
        <w:t xml:space="preserve"> </w:t>
      </w:r>
      <w:r>
        <w:rPr>
          <w:sz w:val="20"/>
        </w:rPr>
        <w:t>In No.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7 Middle </w:t>
      </w:r>
      <w:r>
        <w:rPr>
          <w:spacing w:val="-2"/>
          <w:sz w:val="20"/>
        </w:rPr>
        <w:t>School.</w:t>
      </w:r>
    </w:p>
    <w:p>
      <w:pPr>
        <w:pStyle w:val="8"/>
        <w:numPr>
          <w:ilvl w:val="0"/>
          <w:numId w:val="3"/>
        </w:numPr>
        <w:tabs>
          <w:tab w:val="left" w:pos="585"/>
        </w:tabs>
        <w:spacing w:before="80" w:after="0" w:line="240" w:lineRule="auto"/>
        <w:ind w:left="584" w:right="0" w:hanging="313"/>
        <w:jc w:val="left"/>
        <w:rPr>
          <w:sz w:val="20"/>
        </w:rPr>
      </w:pPr>
      <w:r>
        <w:rPr>
          <w:sz w:val="20"/>
        </w:rPr>
        <w:t>Who</w:t>
      </w:r>
      <w:r>
        <w:rPr>
          <w:spacing w:val="15"/>
          <w:sz w:val="20"/>
        </w:rPr>
        <w:t xml:space="preserve"> </w:t>
      </w:r>
      <w:r>
        <w:rPr>
          <w:sz w:val="20"/>
        </w:rPr>
        <w:t>does</w:t>
      </w:r>
      <w:r>
        <w:rPr>
          <w:spacing w:val="17"/>
          <w:sz w:val="20"/>
        </w:rPr>
        <w:t xml:space="preserve"> </w:t>
      </w:r>
      <w:r>
        <w:rPr>
          <w:sz w:val="20"/>
        </w:rPr>
        <w:t>he</w:t>
      </w:r>
      <w:r>
        <w:rPr>
          <w:spacing w:val="11"/>
          <w:sz w:val="20"/>
        </w:rPr>
        <w:t xml:space="preserve"> </w:t>
      </w:r>
      <w:r>
        <w:rPr>
          <w:sz w:val="20"/>
        </w:rPr>
        <w:t>have</w:t>
      </w:r>
      <w:r>
        <w:rPr>
          <w:spacing w:val="14"/>
          <w:sz w:val="20"/>
        </w:rPr>
        <w:t xml:space="preserve"> </w:t>
      </w:r>
      <w:r>
        <w:rPr>
          <w:sz w:val="20"/>
        </w:rPr>
        <w:t>breakfast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with?</w:t>
      </w:r>
    </w:p>
    <w:p>
      <w:pPr>
        <w:pStyle w:val="8"/>
        <w:numPr>
          <w:ilvl w:val="1"/>
          <w:numId w:val="3"/>
        </w:numPr>
        <w:tabs>
          <w:tab w:val="left" w:pos="741"/>
          <w:tab w:val="left" w:pos="3632"/>
          <w:tab w:val="left" w:pos="6469"/>
        </w:tabs>
        <w:spacing w:before="166" w:after="0" w:line="240" w:lineRule="auto"/>
        <w:ind w:left="740" w:right="0" w:hanging="258"/>
        <w:jc w:val="left"/>
        <w:rPr>
          <w:sz w:val="20"/>
        </w:rPr>
      </w:pPr>
      <w:r>
        <w:rPr>
          <w:sz w:val="20"/>
        </w:rPr>
        <w:t>His</w:t>
      </w:r>
      <w:r>
        <w:rPr>
          <w:spacing w:val="15"/>
          <w:sz w:val="20"/>
        </w:rPr>
        <w:t xml:space="preserve"> </w:t>
      </w:r>
      <w:r>
        <w:rPr>
          <w:spacing w:val="-2"/>
          <w:sz w:val="20"/>
        </w:rPr>
        <w:t>grandfather.</w:t>
      </w:r>
      <w:r>
        <w:rPr>
          <w:sz w:val="20"/>
        </w:rPr>
        <w:tab/>
      </w:r>
      <w:r>
        <w:rPr>
          <w:sz w:val="20"/>
        </w:rPr>
        <w:t>B.</w:t>
      </w:r>
      <w:r>
        <w:rPr>
          <w:spacing w:val="12"/>
          <w:sz w:val="20"/>
        </w:rPr>
        <w:t xml:space="preserve"> </w:t>
      </w:r>
      <w:r>
        <w:rPr>
          <w:sz w:val="20"/>
        </w:rPr>
        <w:t>His</w:t>
      </w:r>
      <w:r>
        <w:rPr>
          <w:spacing w:val="17"/>
          <w:sz w:val="20"/>
        </w:rPr>
        <w:t xml:space="preserve"> </w:t>
      </w:r>
      <w:r>
        <w:rPr>
          <w:spacing w:val="-2"/>
          <w:sz w:val="20"/>
        </w:rPr>
        <w:t>parents.</w:t>
      </w:r>
      <w:r>
        <w:rPr>
          <w:sz w:val="20"/>
        </w:rPr>
        <w:tab/>
      </w:r>
      <w:r>
        <w:rPr>
          <w:sz w:val="20"/>
        </w:rPr>
        <w:t>C.</w:t>
      </w:r>
      <w:r>
        <w:rPr>
          <w:spacing w:val="1"/>
          <w:sz w:val="20"/>
        </w:rPr>
        <w:t xml:space="preserve"> </w:t>
      </w:r>
      <w:r>
        <w:rPr>
          <w:sz w:val="20"/>
        </w:rPr>
        <w:t>His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brother.</w:t>
      </w:r>
    </w:p>
    <w:p>
      <w:pPr>
        <w:pStyle w:val="8"/>
        <w:numPr>
          <w:ilvl w:val="0"/>
          <w:numId w:val="3"/>
        </w:numPr>
        <w:tabs>
          <w:tab w:val="left" w:pos="590"/>
        </w:tabs>
        <w:spacing w:before="164" w:after="0" w:line="240" w:lineRule="auto"/>
        <w:ind w:left="589" w:right="0" w:hanging="318"/>
        <w:jc w:val="left"/>
        <w:rPr>
          <w:sz w:val="20"/>
        </w:rPr>
      </w:pPr>
      <w:r>
        <w:rPr>
          <w:sz w:val="20"/>
        </w:rPr>
        <w:t>Is</w:t>
      </w:r>
      <w:r>
        <w:rPr>
          <w:spacing w:val="6"/>
          <w:sz w:val="20"/>
        </w:rPr>
        <w:t xml:space="preserve"> </w:t>
      </w:r>
      <w:r>
        <w:rPr>
          <w:sz w:val="20"/>
        </w:rPr>
        <w:t>he</w:t>
      </w:r>
      <w:r>
        <w:rPr>
          <w:spacing w:val="3"/>
          <w:sz w:val="20"/>
        </w:rPr>
        <w:t xml:space="preserve"> </w:t>
      </w:r>
      <w:r>
        <w:rPr>
          <w:sz w:val="20"/>
        </w:rPr>
        <w:t>busy</w:t>
      </w:r>
      <w:r>
        <w:rPr>
          <w:spacing w:val="8"/>
          <w:sz w:val="20"/>
        </w:rPr>
        <w:t xml:space="preserve"> </w:t>
      </w:r>
      <w:r>
        <w:rPr>
          <w:spacing w:val="-2"/>
          <w:sz w:val="20"/>
        </w:rPr>
        <w:t>today?</w:t>
      </w:r>
    </w:p>
    <w:p>
      <w:pPr>
        <w:pStyle w:val="8"/>
        <w:numPr>
          <w:ilvl w:val="1"/>
          <w:numId w:val="3"/>
        </w:numPr>
        <w:tabs>
          <w:tab w:val="left" w:pos="902"/>
          <w:tab w:val="left" w:pos="3469"/>
          <w:tab w:val="left" w:pos="6303"/>
        </w:tabs>
        <w:spacing w:before="164" w:after="0" w:line="240" w:lineRule="auto"/>
        <w:ind w:left="901" w:right="0" w:hanging="258"/>
        <w:jc w:val="left"/>
        <w:rPr>
          <w:sz w:val="20"/>
        </w:rPr>
      </w:pPr>
      <w:r>
        <w:rPr>
          <w:sz w:val="20"/>
        </w:rPr>
        <w:t>No,</w:t>
      </w:r>
      <w:r>
        <w:rPr>
          <w:spacing w:val="12"/>
          <w:sz w:val="20"/>
        </w:rPr>
        <w:t xml:space="preserve"> </w:t>
      </w:r>
      <w:r>
        <w:rPr>
          <w:sz w:val="20"/>
        </w:rPr>
        <w:t>he</w:t>
      </w:r>
      <w:r>
        <w:rPr>
          <w:spacing w:val="17"/>
          <w:sz w:val="20"/>
        </w:rPr>
        <w:t xml:space="preserve"> </w:t>
      </w:r>
      <w:r>
        <w:rPr>
          <w:spacing w:val="-2"/>
          <w:sz w:val="20"/>
        </w:rPr>
        <w:t>isn’t.</w:t>
      </w:r>
      <w:r>
        <w:rPr>
          <w:sz w:val="20"/>
        </w:rPr>
        <w:tab/>
      </w:r>
      <w:r>
        <w:rPr>
          <w:sz w:val="20"/>
        </w:rPr>
        <w:t>B.</w:t>
      </w:r>
      <w:r>
        <w:rPr>
          <w:spacing w:val="5"/>
          <w:sz w:val="20"/>
        </w:rPr>
        <w:t xml:space="preserve"> </w:t>
      </w:r>
      <w:r>
        <w:rPr>
          <w:sz w:val="20"/>
        </w:rPr>
        <w:t>We</w:t>
      </w:r>
      <w:r>
        <w:rPr>
          <w:spacing w:val="9"/>
          <w:sz w:val="20"/>
        </w:rPr>
        <w:t xml:space="preserve"> </w:t>
      </w:r>
      <w:r>
        <w:rPr>
          <w:sz w:val="20"/>
        </w:rPr>
        <w:t>don’t</w:t>
      </w:r>
      <w:r>
        <w:rPr>
          <w:spacing w:val="9"/>
          <w:sz w:val="20"/>
        </w:rPr>
        <w:t xml:space="preserve"> </w:t>
      </w:r>
      <w:r>
        <w:rPr>
          <w:spacing w:val="-4"/>
          <w:sz w:val="20"/>
        </w:rPr>
        <w:t>know.</w:t>
      </w:r>
      <w:r>
        <w:rPr>
          <w:sz w:val="20"/>
        </w:rPr>
        <w:tab/>
      </w:r>
      <w:r>
        <w:rPr>
          <w:sz w:val="20"/>
        </w:rPr>
        <w:t>C.</w:t>
      </w:r>
      <w:r>
        <w:rPr>
          <w:spacing w:val="-7"/>
          <w:sz w:val="20"/>
        </w:rPr>
        <w:t xml:space="preserve"> </w:t>
      </w:r>
      <w:r>
        <w:rPr>
          <w:sz w:val="20"/>
        </w:rPr>
        <w:t>Yes,</w:t>
      </w:r>
      <w:r>
        <w:rPr>
          <w:spacing w:val="1"/>
          <w:sz w:val="20"/>
        </w:rPr>
        <w:t xml:space="preserve"> </w:t>
      </w:r>
      <w:r>
        <w:rPr>
          <w:sz w:val="20"/>
        </w:rPr>
        <w:t>he</w:t>
      </w:r>
      <w:r>
        <w:rPr>
          <w:spacing w:val="6"/>
          <w:sz w:val="20"/>
        </w:rPr>
        <w:t xml:space="preserve"> </w:t>
      </w:r>
      <w:r>
        <w:rPr>
          <w:spacing w:val="-5"/>
          <w:sz w:val="20"/>
        </w:rPr>
        <w:t>is.</w:t>
      </w:r>
    </w:p>
    <w:p>
      <w:pPr>
        <w:pStyle w:val="8"/>
        <w:numPr>
          <w:ilvl w:val="0"/>
          <w:numId w:val="3"/>
        </w:numPr>
        <w:tabs>
          <w:tab w:val="left" w:pos="585"/>
        </w:tabs>
        <w:spacing w:before="163" w:after="0" w:line="240" w:lineRule="auto"/>
        <w:ind w:left="584" w:right="0" w:hanging="313"/>
        <w:jc w:val="left"/>
        <w:rPr>
          <w:sz w:val="20"/>
        </w:rPr>
      </w:pPr>
      <w:r>
        <w:rPr>
          <w:sz w:val="20"/>
        </w:rPr>
        <w:t>What</w:t>
      </w:r>
      <w:r>
        <w:rPr>
          <w:spacing w:val="9"/>
          <w:sz w:val="20"/>
        </w:rPr>
        <w:t xml:space="preserve"> </w:t>
      </w:r>
      <w:r>
        <w:rPr>
          <w:sz w:val="20"/>
        </w:rPr>
        <w:t>subjects</w:t>
      </w:r>
      <w:r>
        <w:rPr>
          <w:spacing w:val="12"/>
          <w:sz w:val="20"/>
        </w:rPr>
        <w:t xml:space="preserve"> </w:t>
      </w:r>
      <w:r>
        <w:rPr>
          <w:sz w:val="20"/>
        </w:rPr>
        <w:t>does</w:t>
      </w:r>
      <w:r>
        <w:rPr>
          <w:spacing w:val="8"/>
          <w:sz w:val="20"/>
        </w:rPr>
        <w:t xml:space="preserve"> </w:t>
      </w:r>
      <w:r>
        <w:rPr>
          <w:sz w:val="20"/>
        </w:rPr>
        <w:t>he</w:t>
      </w:r>
      <w:r>
        <w:rPr>
          <w:spacing w:val="10"/>
          <w:sz w:val="20"/>
        </w:rPr>
        <w:t xml:space="preserve"> </w:t>
      </w:r>
      <w:r>
        <w:rPr>
          <w:sz w:val="20"/>
        </w:rPr>
        <w:t>have</w:t>
      </w:r>
      <w:r>
        <w:rPr>
          <w:spacing w:val="13"/>
          <w:sz w:val="20"/>
        </w:rPr>
        <w:t xml:space="preserve"> </w:t>
      </w:r>
      <w:r>
        <w:rPr>
          <w:sz w:val="20"/>
        </w:rPr>
        <w:t>in</w:t>
      </w:r>
      <w:r>
        <w:rPr>
          <w:spacing w:val="11"/>
          <w:sz w:val="20"/>
        </w:rPr>
        <w:t xml:space="preserve"> </w:t>
      </w:r>
      <w:r>
        <w:rPr>
          <w:sz w:val="20"/>
        </w:rPr>
        <w:t>the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morning?</w:t>
      </w:r>
    </w:p>
    <w:p>
      <w:pPr>
        <w:pStyle w:val="8"/>
        <w:numPr>
          <w:ilvl w:val="1"/>
          <w:numId w:val="3"/>
        </w:numPr>
        <w:tabs>
          <w:tab w:val="left" w:pos="741"/>
          <w:tab w:val="left" w:pos="3632"/>
          <w:tab w:val="left" w:pos="6469"/>
        </w:tabs>
        <w:spacing w:before="164" w:after="0" w:line="326" w:lineRule="auto"/>
        <w:ind w:left="740" w:right="700" w:hanging="257"/>
        <w:jc w:val="left"/>
        <w:rPr>
          <w:sz w:val="20"/>
        </w:rPr>
      </w:pPr>
      <w:r>
        <w:rPr>
          <w:sz w:val="20"/>
        </w:rPr>
        <w:t>Math, English and Chinese.</w:t>
      </w:r>
      <w:r>
        <w:rPr>
          <w:sz w:val="20"/>
        </w:rPr>
        <w:tab/>
      </w:r>
      <w:r>
        <w:rPr>
          <w:sz w:val="20"/>
        </w:rPr>
        <w:t>B. Geography, history and art.</w:t>
      </w:r>
      <w:r>
        <w:rPr>
          <w:sz w:val="20"/>
        </w:rPr>
        <w:tab/>
      </w:r>
      <w:r>
        <w:rPr>
          <w:sz w:val="20"/>
        </w:rPr>
        <w:t>C.</w:t>
      </w:r>
      <w:r>
        <w:rPr>
          <w:spacing w:val="-3"/>
          <w:sz w:val="20"/>
        </w:rPr>
        <w:t xml:space="preserve"> </w:t>
      </w:r>
      <w:r>
        <w:rPr>
          <w:sz w:val="20"/>
        </w:rPr>
        <w:t>Science,</w:t>
      </w:r>
      <w:r>
        <w:rPr>
          <w:spacing w:val="-1"/>
          <w:sz w:val="20"/>
        </w:rPr>
        <w:t xml:space="preserve"> </w:t>
      </w:r>
      <w:r>
        <w:rPr>
          <w:sz w:val="20"/>
        </w:rPr>
        <w:t>P.E.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and </w:t>
      </w:r>
      <w:r>
        <w:rPr>
          <w:spacing w:val="-2"/>
          <w:sz w:val="20"/>
        </w:rPr>
        <w:t>math.</w:t>
      </w:r>
    </w:p>
    <w:p>
      <w:pPr>
        <w:pStyle w:val="8"/>
        <w:numPr>
          <w:ilvl w:val="0"/>
          <w:numId w:val="3"/>
        </w:numPr>
        <w:tabs>
          <w:tab w:val="left" w:pos="585"/>
        </w:tabs>
        <w:spacing w:before="80" w:after="0" w:line="240" w:lineRule="auto"/>
        <w:ind w:left="584" w:right="0" w:hanging="313"/>
        <w:jc w:val="left"/>
        <w:rPr>
          <w:sz w:val="20"/>
        </w:rPr>
      </w:pPr>
      <w:r>
        <w:rPr>
          <w:sz w:val="20"/>
        </w:rPr>
        <w:t>What</w:t>
      </w:r>
      <w:r>
        <w:rPr>
          <w:spacing w:val="7"/>
          <w:sz w:val="20"/>
        </w:rPr>
        <w:t xml:space="preserve"> </w:t>
      </w:r>
      <w:r>
        <w:rPr>
          <w:sz w:val="20"/>
        </w:rPr>
        <w:t>does</w:t>
      </w:r>
      <w:r>
        <w:rPr>
          <w:spacing w:val="11"/>
          <w:sz w:val="20"/>
        </w:rPr>
        <w:t xml:space="preserve"> </w:t>
      </w:r>
      <w:r>
        <w:rPr>
          <w:sz w:val="20"/>
        </w:rPr>
        <w:t>he</w:t>
      </w:r>
      <w:r>
        <w:rPr>
          <w:spacing w:val="12"/>
          <w:sz w:val="20"/>
        </w:rPr>
        <w:t xml:space="preserve"> </w:t>
      </w:r>
      <w:r>
        <w:rPr>
          <w:sz w:val="20"/>
        </w:rPr>
        <w:t>do</w:t>
      </w:r>
      <w:r>
        <w:rPr>
          <w:spacing w:val="9"/>
          <w:sz w:val="20"/>
        </w:rPr>
        <w:t xml:space="preserve"> </w:t>
      </w:r>
      <w:r>
        <w:rPr>
          <w:sz w:val="20"/>
        </w:rPr>
        <w:t>after</w:t>
      </w:r>
      <w:r>
        <w:rPr>
          <w:spacing w:val="9"/>
          <w:sz w:val="20"/>
        </w:rPr>
        <w:t xml:space="preserve"> </w:t>
      </w:r>
      <w:r>
        <w:rPr>
          <w:spacing w:val="-2"/>
          <w:sz w:val="20"/>
        </w:rPr>
        <w:t>school?</w:t>
      </w:r>
    </w:p>
    <w:p>
      <w:pPr>
        <w:pStyle w:val="8"/>
        <w:numPr>
          <w:ilvl w:val="1"/>
          <w:numId w:val="3"/>
        </w:numPr>
        <w:tabs>
          <w:tab w:val="left" w:pos="789"/>
          <w:tab w:val="left" w:pos="2581"/>
          <w:tab w:val="left" w:pos="4779"/>
        </w:tabs>
        <w:spacing w:before="82" w:after="0" w:line="240" w:lineRule="auto"/>
        <w:ind w:left="788" w:right="0" w:hanging="205"/>
        <w:jc w:val="left"/>
        <w:rPr>
          <w:sz w:val="20"/>
        </w:rPr>
      </w:pPr>
      <w:r>
        <w:rPr>
          <w:sz w:val="20"/>
        </w:rPr>
        <w:t>He</w:t>
      </w:r>
      <w:r>
        <w:rPr>
          <w:spacing w:val="20"/>
          <w:sz w:val="20"/>
        </w:rPr>
        <w:t xml:space="preserve"> </w:t>
      </w:r>
      <w:r>
        <w:rPr>
          <w:sz w:val="20"/>
        </w:rPr>
        <w:t>plays</w:t>
      </w:r>
      <w:r>
        <w:rPr>
          <w:spacing w:val="22"/>
          <w:sz w:val="20"/>
        </w:rPr>
        <w:t xml:space="preserve"> </w:t>
      </w:r>
      <w:r>
        <w:rPr>
          <w:spacing w:val="-2"/>
          <w:sz w:val="20"/>
        </w:rPr>
        <w:t>soccer.</w:t>
      </w:r>
      <w:r>
        <w:rPr>
          <w:sz w:val="20"/>
        </w:rPr>
        <w:tab/>
      </w:r>
      <w:r>
        <w:rPr>
          <w:sz w:val="20"/>
        </w:rPr>
        <w:t>B.</w:t>
      </w:r>
      <w:r>
        <w:rPr>
          <w:spacing w:val="18"/>
          <w:sz w:val="20"/>
        </w:rPr>
        <w:t xml:space="preserve"> </w:t>
      </w:r>
      <w:r>
        <w:rPr>
          <w:sz w:val="20"/>
        </w:rPr>
        <w:t>He</w:t>
      </w:r>
      <w:r>
        <w:rPr>
          <w:spacing w:val="23"/>
          <w:sz w:val="20"/>
        </w:rPr>
        <w:t xml:space="preserve"> </w:t>
      </w:r>
      <w:r>
        <w:rPr>
          <w:sz w:val="20"/>
        </w:rPr>
        <w:t>watches</w:t>
      </w:r>
      <w:r>
        <w:rPr>
          <w:spacing w:val="22"/>
          <w:sz w:val="20"/>
        </w:rPr>
        <w:t xml:space="preserve"> </w:t>
      </w:r>
      <w:r>
        <w:rPr>
          <w:spacing w:val="-5"/>
          <w:sz w:val="20"/>
        </w:rPr>
        <w:t>TV.</w:t>
      </w:r>
      <w:r>
        <w:rPr>
          <w:sz w:val="20"/>
        </w:rPr>
        <w:tab/>
      </w:r>
      <w:r>
        <w:rPr>
          <w:sz w:val="20"/>
        </w:rPr>
        <w:t>C.</w:t>
      </w:r>
      <w:r>
        <w:rPr>
          <w:spacing w:val="14"/>
          <w:sz w:val="20"/>
        </w:rPr>
        <w:t xml:space="preserve"> </w:t>
      </w:r>
      <w:r>
        <w:rPr>
          <w:sz w:val="20"/>
        </w:rPr>
        <w:t>He</w:t>
      </w:r>
      <w:r>
        <w:rPr>
          <w:spacing w:val="19"/>
          <w:sz w:val="20"/>
        </w:rPr>
        <w:t xml:space="preserve"> </w:t>
      </w:r>
      <w:r>
        <w:rPr>
          <w:sz w:val="20"/>
        </w:rPr>
        <w:t>has</w:t>
      </w:r>
      <w:r>
        <w:rPr>
          <w:spacing w:val="17"/>
          <w:sz w:val="20"/>
        </w:rPr>
        <w:t xml:space="preserve"> </w:t>
      </w:r>
      <w:r>
        <w:rPr>
          <w:sz w:val="20"/>
        </w:rPr>
        <w:t>a</w:t>
      </w:r>
      <w:r>
        <w:rPr>
          <w:spacing w:val="16"/>
          <w:sz w:val="20"/>
        </w:rPr>
        <w:t xml:space="preserve"> </w:t>
      </w:r>
      <w:r>
        <w:rPr>
          <w:sz w:val="20"/>
        </w:rPr>
        <w:t>school</w:t>
      </w:r>
      <w:r>
        <w:rPr>
          <w:spacing w:val="15"/>
          <w:sz w:val="20"/>
        </w:rPr>
        <w:t xml:space="preserve"> </w:t>
      </w:r>
      <w:r>
        <w:rPr>
          <w:spacing w:val="-2"/>
          <w:sz w:val="20"/>
        </w:rPr>
        <w:t>trip.</w:t>
      </w:r>
    </w:p>
    <w:p>
      <w:pPr>
        <w:pStyle w:val="2"/>
        <w:rPr>
          <w:sz w:val="22"/>
        </w:rPr>
      </w:pPr>
    </w:p>
    <w:p>
      <w:pPr>
        <w:pStyle w:val="2"/>
        <w:spacing w:before="4"/>
        <w:rPr>
          <w:sz w:val="21"/>
        </w:rPr>
      </w:pPr>
    </w:p>
    <w:p>
      <w:pPr>
        <w:pStyle w:val="8"/>
        <w:numPr>
          <w:ilvl w:val="0"/>
          <w:numId w:val="1"/>
        </w:numPr>
        <w:tabs>
          <w:tab w:val="left" w:pos="631"/>
        </w:tabs>
        <w:spacing w:before="0" w:after="0" w:line="240" w:lineRule="auto"/>
        <w:ind w:left="630" w:right="0" w:hanging="318"/>
        <w:jc w:val="left"/>
        <w:rPr>
          <w:b/>
          <w:sz w:val="20"/>
        </w:rPr>
      </w:pPr>
      <w:r>
        <w:rPr>
          <w:rFonts w:ascii="宋体" w:eastAsia="宋体"/>
          <w:spacing w:val="-12"/>
          <w:sz w:val="20"/>
        </w:rPr>
        <w:t xml:space="preserve">补全对话 阅读对话，从每题 </w:t>
      </w:r>
      <w:r>
        <w:rPr>
          <w:b/>
          <w:spacing w:val="-5"/>
          <w:sz w:val="20"/>
        </w:rPr>
        <w:t>A</w:t>
      </w:r>
      <w:r>
        <w:rPr>
          <w:rFonts w:ascii="宋体" w:eastAsia="宋体"/>
          <w:spacing w:val="-105"/>
          <w:sz w:val="20"/>
        </w:rPr>
        <w:t>、</w:t>
      </w:r>
      <w:r>
        <w:rPr>
          <w:b/>
          <w:spacing w:val="-5"/>
          <w:sz w:val="20"/>
        </w:rPr>
        <w:t>B</w:t>
      </w:r>
      <w:r>
        <w:rPr>
          <w:rFonts w:ascii="宋体" w:eastAsia="宋体"/>
          <w:spacing w:val="-105"/>
          <w:sz w:val="20"/>
        </w:rPr>
        <w:t>、</w:t>
      </w:r>
      <w:r>
        <w:rPr>
          <w:b/>
          <w:spacing w:val="-5"/>
          <w:sz w:val="20"/>
        </w:rPr>
        <w:t>C</w:t>
      </w:r>
      <w:r>
        <w:rPr>
          <w:rFonts w:ascii="宋体" w:eastAsia="宋体"/>
          <w:spacing w:val="-105"/>
          <w:sz w:val="20"/>
        </w:rPr>
        <w:t>、</w:t>
      </w:r>
      <w:r>
        <w:rPr>
          <w:b/>
          <w:spacing w:val="-5"/>
          <w:sz w:val="20"/>
        </w:rPr>
        <w:t>D</w:t>
      </w:r>
      <w:r>
        <w:rPr>
          <w:b/>
          <w:spacing w:val="43"/>
          <w:sz w:val="20"/>
        </w:rPr>
        <w:t xml:space="preserve"> </w:t>
      </w:r>
      <w:r>
        <w:rPr>
          <w:rFonts w:ascii="宋体" w:eastAsia="宋体"/>
          <w:spacing w:val="-16"/>
          <w:sz w:val="20"/>
        </w:rPr>
        <w:t>四个选项中，选出一个最佳答案完成对话</w:t>
      </w:r>
      <w:r>
        <w:rPr>
          <w:rFonts w:ascii="宋体" w:eastAsia="宋体"/>
          <w:spacing w:val="-203"/>
          <w:sz w:val="20"/>
        </w:rPr>
        <w:t>。</w:t>
      </w:r>
      <w:r>
        <w:rPr>
          <w:rFonts w:ascii="宋体" w:eastAsia="宋体"/>
          <w:spacing w:val="-5"/>
          <w:sz w:val="20"/>
        </w:rPr>
        <w:t>（</w:t>
      </w:r>
      <w:r>
        <w:rPr>
          <w:b/>
          <w:spacing w:val="-5"/>
          <w:sz w:val="20"/>
        </w:rPr>
        <w:t>5</w:t>
      </w:r>
      <w:r>
        <w:rPr>
          <w:b/>
          <w:spacing w:val="-3"/>
          <w:sz w:val="20"/>
        </w:rPr>
        <w:t xml:space="preserve"> </w:t>
      </w:r>
      <w:r>
        <w:rPr>
          <w:rFonts w:ascii="宋体" w:eastAsia="宋体"/>
          <w:spacing w:val="-5"/>
          <w:sz w:val="20"/>
        </w:rPr>
        <w:t>分</w:t>
      </w:r>
      <w:r>
        <w:rPr>
          <w:rFonts w:ascii="宋体" w:eastAsia="宋体"/>
          <w:spacing w:val="-10"/>
          <w:sz w:val="20"/>
        </w:rPr>
        <w:t>）</w:t>
      </w:r>
    </w:p>
    <w:p>
      <w:pPr>
        <w:pStyle w:val="2"/>
        <w:spacing w:before="100"/>
        <w:ind w:left="313"/>
      </w:pPr>
      <w:r>
        <w:t>Cindy:</w:t>
      </w:r>
      <w:r>
        <w:rPr>
          <w:spacing w:val="8"/>
        </w:rPr>
        <w:t xml:space="preserve"> </w:t>
      </w:r>
      <w:r>
        <w:t>Hi,</w:t>
      </w:r>
      <w:r>
        <w:rPr>
          <w:spacing w:val="12"/>
        </w:rPr>
        <w:t xml:space="preserve"> </w:t>
      </w:r>
      <w:r>
        <w:t>Jack.</w:t>
      </w:r>
      <w:r>
        <w:rPr>
          <w:spacing w:val="12"/>
        </w:rPr>
        <w:t xml:space="preserve"> </w:t>
      </w:r>
      <w:r>
        <w:t>How’s</w:t>
      </w:r>
      <w:r>
        <w:rPr>
          <w:spacing w:val="12"/>
        </w:rPr>
        <w:t xml:space="preserve"> </w:t>
      </w:r>
      <w:r>
        <w:t>your</w:t>
      </w:r>
      <w:r>
        <w:rPr>
          <w:spacing w:val="12"/>
        </w:rPr>
        <w:t xml:space="preserve"> </w:t>
      </w:r>
      <w:r>
        <w:rPr>
          <w:spacing w:val="-4"/>
        </w:rPr>
        <w:t>day?</w:t>
      </w:r>
    </w:p>
    <w:p>
      <w:pPr>
        <w:pStyle w:val="2"/>
        <w:rPr>
          <w:sz w:val="19"/>
        </w:rPr>
      </w:pPr>
    </w:p>
    <w:p>
      <w:pPr>
        <w:pStyle w:val="2"/>
        <w:tabs>
          <w:tab w:val="left" w:pos="2144"/>
          <w:tab w:val="left" w:pos="3403"/>
        </w:tabs>
        <w:spacing w:line="441" w:lineRule="auto"/>
        <w:ind w:left="313" w:right="4637"/>
      </w:pPr>
      <w:r>
        <w:t>Jack: It’s OK.</w:t>
      </w:r>
      <w:r>
        <w:rPr>
          <w:spacing w:val="-2"/>
        </w:rPr>
        <w:t xml:space="preserve"> </w:t>
      </w:r>
      <w:r>
        <w:t>You know today is Friday. I like Friday. Cindy:</w:t>
      </w:r>
      <w:r>
        <w:rPr>
          <w:u w:val="single"/>
        </w:rPr>
        <w:tab/>
      </w:r>
      <w:r>
        <w:rPr>
          <w:spacing w:val="-6"/>
          <w:u w:val="single"/>
        </w:rPr>
        <w:t>21</w:t>
      </w:r>
      <w:r>
        <w:rPr>
          <w:u w:val="single"/>
        </w:rPr>
        <w:tab/>
      </w:r>
    </w:p>
    <w:p>
      <w:pPr>
        <w:pStyle w:val="2"/>
        <w:tabs>
          <w:tab w:val="left" w:pos="3044"/>
          <w:tab w:val="left" w:pos="4306"/>
        </w:tabs>
        <w:spacing w:line="386" w:lineRule="auto"/>
        <w:ind w:left="313" w:right="4518"/>
      </w:pPr>
      <w:r>
        <w:t>Jack: First, because the next day is Saturday. Cindy: That’s true.</w:t>
      </w:r>
      <w:r>
        <w:rPr>
          <w:u w:val="single"/>
        </w:rPr>
        <w:tab/>
      </w:r>
      <w:r>
        <w:rPr>
          <w:spacing w:val="-6"/>
          <w:u w:val="single"/>
        </w:rPr>
        <w:t>22</w:t>
      </w:r>
      <w:r>
        <w:rPr>
          <w:u w:val="single"/>
        </w:rPr>
        <w:tab/>
      </w:r>
    </w:p>
    <w:p>
      <w:pPr>
        <w:pStyle w:val="2"/>
        <w:tabs>
          <w:tab w:val="left" w:pos="2144"/>
          <w:tab w:val="left" w:pos="3403"/>
        </w:tabs>
        <w:spacing w:before="79" w:line="441" w:lineRule="auto"/>
        <w:ind w:left="313" w:right="1645"/>
      </w:pPr>
      <w:r>
        <w:t>Jack: Well, we love the same day. I have a science class on Friday. It’s my favorite subject. Cindy:</w:t>
      </w:r>
      <w:r>
        <w:rPr>
          <w:u w:val="single"/>
        </w:rPr>
        <w:tab/>
      </w:r>
      <w:r>
        <w:rPr>
          <w:spacing w:val="-6"/>
          <w:u w:val="single"/>
        </w:rPr>
        <w:t>23</w:t>
      </w:r>
      <w:r>
        <w:rPr>
          <w:u w:val="single"/>
        </w:rPr>
        <w:tab/>
      </w:r>
    </w:p>
    <w:p>
      <w:pPr>
        <w:pStyle w:val="2"/>
        <w:spacing w:line="176" w:lineRule="exact"/>
        <w:ind w:left="313"/>
      </w:pPr>
      <w:r>
        <w:t>Jack:</w:t>
      </w:r>
      <w:r>
        <w:rPr>
          <w:spacing w:val="10"/>
        </w:rPr>
        <w:t xml:space="preserve"> </w:t>
      </w:r>
      <w:r>
        <w:t>Mr.</w:t>
      </w:r>
      <w:r>
        <w:rPr>
          <w:spacing w:val="8"/>
        </w:rPr>
        <w:t xml:space="preserve"> </w:t>
      </w:r>
      <w:r>
        <w:t>White.</w:t>
      </w:r>
      <w:r>
        <w:rPr>
          <w:spacing w:val="14"/>
        </w:rPr>
        <w:t xml:space="preserve"> </w:t>
      </w:r>
      <w:r>
        <w:t>His</w:t>
      </w:r>
      <w:r>
        <w:rPr>
          <w:spacing w:val="12"/>
        </w:rPr>
        <w:t xml:space="preserve"> </w:t>
      </w:r>
      <w:r>
        <w:t>class</w:t>
      </w:r>
      <w:r>
        <w:rPr>
          <w:spacing w:val="12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very</w:t>
      </w:r>
      <w:r>
        <w:rPr>
          <w:spacing w:val="15"/>
        </w:rPr>
        <w:t xml:space="preserve"> </w:t>
      </w:r>
      <w:r>
        <w:t>interesting.</w:t>
      </w:r>
      <w:r>
        <w:rPr>
          <w:spacing w:val="8"/>
        </w:rPr>
        <w:t xml:space="preserve"> </w:t>
      </w:r>
      <w:r>
        <w:t>What</w:t>
      </w:r>
      <w:r>
        <w:rPr>
          <w:spacing w:val="13"/>
        </w:rPr>
        <w:t xml:space="preserve"> </w:t>
      </w:r>
      <w:r>
        <w:t>subject</w:t>
      </w:r>
      <w:r>
        <w:rPr>
          <w:spacing w:val="10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you</w:t>
      </w:r>
      <w:r>
        <w:rPr>
          <w:spacing w:val="14"/>
        </w:rPr>
        <w:t xml:space="preserve"> </w:t>
      </w:r>
      <w:r>
        <w:rPr>
          <w:spacing w:val="-2"/>
        </w:rPr>
        <w:t>like?</w:t>
      </w:r>
    </w:p>
    <w:p>
      <w:pPr>
        <w:pStyle w:val="2"/>
        <w:rPr>
          <w:sz w:val="19"/>
        </w:rPr>
      </w:pPr>
    </w:p>
    <w:p>
      <w:pPr>
        <w:pStyle w:val="2"/>
        <w:tabs>
          <w:tab w:val="left" w:pos="2144"/>
          <w:tab w:val="left" w:pos="3509"/>
        </w:tabs>
        <w:spacing w:line="441" w:lineRule="auto"/>
        <w:ind w:left="313" w:right="1979"/>
      </w:pPr>
      <w:r>
        <w:rPr>
          <w:spacing w:val="-2"/>
        </w:rPr>
        <w:t>Cindy:</w:t>
      </w:r>
      <w:r>
        <w:rPr>
          <w:u w:val="single"/>
        </w:rPr>
        <w:tab/>
      </w:r>
      <w:r>
        <w:rPr>
          <w:spacing w:val="-6"/>
          <w:u w:val="single"/>
        </w:rPr>
        <w:t>24</w:t>
      </w:r>
      <w:r>
        <w:rPr>
          <w:u w:val="single"/>
        </w:rPr>
        <w:tab/>
      </w:r>
      <w:r>
        <w:t>I can play sports with my friends in P.E. class. Jack: I love P.E. too.</w:t>
      </w:r>
    </w:p>
    <w:p>
      <w:pPr>
        <w:pStyle w:val="2"/>
        <w:tabs>
          <w:tab w:val="left" w:pos="2144"/>
          <w:tab w:val="left" w:pos="3509"/>
        </w:tabs>
        <w:spacing w:line="176" w:lineRule="exact"/>
        <w:ind w:left="313"/>
      </w:pPr>
      <w:r>
        <w:rPr>
          <w:spacing w:val="-2"/>
        </w:rPr>
        <w:t>Cindy:</w:t>
      </w:r>
      <w:r>
        <w:rPr>
          <w:u w:val="single"/>
        </w:rPr>
        <w:tab/>
      </w:r>
      <w:r>
        <w:rPr>
          <w:spacing w:val="-5"/>
          <w:u w:val="single"/>
        </w:rPr>
        <w:t>25</w:t>
      </w:r>
      <w:r>
        <w:rPr>
          <w:u w:val="single"/>
        </w:rPr>
        <w:tab/>
      </w:r>
    </w:p>
    <w:p>
      <w:pPr>
        <w:pStyle w:val="2"/>
        <w:spacing w:before="4"/>
        <w:rPr>
          <w:sz w:val="11"/>
        </w:rPr>
      </w:pPr>
    </w:p>
    <w:p>
      <w:pPr>
        <w:pStyle w:val="2"/>
        <w:spacing w:before="91" w:line="441" w:lineRule="auto"/>
        <w:ind w:left="313" w:right="3427"/>
      </w:pPr>
      <w:r>
        <w:t>Jack: Great! I have two ping-pong bats. Let me get them. Cindy: OK, see you then.</w:t>
      </w:r>
    </w:p>
    <w:p>
      <w:pPr>
        <w:pStyle w:val="2"/>
        <w:tabs>
          <w:tab w:val="left" w:pos="4530"/>
        </w:tabs>
        <w:spacing w:line="189" w:lineRule="exact"/>
        <w:ind w:left="160"/>
      </w:pPr>
      <w:r>
        <w:t>21</w:t>
      </w:r>
      <w:r>
        <w:rPr>
          <w:rFonts w:ascii="宋体" w:eastAsia="宋体"/>
        </w:rPr>
        <w:t>．</w:t>
      </w:r>
      <w:r>
        <w:t>A.</w:t>
      </w:r>
      <w:r>
        <w:rPr>
          <w:spacing w:val="12"/>
        </w:rPr>
        <w:t xml:space="preserve"> </w:t>
      </w:r>
      <w:r>
        <w:t>When</w:t>
      </w:r>
      <w:r>
        <w:rPr>
          <w:spacing w:val="22"/>
        </w:rPr>
        <w:t xml:space="preserve"> </w:t>
      </w:r>
      <w:r>
        <w:t>do</w:t>
      </w:r>
      <w:r>
        <w:rPr>
          <w:spacing w:val="24"/>
        </w:rPr>
        <w:t xml:space="preserve"> </w:t>
      </w:r>
      <w:r>
        <w:t>you</w:t>
      </w:r>
      <w:r>
        <w:rPr>
          <w:spacing w:val="22"/>
        </w:rPr>
        <w:t xml:space="preserve"> </w:t>
      </w:r>
      <w:r>
        <w:t>have</w:t>
      </w:r>
      <w:r>
        <w:rPr>
          <w:spacing w:val="24"/>
        </w:rPr>
        <w:t xml:space="preserve"> </w:t>
      </w:r>
      <w:r>
        <w:rPr>
          <w:spacing w:val="-2"/>
        </w:rPr>
        <w:t>breakfast?</w:t>
      </w:r>
      <w:r>
        <w:tab/>
      </w:r>
      <w:r>
        <w:t>B.</w:t>
      </w:r>
      <w:r>
        <w:rPr>
          <w:spacing w:val="6"/>
        </w:rPr>
        <w:t xml:space="preserve"> </w:t>
      </w:r>
      <w:r>
        <w:t>What</w:t>
      </w:r>
      <w:r>
        <w:rPr>
          <w:spacing w:val="9"/>
        </w:rPr>
        <w:t xml:space="preserve"> </w:t>
      </w:r>
      <w:r>
        <w:t>fruit</w:t>
      </w:r>
      <w:r>
        <w:rPr>
          <w:spacing w:val="8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t>you</w:t>
      </w:r>
      <w:r>
        <w:rPr>
          <w:spacing w:val="12"/>
        </w:rPr>
        <w:t xml:space="preserve"> </w:t>
      </w:r>
      <w:r>
        <w:rPr>
          <w:spacing w:val="-2"/>
        </w:rPr>
        <w:t>like?</w:t>
      </w:r>
    </w:p>
    <w:p>
      <w:pPr>
        <w:pStyle w:val="2"/>
        <w:tabs>
          <w:tab w:val="left" w:pos="4530"/>
        </w:tabs>
        <w:spacing w:before="151"/>
        <w:ind w:left="596"/>
      </w:pPr>
      <w:r>
        <w:t>C.</w:t>
      </w:r>
      <w:r>
        <w:rPr>
          <w:spacing w:val="6"/>
        </w:rPr>
        <w:t xml:space="preserve"> </w:t>
      </w:r>
      <w:r>
        <w:t>Why</w:t>
      </w:r>
      <w:r>
        <w:rPr>
          <w:spacing w:val="18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you</w:t>
      </w:r>
      <w:r>
        <w:rPr>
          <w:spacing w:val="18"/>
        </w:rPr>
        <w:t xml:space="preserve"> </w:t>
      </w:r>
      <w:r>
        <w:t>like</w:t>
      </w:r>
      <w:r>
        <w:rPr>
          <w:spacing w:val="17"/>
        </w:rPr>
        <w:t xml:space="preserve"> </w:t>
      </w:r>
      <w:r>
        <w:rPr>
          <w:spacing w:val="-5"/>
        </w:rPr>
        <w:t>it?</w:t>
      </w:r>
      <w:r>
        <w:tab/>
      </w:r>
      <w:r>
        <w:t>D.</w:t>
      </w:r>
      <w:r>
        <w:rPr>
          <w:spacing w:val="6"/>
        </w:rPr>
        <w:t xml:space="preserve"> </w:t>
      </w:r>
      <w:r>
        <w:t>What</w:t>
      </w:r>
      <w:r>
        <w:rPr>
          <w:spacing w:val="11"/>
        </w:rPr>
        <w:t xml:space="preserve"> </w:t>
      </w:r>
      <w:r>
        <w:t>about</w:t>
      </w:r>
      <w:r>
        <w:rPr>
          <w:spacing w:val="9"/>
        </w:rPr>
        <w:t xml:space="preserve"> </w:t>
      </w:r>
      <w:r>
        <w:rPr>
          <w:spacing w:val="-2"/>
        </w:rPr>
        <w:t>lunch?</w:t>
      </w:r>
    </w:p>
    <w:p>
      <w:pPr>
        <w:pStyle w:val="8"/>
        <w:numPr>
          <w:ilvl w:val="0"/>
          <w:numId w:val="4"/>
        </w:numPr>
        <w:tabs>
          <w:tab w:val="left" w:pos="591"/>
          <w:tab w:val="left" w:pos="592"/>
        </w:tabs>
        <w:spacing w:before="60" w:after="0" w:line="240" w:lineRule="auto"/>
        <w:ind w:left="592" w:right="0" w:hanging="432"/>
        <w:jc w:val="left"/>
        <w:rPr>
          <w:sz w:val="20"/>
        </w:rPr>
      </w:pPr>
      <w:r>
        <w:rPr>
          <w:w w:val="105"/>
          <w:sz w:val="20"/>
        </w:rPr>
        <w:t>A</w:t>
      </w:r>
      <w:r>
        <w:rPr>
          <w:spacing w:val="-7"/>
          <w:w w:val="105"/>
          <w:sz w:val="20"/>
        </w:rPr>
        <w:t xml:space="preserve">. </w:t>
      </w:r>
      <w:r>
        <w:rPr>
          <w:w w:val="105"/>
          <w:sz w:val="20"/>
        </w:rPr>
        <w:t>I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like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Friday</w:t>
      </w:r>
      <w:r>
        <w:rPr>
          <w:spacing w:val="-7"/>
          <w:w w:val="105"/>
          <w:sz w:val="20"/>
        </w:rPr>
        <w:t xml:space="preserve">, </w:t>
      </w:r>
      <w:r>
        <w:rPr>
          <w:w w:val="105"/>
          <w:sz w:val="20"/>
        </w:rPr>
        <w:t>to</w:t>
      </w:r>
      <w:r>
        <w:rPr>
          <w:rFonts w:ascii="宋体" w:eastAsia="宋体"/>
          <w:spacing w:val="-118"/>
          <w:w w:val="105"/>
          <w:position w:val="9"/>
          <w:sz w:val="20"/>
        </w:rPr>
        <w:t>英</w:t>
      </w:r>
      <w:r>
        <w:rPr>
          <w:w w:val="105"/>
          <w:sz w:val="20"/>
        </w:rPr>
        <w:t>o.</w:t>
      </w:r>
      <w:r>
        <w:rPr>
          <w:rFonts w:ascii="宋体" w:eastAsia="宋体"/>
          <w:w w:val="105"/>
          <w:position w:val="9"/>
          <w:sz w:val="20"/>
        </w:rPr>
        <w:t>语试题</w:t>
      </w:r>
      <w:r>
        <w:rPr>
          <w:rFonts w:ascii="宋体" w:eastAsia="宋体"/>
          <w:spacing w:val="12"/>
          <w:w w:val="105"/>
          <w:position w:val="9"/>
          <w:sz w:val="20"/>
        </w:rPr>
        <w:t xml:space="preserve"> 第</w:t>
      </w:r>
      <w:r>
        <w:rPr>
          <w:w w:val="105"/>
          <w:position w:val="9"/>
          <w:sz w:val="20"/>
        </w:rPr>
        <w:t>2</w:t>
      </w:r>
      <w:r>
        <w:rPr>
          <w:spacing w:val="19"/>
          <w:w w:val="105"/>
          <w:position w:val="9"/>
          <w:sz w:val="20"/>
        </w:rPr>
        <w:t xml:space="preserve"> </w:t>
      </w:r>
      <w:r>
        <w:rPr>
          <w:rFonts w:ascii="宋体" w:eastAsia="宋体"/>
          <w:w w:val="105"/>
          <w:position w:val="9"/>
          <w:sz w:val="20"/>
        </w:rPr>
        <w:t>页（共4</w:t>
      </w:r>
      <w:r>
        <w:rPr>
          <w:rFonts w:ascii="宋体" w:eastAsia="宋体"/>
          <w:spacing w:val="-36"/>
          <w:w w:val="105"/>
          <w:position w:val="9"/>
          <w:sz w:val="20"/>
        </w:rPr>
        <w:t xml:space="preserve"> 页</w:t>
      </w:r>
      <w:r>
        <w:rPr>
          <w:rFonts w:ascii="宋体" w:eastAsia="宋体"/>
          <w:spacing w:val="-202"/>
          <w:w w:val="107"/>
          <w:position w:val="9"/>
          <w:sz w:val="20"/>
        </w:rPr>
        <w:t>）</w:t>
      </w:r>
      <w:r>
        <w:rPr>
          <w:spacing w:val="6"/>
          <w:w w:val="103"/>
          <w:sz w:val="20"/>
        </w:rPr>
        <w:t>B</w:t>
      </w:r>
      <w:r>
        <w:rPr>
          <w:w w:val="103"/>
          <w:sz w:val="20"/>
        </w:rPr>
        <w:t>.</w:t>
      </w:r>
      <w:r>
        <w:rPr>
          <w:spacing w:val="-5"/>
          <w:w w:val="104"/>
          <w:sz w:val="20"/>
        </w:rPr>
        <w:t xml:space="preserve"> </w:t>
      </w:r>
      <w:r>
        <w:rPr>
          <w:w w:val="105"/>
          <w:sz w:val="20"/>
        </w:rPr>
        <w:t>I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like</w:t>
      </w:r>
      <w:r>
        <w:rPr>
          <w:spacing w:val="-1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Chinese.</w:t>
      </w:r>
    </w:p>
    <w:p>
      <w:pPr>
        <w:pStyle w:val="2"/>
        <w:tabs>
          <w:tab w:val="left" w:pos="4530"/>
        </w:tabs>
        <w:spacing w:before="164"/>
        <w:ind w:left="596"/>
      </w:pPr>
      <w:r>
        <w:t>C.</w:t>
      </w:r>
      <w:r>
        <w:rPr>
          <w:spacing w:val="13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like</w:t>
      </w:r>
      <w:r>
        <w:rPr>
          <w:spacing w:val="18"/>
        </w:rPr>
        <w:t xml:space="preserve"> </w:t>
      </w:r>
      <w:r>
        <w:t>chicken</w:t>
      </w:r>
      <w:r>
        <w:rPr>
          <w:spacing w:val="19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rPr>
          <w:spacing w:val="-2"/>
        </w:rPr>
        <w:t>dinner.</w:t>
      </w:r>
      <w:r>
        <w:tab/>
      </w:r>
      <w:r>
        <w:t>D.</w:t>
      </w:r>
      <w:r>
        <w:rPr>
          <w:spacing w:val="4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love</w:t>
      </w:r>
      <w:r>
        <w:rPr>
          <w:spacing w:val="10"/>
        </w:rPr>
        <w:t xml:space="preserve"> </w:t>
      </w:r>
      <w:r>
        <w:rPr>
          <w:spacing w:val="-2"/>
        </w:rPr>
        <w:t>fruit.</w:t>
      </w:r>
    </w:p>
    <w:p>
      <w:pPr>
        <w:pStyle w:val="8"/>
        <w:numPr>
          <w:ilvl w:val="0"/>
          <w:numId w:val="4"/>
        </w:numPr>
        <w:tabs>
          <w:tab w:val="left" w:pos="591"/>
          <w:tab w:val="left" w:pos="592"/>
          <w:tab w:val="left" w:pos="4530"/>
        </w:tabs>
        <w:spacing w:before="166" w:after="0" w:line="240" w:lineRule="auto"/>
        <w:ind w:left="592" w:right="0" w:hanging="432"/>
        <w:jc w:val="left"/>
        <w:rPr>
          <w:sz w:val="20"/>
        </w:rPr>
      </w:pPr>
      <w:r>
        <w:rPr>
          <w:sz w:val="20"/>
        </w:rPr>
        <w:t>A.</w:t>
      </w:r>
      <w:r>
        <w:rPr>
          <w:spacing w:val="7"/>
          <w:sz w:val="20"/>
        </w:rPr>
        <w:t xml:space="preserve"> </w:t>
      </w:r>
      <w:r>
        <w:rPr>
          <w:sz w:val="20"/>
        </w:rPr>
        <w:t>Who</w:t>
      </w:r>
      <w:r>
        <w:rPr>
          <w:spacing w:val="21"/>
          <w:sz w:val="20"/>
        </w:rPr>
        <w:t xml:space="preserve"> </w:t>
      </w:r>
      <w:r>
        <w:rPr>
          <w:sz w:val="20"/>
        </w:rPr>
        <w:t>is</w:t>
      </w:r>
      <w:r>
        <w:rPr>
          <w:spacing w:val="15"/>
          <w:sz w:val="20"/>
        </w:rPr>
        <w:t xml:space="preserve"> </w:t>
      </w:r>
      <w:r>
        <w:rPr>
          <w:sz w:val="20"/>
        </w:rPr>
        <w:t>your</w:t>
      </w:r>
      <w:r>
        <w:rPr>
          <w:spacing w:val="15"/>
          <w:sz w:val="20"/>
        </w:rPr>
        <w:t xml:space="preserve"> </w:t>
      </w:r>
      <w:r>
        <w:rPr>
          <w:spacing w:val="-2"/>
          <w:sz w:val="20"/>
        </w:rPr>
        <w:t>mother?</w:t>
      </w:r>
      <w:r>
        <w:rPr>
          <w:sz w:val="20"/>
        </w:rPr>
        <w:tab/>
      </w:r>
      <w:r>
        <w:rPr>
          <w:sz w:val="20"/>
        </w:rPr>
        <w:t>B.</w:t>
      </w:r>
      <w:r>
        <w:rPr>
          <w:spacing w:val="5"/>
          <w:sz w:val="20"/>
        </w:rPr>
        <w:t xml:space="preserve"> </w:t>
      </w:r>
      <w:r>
        <w:rPr>
          <w:sz w:val="20"/>
        </w:rPr>
        <w:t>Who</w:t>
      </w:r>
      <w:r>
        <w:rPr>
          <w:spacing w:val="12"/>
          <w:sz w:val="20"/>
        </w:rPr>
        <w:t xml:space="preserve"> </w:t>
      </w:r>
      <w:r>
        <w:rPr>
          <w:sz w:val="20"/>
        </w:rPr>
        <w:t>is</w:t>
      </w:r>
      <w:r>
        <w:rPr>
          <w:spacing w:val="9"/>
          <w:sz w:val="20"/>
        </w:rPr>
        <w:t xml:space="preserve"> </w:t>
      </w:r>
      <w:r>
        <w:rPr>
          <w:sz w:val="20"/>
        </w:rPr>
        <w:t>your</w:t>
      </w:r>
      <w:r>
        <w:rPr>
          <w:spacing w:val="9"/>
          <w:sz w:val="20"/>
        </w:rPr>
        <w:t xml:space="preserve"> </w:t>
      </w:r>
      <w:r>
        <w:rPr>
          <w:sz w:val="20"/>
        </w:rPr>
        <w:t>science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teacher?</w:t>
      </w:r>
    </w:p>
    <w:p>
      <w:pPr>
        <w:pStyle w:val="2"/>
        <w:tabs>
          <w:tab w:val="left" w:pos="4530"/>
        </w:tabs>
        <w:spacing w:before="163"/>
        <w:ind w:left="596"/>
      </w:pPr>
      <w:r>
        <w:t>C.</w:t>
      </w:r>
      <w:r>
        <w:rPr>
          <w:spacing w:val="8"/>
        </w:rPr>
        <w:t xml:space="preserve"> </w:t>
      </w:r>
      <w:r>
        <w:t>What</w:t>
      </w:r>
      <w:r>
        <w:rPr>
          <w:spacing w:val="18"/>
        </w:rPr>
        <w:t xml:space="preserve"> </w:t>
      </w:r>
      <w:r>
        <w:t>is</w:t>
      </w:r>
      <w:r>
        <w:rPr>
          <w:spacing w:val="16"/>
        </w:rPr>
        <w:t xml:space="preserve"> </w:t>
      </w:r>
      <w:r>
        <w:t>your</w:t>
      </w:r>
      <w:r>
        <w:rPr>
          <w:spacing w:val="18"/>
        </w:rPr>
        <w:t xml:space="preserve"> </w:t>
      </w:r>
      <w:r>
        <w:t>friend’s</w:t>
      </w:r>
      <w:r>
        <w:rPr>
          <w:spacing w:val="19"/>
        </w:rPr>
        <w:t xml:space="preserve"> </w:t>
      </w:r>
      <w:r>
        <w:rPr>
          <w:spacing w:val="-4"/>
        </w:rPr>
        <w:t>name?</w:t>
      </w:r>
      <w:r>
        <w:tab/>
      </w:r>
      <w:r>
        <w:t>D.</w:t>
      </w:r>
      <w:r>
        <w:rPr>
          <w:spacing w:val="2"/>
        </w:rPr>
        <w:t xml:space="preserve"> </w:t>
      </w:r>
      <w:r>
        <w:t>When</w:t>
      </w:r>
      <w:r>
        <w:rPr>
          <w:spacing w:val="12"/>
        </w:rPr>
        <w:t xml:space="preserve"> </w:t>
      </w:r>
      <w:r>
        <w:t>is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Sports</w:t>
      </w:r>
      <w:r>
        <w:rPr>
          <w:spacing w:val="10"/>
        </w:rPr>
        <w:t xml:space="preserve"> </w:t>
      </w:r>
      <w:r>
        <w:rPr>
          <w:spacing w:val="-4"/>
        </w:rPr>
        <w:t>Day?</w:t>
      </w:r>
    </w:p>
    <w:p>
      <w:pPr>
        <w:spacing w:after="0"/>
        <w:sectPr>
          <w:pgSz w:w="11910" w:h="16840"/>
          <w:pgMar w:top="1360" w:right="1440" w:bottom="280" w:left="1640" w:header="454" w:footer="0" w:gutter="0"/>
          <w:cols w:space="720" w:num="1"/>
        </w:sectPr>
      </w:pPr>
    </w:p>
    <w:p>
      <w:pPr>
        <w:pStyle w:val="8"/>
        <w:numPr>
          <w:ilvl w:val="0"/>
          <w:numId w:val="4"/>
        </w:numPr>
        <w:tabs>
          <w:tab w:val="left" w:pos="429"/>
          <w:tab w:val="left" w:pos="4530"/>
        </w:tabs>
        <w:spacing w:before="112" w:after="0" w:line="240" w:lineRule="auto"/>
        <w:ind w:left="428" w:right="0" w:hanging="269"/>
        <w:jc w:val="left"/>
        <w:rPr>
          <w:sz w:val="20"/>
        </w:rPr>
      </w:pPr>
      <w:r>
        <w:rPr>
          <w:sz w:val="20"/>
        </w:rPr>
        <w:t>A.</w:t>
      </w:r>
      <w:r>
        <w:rPr>
          <w:spacing w:val="14"/>
          <w:sz w:val="20"/>
        </w:rPr>
        <w:t xml:space="preserve"> </w:t>
      </w:r>
      <w:r>
        <w:rPr>
          <w:sz w:val="20"/>
        </w:rPr>
        <w:t>My</w:t>
      </w:r>
      <w:r>
        <w:rPr>
          <w:spacing w:val="19"/>
          <w:sz w:val="20"/>
        </w:rPr>
        <w:t xml:space="preserve"> </w:t>
      </w:r>
      <w:r>
        <w:rPr>
          <w:sz w:val="20"/>
        </w:rPr>
        <w:t>favorite</w:t>
      </w:r>
      <w:r>
        <w:rPr>
          <w:spacing w:val="16"/>
          <w:sz w:val="20"/>
        </w:rPr>
        <w:t xml:space="preserve"> </w:t>
      </w:r>
      <w:r>
        <w:rPr>
          <w:sz w:val="20"/>
        </w:rPr>
        <w:t>food</w:t>
      </w:r>
      <w:r>
        <w:rPr>
          <w:spacing w:val="23"/>
          <w:sz w:val="20"/>
        </w:rPr>
        <w:t xml:space="preserve"> </w:t>
      </w:r>
      <w:r>
        <w:rPr>
          <w:sz w:val="20"/>
        </w:rPr>
        <w:t>is</w:t>
      </w:r>
      <w:r>
        <w:rPr>
          <w:spacing w:val="18"/>
          <w:sz w:val="20"/>
        </w:rPr>
        <w:t xml:space="preserve"> </w:t>
      </w:r>
      <w:r>
        <w:rPr>
          <w:spacing w:val="-2"/>
          <w:sz w:val="20"/>
        </w:rPr>
        <w:t>salad.</w:t>
      </w:r>
      <w:r>
        <w:rPr>
          <w:sz w:val="20"/>
        </w:rPr>
        <w:tab/>
      </w:r>
      <w:r>
        <w:rPr>
          <w:sz w:val="20"/>
        </w:rPr>
        <w:t>B.</w:t>
      </w:r>
      <w:r>
        <w:rPr>
          <w:spacing w:val="6"/>
          <w:sz w:val="20"/>
        </w:rPr>
        <w:t xml:space="preserve"> </w:t>
      </w:r>
      <w:r>
        <w:rPr>
          <w:sz w:val="20"/>
        </w:rPr>
        <w:t>I</w:t>
      </w:r>
      <w:r>
        <w:rPr>
          <w:spacing w:val="6"/>
          <w:sz w:val="20"/>
        </w:rPr>
        <w:t xml:space="preserve"> </w:t>
      </w:r>
      <w:r>
        <w:rPr>
          <w:sz w:val="20"/>
        </w:rPr>
        <w:t>like</w:t>
      </w:r>
      <w:r>
        <w:rPr>
          <w:spacing w:val="7"/>
          <w:sz w:val="20"/>
        </w:rPr>
        <w:t xml:space="preserve"> </w:t>
      </w:r>
      <w:r>
        <w:rPr>
          <w:sz w:val="20"/>
        </w:rPr>
        <w:t>playing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volleyball.</w:t>
      </w:r>
    </w:p>
    <w:p>
      <w:pPr>
        <w:pStyle w:val="2"/>
        <w:tabs>
          <w:tab w:val="left" w:pos="4530"/>
        </w:tabs>
        <w:spacing w:before="164"/>
        <w:ind w:left="580"/>
      </w:pPr>
      <w:r>
        <w:t>C.I</w:t>
      </w:r>
      <w:r>
        <w:rPr>
          <w:spacing w:val="5"/>
        </w:rPr>
        <w:t xml:space="preserve"> </w:t>
      </w:r>
      <w:r>
        <w:t>like</w:t>
      </w:r>
      <w:r>
        <w:rPr>
          <w:spacing w:val="5"/>
        </w:rPr>
        <w:t xml:space="preserve"> </w:t>
      </w:r>
      <w:r>
        <w:t>P.</w:t>
      </w:r>
      <w:r>
        <w:rPr>
          <w:spacing w:val="4"/>
        </w:rPr>
        <w:t xml:space="preserve"> </w:t>
      </w:r>
      <w:r>
        <w:rPr>
          <w:spacing w:val="-5"/>
        </w:rPr>
        <w:t>E..</w:t>
      </w:r>
      <w:r>
        <w:tab/>
      </w:r>
      <w:r>
        <w:t>D.</w:t>
      </w:r>
      <w:r>
        <w:rPr>
          <w:spacing w:val="7"/>
        </w:rPr>
        <w:t xml:space="preserve"> </w:t>
      </w:r>
      <w:r>
        <w:t>I</w:t>
      </w:r>
      <w:r>
        <w:rPr>
          <w:spacing w:val="15"/>
        </w:rPr>
        <w:t xml:space="preserve"> </w:t>
      </w:r>
      <w:r>
        <w:t>like</w:t>
      </w:r>
      <w:r>
        <w:rPr>
          <w:spacing w:val="13"/>
        </w:rPr>
        <w:t xml:space="preserve"> </w:t>
      </w:r>
      <w:r>
        <w:t>watching</w:t>
      </w:r>
      <w:r>
        <w:rPr>
          <w:spacing w:val="10"/>
        </w:rPr>
        <w:t xml:space="preserve"> </w:t>
      </w:r>
      <w:r>
        <w:rPr>
          <w:spacing w:val="-5"/>
        </w:rPr>
        <w:t>TV.</w:t>
      </w:r>
    </w:p>
    <w:p>
      <w:pPr>
        <w:pStyle w:val="8"/>
        <w:numPr>
          <w:ilvl w:val="0"/>
          <w:numId w:val="4"/>
        </w:numPr>
        <w:tabs>
          <w:tab w:val="left" w:pos="429"/>
          <w:tab w:val="left" w:pos="4489"/>
        </w:tabs>
        <w:spacing w:before="168" w:after="0" w:line="240" w:lineRule="auto"/>
        <w:ind w:left="428" w:right="0" w:hanging="269"/>
        <w:jc w:val="left"/>
        <w:rPr>
          <w:sz w:val="20"/>
        </w:rPr>
      </w:pPr>
      <w:r>
        <w:rPr>
          <w:sz w:val="20"/>
        </w:rPr>
        <w:t>A.</w:t>
      </w:r>
      <w:r>
        <w:rPr>
          <w:spacing w:val="12"/>
          <w:sz w:val="20"/>
        </w:rPr>
        <w:t xml:space="preserve"> </w:t>
      </w:r>
      <w:r>
        <w:rPr>
          <w:sz w:val="20"/>
        </w:rPr>
        <w:t>Let’s</w:t>
      </w:r>
      <w:r>
        <w:rPr>
          <w:spacing w:val="17"/>
          <w:sz w:val="20"/>
        </w:rPr>
        <w:t xml:space="preserve"> </w:t>
      </w:r>
      <w:r>
        <w:rPr>
          <w:sz w:val="20"/>
        </w:rPr>
        <w:t>have</w:t>
      </w:r>
      <w:r>
        <w:rPr>
          <w:spacing w:val="17"/>
          <w:sz w:val="20"/>
        </w:rPr>
        <w:t xml:space="preserve"> </w:t>
      </w:r>
      <w:r>
        <w:rPr>
          <w:sz w:val="20"/>
        </w:rPr>
        <w:t>some</w:t>
      </w:r>
      <w:r>
        <w:rPr>
          <w:spacing w:val="18"/>
          <w:sz w:val="20"/>
        </w:rPr>
        <w:t xml:space="preserve"> </w:t>
      </w:r>
      <w:r>
        <w:rPr>
          <w:spacing w:val="-2"/>
          <w:sz w:val="20"/>
        </w:rPr>
        <w:t>hamburgers.</w:t>
      </w:r>
      <w:r>
        <w:rPr>
          <w:sz w:val="20"/>
        </w:rPr>
        <w:tab/>
      </w:r>
      <w:r>
        <w:rPr>
          <w:sz w:val="20"/>
        </w:rPr>
        <w:t>B.</w:t>
      </w:r>
      <w:r>
        <w:rPr>
          <w:spacing w:val="10"/>
          <w:sz w:val="20"/>
        </w:rPr>
        <w:t xml:space="preserve"> </w:t>
      </w:r>
      <w:r>
        <w:rPr>
          <w:sz w:val="20"/>
        </w:rPr>
        <w:t>Let’s</w:t>
      </w:r>
      <w:r>
        <w:rPr>
          <w:spacing w:val="11"/>
          <w:sz w:val="20"/>
        </w:rPr>
        <w:t xml:space="preserve"> </w:t>
      </w:r>
      <w:r>
        <w:rPr>
          <w:sz w:val="20"/>
        </w:rPr>
        <w:t>play</w:t>
      </w:r>
      <w:r>
        <w:rPr>
          <w:spacing w:val="13"/>
          <w:sz w:val="20"/>
        </w:rPr>
        <w:t xml:space="preserve"> </w:t>
      </w:r>
      <w:r>
        <w:rPr>
          <w:sz w:val="20"/>
        </w:rPr>
        <w:t>ping-pong</w:t>
      </w:r>
      <w:r>
        <w:rPr>
          <w:spacing w:val="13"/>
          <w:sz w:val="20"/>
        </w:rPr>
        <w:t xml:space="preserve"> </w:t>
      </w:r>
      <w:r>
        <w:rPr>
          <w:sz w:val="20"/>
        </w:rPr>
        <w:t>after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school</w:t>
      </w:r>
    </w:p>
    <w:p>
      <w:pPr>
        <w:pStyle w:val="2"/>
        <w:tabs>
          <w:tab w:val="left" w:pos="4489"/>
        </w:tabs>
        <w:spacing w:before="164"/>
        <w:ind w:left="558"/>
      </w:pPr>
      <w:r>
        <w:t>C.</w:t>
      </w:r>
      <w:r>
        <w:rPr>
          <w:spacing w:val="76"/>
        </w:rPr>
        <w:t xml:space="preserve"> </w:t>
      </w:r>
      <w:r>
        <w:t>How</w:t>
      </w:r>
      <w:r>
        <w:rPr>
          <w:spacing w:val="20"/>
        </w:rPr>
        <w:t xml:space="preserve"> </w:t>
      </w:r>
      <w:r>
        <w:t>about</w:t>
      </w:r>
      <w:r>
        <w:rPr>
          <w:spacing w:val="14"/>
        </w:rPr>
        <w:t xml:space="preserve"> </w:t>
      </w:r>
      <w:r>
        <w:t>this</w:t>
      </w:r>
      <w:r>
        <w:rPr>
          <w:spacing w:val="13"/>
        </w:rPr>
        <w:t xml:space="preserve"> </w:t>
      </w:r>
      <w:r>
        <w:rPr>
          <w:spacing w:val="-4"/>
        </w:rPr>
        <w:t>one?</w:t>
      </w:r>
      <w:r>
        <w:tab/>
      </w:r>
      <w:r>
        <w:t>D.</w:t>
      </w:r>
      <w:r>
        <w:rPr>
          <w:spacing w:val="7"/>
        </w:rPr>
        <w:t xml:space="preserve"> </w:t>
      </w:r>
      <w:r>
        <w:t>What</w:t>
      </w:r>
      <w:r>
        <w:rPr>
          <w:spacing w:val="11"/>
        </w:rPr>
        <w:t xml:space="preserve"> </w:t>
      </w:r>
      <w:r>
        <w:t>about</w:t>
      </w:r>
      <w:r>
        <w:rPr>
          <w:spacing w:val="13"/>
        </w:rPr>
        <w:t xml:space="preserve"> </w:t>
      </w:r>
      <w:r>
        <w:t>playing</w:t>
      </w:r>
      <w:r>
        <w:rPr>
          <w:spacing w:val="13"/>
        </w:rPr>
        <w:t xml:space="preserve"> </w:t>
      </w:r>
      <w:r>
        <w:t>soccer</w:t>
      </w:r>
      <w:r>
        <w:rPr>
          <w:spacing w:val="18"/>
        </w:rPr>
        <w:t xml:space="preserve"> </w:t>
      </w:r>
      <w:r>
        <w:t>after</w:t>
      </w:r>
      <w:r>
        <w:rPr>
          <w:spacing w:val="15"/>
        </w:rPr>
        <w:t xml:space="preserve"> </w:t>
      </w:r>
      <w:r>
        <w:rPr>
          <w:spacing w:val="-2"/>
        </w:rPr>
        <w:t>school?</w:t>
      </w:r>
    </w:p>
    <w:p>
      <w:pPr>
        <w:pStyle w:val="2"/>
        <w:rPr>
          <w:sz w:val="22"/>
        </w:rPr>
      </w:pPr>
    </w:p>
    <w:p>
      <w:pPr>
        <w:pStyle w:val="2"/>
        <w:spacing w:before="9"/>
        <w:rPr>
          <w:sz w:val="25"/>
        </w:rPr>
      </w:pPr>
    </w:p>
    <w:p>
      <w:pPr>
        <w:pStyle w:val="8"/>
        <w:numPr>
          <w:ilvl w:val="0"/>
          <w:numId w:val="1"/>
        </w:numPr>
        <w:tabs>
          <w:tab w:val="left" w:pos="580"/>
        </w:tabs>
        <w:spacing w:before="0" w:after="0" w:line="240" w:lineRule="auto"/>
        <w:ind w:left="580" w:right="0" w:hanging="420"/>
        <w:jc w:val="left"/>
        <w:rPr>
          <w:b/>
          <w:sz w:val="22"/>
        </w:rPr>
      </w:pPr>
      <w:r>
        <w:rPr>
          <w:rFonts w:ascii="宋体" w:eastAsia="宋体"/>
          <w:spacing w:val="-4"/>
          <w:sz w:val="22"/>
        </w:rPr>
        <w:t>选词填空</w:t>
      </w:r>
    </w:p>
    <w:p>
      <w:pPr>
        <w:spacing w:before="139"/>
        <w:ind w:left="160" w:right="0" w:firstLine="0"/>
        <w:jc w:val="left"/>
        <w:rPr>
          <w:rFonts w:ascii="宋体" w:eastAsia="宋体"/>
          <w:sz w:val="22"/>
        </w:rPr>
      </w:pPr>
      <w:r>
        <w:rPr>
          <w:rFonts w:ascii="宋体" w:eastAsia="宋体"/>
          <w:spacing w:val="-5"/>
          <w:sz w:val="22"/>
        </w:rPr>
        <w:t xml:space="preserve">阅读下面单句，在空白处填入 </w:t>
      </w:r>
      <w:r>
        <w:rPr>
          <w:b/>
          <w:spacing w:val="-2"/>
          <w:sz w:val="22"/>
        </w:rPr>
        <w:t>1</w:t>
      </w:r>
      <w:r>
        <w:rPr>
          <w:b/>
          <w:spacing w:val="19"/>
          <w:sz w:val="22"/>
        </w:rPr>
        <w:t xml:space="preserve"> </w:t>
      </w:r>
      <w:r>
        <w:rPr>
          <w:rFonts w:ascii="宋体" w:eastAsia="宋体"/>
          <w:spacing w:val="-3"/>
          <w:sz w:val="22"/>
        </w:rPr>
        <w:t>个适当的单词或者用括号内所给单词的正确形式。</w:t>
      </w:r>
    </w:p>
    <w:p>
      <w:pPr>
        <w:pStyle w:val="8"/>
        <w:numPr>
          <w:ilvl w:val="0"/>
          <w:numId w:val="5"/>
        </w:numPr>
        <w:tabs>
          <w:tab w:val="left" w:pos="633"/>
          <w:tab w:val="left" w:pos="3164"/>
        </w:tabs>
        <w:spacing w:before="140" w:after="0" w:line="240" w:lineRule="auto"/>
        <w:ind w:left="632" w:right="0" w:hanging="265"/>
        <w:jc w:val="left"/>
        <w:rPr>
          <w:sz w:val="20"/>
        </w:rPr>
      </w:pPr>
      <w:r>
        <w:rPr>
          <w:sz w:val="20"/>
        </w:rPr>
        <w:t>Socks</w:t>
      </w:r>
      <w:r>
        <w:rPr>
          <w:spacing w:val="16"/>
          <w:sz w:val="20"/>
        </w:rPr>
        <w:t xml:space="preserve"> </w:t>
      </w:r>
      <w:r>
        <w:rPr>
          <w:sz w:val="20"/>
        </w:rPr>
        <w:t>are</w:t>
      </w:r>
      <w:r>
        <w:rPr>
          <w:spacing w:val="17"/>
          <w:sz w:val="20"/>
        </w:rPr>
        <w:t xml:space="preserve"> </w:t>
      </w:r>
      <w:r>
        <w:rPr>
          <w:sz w:val="20"/>
        </w:rPr>
        <w:t>only</w:t>
      </w:r>
      <w:r>
        <w:rPr>
          <w:spacing w:val="18"/>
          <w:sz w:val="20"/>
        </w:rPr>
        <w:t xml:space="preserve"> </w:t>
      </w:r>
      <w:r>
        <w:rPr>
          <w:sz w:val="20"/>
        </w:rPr>
        <w:t>10</w:t>
      </w:r>
      <w:r>
        <w:rPr>
          <w:spacing w:val="15"/>
          <w:sz w:val="20"/>
        </w:rPr>
        <w:t xml:space="preserve"> </w:t>
      </w:r>
      <w:r>
        <w:rPr>
          <w:sz w:val="20"/>
        </w:rPr>
        <w:t>yuan</w:t>
      </w:r>
      <w:r>
        <w:rPr>
          <w:spacing w:val="18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__10</w:t>
      </w:r>
      <w:r>
        <w:rPr>
          <w:spacing w:val="24"/>
          <w:sz w:val="20"/>
        </w:rPr>
        <w:t xml:space="preserve"> </w:t>
      </w:r>
      <w:r>
        <w:rPr>
          <w:spacing w:val="-2"/>
          <w:sz w:val="20"/>
        </w:rPr>
        <w:t>pairs.</w:t>
      </w:r>
    </w:p>
    <w:p>
      <w:pPr>
        <w:pStyle w:val="2"/>
        <w:spacing w:before="8"/>
      </w:pPr>
    </w:p>
    <w:p>
      <w:pPr>
        <w:pStyle w:val="8"/>
        <w:numPr>
          <w:ilvl w:val="0"/>
          <w:numId w:val="5"/>
        </w:numPr>
        <w:tabs>
          <w:tab w:val="left" w:pos="633"/>
          <w:tab w:val="left" w:pos="5660"/>
        </w:tabs>
        <w:spacing w:before="0" w:after="0" w:line="487" w:lineRule="auto"/>
        <w:ind w:left="160" w:right="856" w:firstLine="208"/>
        <w:jc w:val="left"/>
        <w:rPr>
          <w:sz w:val="20"/>
        </w:rPr>
      </w:pPr>
      <w:r>
        <w:rPr>
          <w:sz w:val="20"/>
        </w:rPr>
        <w:t xml:space="preserve">In China, we often buy things from </w:t>
      </w:r>
      <w:r>
        <w:fldChar w:fldCharType="begin"/>
      </w:r>
      <w:r>
        <w:instrText xml:space="preserve"> HYPERLINK "http://www.Taobao.com/" </w:instrText>
      </w:r>
      <w:r>
        <w:fldChar w:fldCharType="separate"/>
      </w:r>
      <w:r>
        <w:rPr>
          <w:sz w:val="20"/>
        </w:rPr>
        <w:t>www.Taobao.com</w:t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__</w:t>
      </w:r>
      <w:r>
        <w:rPr>
          <w:spacing w:val="158"/>
          <w:sz w:val="20"/>
          <w:u w:val="single"/>
        </w:rPr>
        <w:t xml:space="preserve"> </w:t>
      </w:r>
      <w:r>
        <w:rPr>
          <w:sz w:val="20"/>
        </w:rPr>
        <w:t xml:space="preserve">the things are nice and </w:t>
      </w:r>
      <w:r>
        <w:rPr>
          <w:spacing w:val="-2"/>
          <w:sz w:val="20"/>
        </w:rPr>
        <w:t>cheap.</w:t>
      </w:r>
    </w:p>
    <w:p>
      <w:pPr>
        <w:pStyle w:val="8"/>
        <w:numPr>
          <w:ilvl w:val="0"/>
          <w:numId w:val="5"/>
        </w:numPr>
        <w:tabs>
          <w:tab w:val="left" w:pos="633"/>
          <w:tab w:val="left" w:pos="3584"/>
          <w:tab w:val="left" w:leader="underscore" w:pos="4215"/>
        </w:tabs>
        <w:spacing w:before="2" w:after="0" w:line="240" w:lineRule="auto"/>
        <w:ind w:left="632" w:right="0" w:hanging="265"/>
        <w:jc w:val="left"/>
        <w:rPr>
          <w:sz w:val="20"/>
        </w:rPr>
      </w:pPr>
      <w:r>
        <w:rPr>
          <w:sz w:val="20"/>
        </w:rPr>
        <w:t>I</w:t>
      </w:r>
      <w:r>
        <w:rPr>
          <w:spacing w:val="11"/>
          <w:sz w:val="20"/>
        </w:rPr>
        <w:t xml:space="preserve"> </w:t>
      </w:r>
      <w:r>
        <w:rPr>
          <w:sz w:val="20"/>
        </w:rPr>
        <w:t>don’t</w:t>
      </w:r>
      <w:r>
        <w:rPr>
          <w:spacing w:val="14"/>
          <w:sz w:val="20"/>
        </w:rPr>
        <w:t xml:space="preserve"> </w:t>
      </w:r>
      <w:r>
        <w:rPr>
          <w:sz w:val="20"/>
        </w:rPr>
        <w:t>like</w:t>
      </w:r>
      <w:r>
        <w:rPr>
          <w:spacing w:val="18"/>
          <w:sz w:val="20"/>
        </w:rPr>
        <w:t xml:space="preserve"> </w:t>
      </w:r>
      <w:r>
        <w:rPr>
          <w:sz w:val="20"/>
        </w:rPr>
        <w:t>math</w:t>
      </w:r>
      <w:r>
        <w:rPr>
          <w:spacing w:val="16"/>
          <w:sz w:val="20"/>
        </w:rPr>
        <w:t xml:space="preserve"> </w:t>
      </w:r>
      <w:r>
        <w:rPr>
          <w:sz w:val="20"/>
        </w:rPr>
        <w:t>because</w:t>
      </w:r>
      <w:r>
        <w:rPr>
          <w:spacing w:val="18"/>
          <w:sz w:val="20"/>
        </w:rPr>
        <w:t xml:space="preserve"> </w:t>
      </w:r>
      <w:r>
        <w:rPr>
          <w:sz w:val="20"/>
        </w:rPr>
        <w:t>it</w:t>
      </w:r>
      <w:r>
        <w:rPr>
          <w:spacing w:val="14"/>
          <w:sz w:val="20"/>
        </w:rPr>
        <w:t xml:space="preserve"> </w:t>
      </w:r>
      <w:r>
        <w:rPr>
          <w:sz w:val="20"/>
        </w:rPr>
        <w:t>is</w:t>
      </w:r>
      <w:r>
        <w:rPr>
          <w:spacing w:val="17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pacing w:val="-10"/>
          <w:sz w:val="20"/>
        </w:rPr>
        <w:t>_</w:t>
      </w:r>
      <w:r>
        <w:rPr>
          <w:sz w:val="20"/>
        </w:rPr>
        <w:tab/>
      </w:r>
      <w:r>
        <w:rPr>
          <w:sz w:val="20"/>
        </w:rPr>
        <w:t>(real)</w:t>
      </w:r>
      <w:r>
        <w:rPr>
          <w:spacing w:val="21"/>
          <w:sz w:val="20"/>
        </w:rPr>
        <w:t xml:space="preserve"> </w:t>
      </w:r>
      <w:r>
        <w:rPr>
          <w:spacing w:val="-2"/>
          <w:sz w:val="20"/>
        </w:rPr>
        <w:t>difficult.</w:t>
      </w:r>
    </w:p>
    <w:p>
      <w:pPr>
        <w:pStyle w:val="2"/>
        <w:spacing w:before="8"/>
      </w:pPr>
    </w:p>
    <w:p>
      <w:pPr>
        <w:pStyle w:val="8"/>
        <w:numPr>
          <w:ilvl w:val="0"/>
          <w:numId w:val="5"/>
        </w:numPr>
        <w:tabs>
          <w:tab w:val="left" w:pos="633"/>
          <w:tab w:val="left" w:pos="2255"/>
          <w:tab w:val="left" w:pos="3015"/>
        </w:tabs>
        <w:spacing w:before="0" w:after="0" w:line="240" w:lineRule="auto"/>
        <w:ind w:left="632" w:right="0" w:hanging="265"/>
        <w:jc w:val="left"/>
        <w:rPr>
          <w:sz w:val="20"/>
        </w:rPr>
      </w:pPr>
      <w:r>
        <w:rPr>
          <w:sz w:val="20"/>
        </w:rPr>
        <w:t>Tom</w:t>
      </w:r>
      <w:r>
        <w:rPr>
          <w:spacing w:val="19"/>
          <w:sz w:val="20"/>
        </w:rPr>
        <w:t xml:space="preserve"> </w:t>
      </w:r>
      <w:r>
        <w:rPr>
          <w:sz w:val="20"/>
        </w:rPr>
        <w:t>and</w:t>
      </w:r>
      <w:r>
        <w:rPr>
          <w:spacing w:val="18"/>
          <w:sz w:val="20"/>
        </w:rPr>
        <w:t xml:space="preserve"> </w:t>
      </w:r>
      <w:r>
        <w:rPr>
          <w:sz w:val="20"/>
        </w:rPr>
        <w:t>Lily</w:t>
      </w:r>
      <w:r>
        <w:rPr>
          <w:spacing w:val="6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pacing w:val="-2"/>
          <w:sz w:val="20"/>
        </w:rPr>
        <w:t>__(be)</w:t>
      </w:r>
      <w:r>
        <w:rPr>
          <w:sz w:val="20"/>
        </w:rPr>
        <w:tab/>
      </w:r>
      <w:r>
        <w:rPr>
          <w:sz w:val="20"/>
        </w:rPr>
        <w:t>good</w:t>
      </w:r>
      <w:r>
        <w:rPr>
          <w:spacing w:val="19"/>
          <w:sz w:val="20"/>
        </w:rPr>
        <w:t xml:space="preserve"> </w:t>
      </w:r>
      <w:r>
        <w:rPr>
          <w:spacing w:val="-2"/>
          <w:sz w:val="20"/>
        </w:rPr>
        <w:t>friends.</w:t>
      </w:r>
    </w:p>
    <w:p>
      <w:pPr>
        <w:pStyle w:val="2"/>
        <w:spacing w:before="8"/>
      </w:pPr>
    </w:p>
    <w:p>
      <w:pPr>
        <w:pStyle w:val="8"/>
        <w:numPr>
          <w:ilvl w:val="0"/>
          <w:numId w:val="5"/>
        </w:numPr>
        <w:tabs>
          <w:tab w:val="left" w:pos="633"/>
          <w:tab w:val="left" w:pos="1496"/>
          <w:tab w:val="left" w:pos="2703"/>
          <w:tab w:val="left" w:pos="2891"/>
          <w:tab w:val="left" w:leader="underscore" w:pos="3625"/>
        </w:tabs>
        <w:spacing w:before="0" w:after="0" w:line="487" w:lineRule="auto"/>
        <w:ind w:left="368" w:right="2634" w:firstLine="0"/>
        <w:jc w:val="left"/>
        <w:rPr>
          <w:sz w:val="20"/>
        </w:rPr>
      </w:pPr>
      <w:r>
        <w:rPr>
          <w:sz w:val="20"/>
        </w:rPr>
        <w:t xml:space="preserve">Tom </w:t>
      </w:r>
      <w:r>
        <w:rPr>
          <w:sz w:val="20"/>
          <w:u w:val="single"/>
        </w:rPr>
        <w:tab/>
      </w:r>
      <w:r>
        <w:rPr>
          <w:sz w:val="20"/>
        </w:rPr>
        <w:t>__</w:t>
      </w:r>
      <w:r>
        <w:rPr>
          <w:spacing w:val="158"/>
          <w:sz w:val="20"/>
          <w:u w:val="single"/>
        </w:rPr>
        <w:t xml:space="preserve"> </w:t>
      </w:r>
      <w:r>
        <w:rPr>
          <w:sz w:val="20"/>
        </w:rPr>
        <w:t>(think)</w:t>
      </w:r>
      <w:r>
        <w:rPr>
          <w:sz w:val="20"/>
        </w:rPr>
        <w:tab/>
      </w:r>
      <w:r>
        <w:rPr>
          <w:sz w:val="20"/>
        </w:rPr>
        <w:t xml:space="preserve">it is good to give his mom a birthday gift. 31.What does she want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pacing w:val="-10"/>
          <w:sz w:val="20"/>
        </w:rPr>
        <w:t>_</w:t>
      </w:r>
      <w:r>
        <w:rPr>
          <w:sz w:val="20"/>
        </w:rPr>
        <w:tab/>
      </w:r>
      <w:r>
        <w:rPr>
          <w:spacing w:val="-2"/>
          <w:sz w:val="20"/>
        </w:rPr>
        <w:t>(buy)?</w:t>
      </w:r>
    </w:p>
    <w:p>
      <w:pPr>
        <w:pStyle w:val="8"/>
        <w:numPr>
          <w:ilvl w:val="0"/>
          <w:numId w:val="6"/>
        </w:numPr>
        <w:tabs>
          <w:tab w:val="left" w:pos="686"/>
          <w:tab w:val="left" w:leader="underscore" w:pos="3123"/>
        </w:tabs>
        <w:spacing w:before="3" w:after="0" w:line="240" w:lineRule="auto"/>
        <w:ind w:left="685" w:right="0" w:hanging="318"/>
        <w:jc w:val="left"/>
        <w:rPr>
          <w:sz w:val="20"/>
        </w:rPr>
      </w:pPr>
      <w:r>
        <w:rPr>
          <w:sz w:val="20"/>
        </w:rPr>
        <w:t>She</w:t>
      </w:r>
      <w:r>
        <w:rPr>
          <w:spacing w:val="10"/>
          <w:sz w:val="20"/>
        </w:rPr>
        <w:t xml:space="preserve"> </w:t>
      </w:r>
      <w:r>
        <w:rPr>
          <w:sz w:val="20"/>
        </w:rPr>
        <w:t>is</w:t>
      </w:r>
      <w:r>
        <w:rPr>
          <w:spacing w:val="8"/>
          <w:sz w:val="20"/>
        </w:rPr>
        <w:t xml:space="preserve"> </w:t>
      </w:r>
      <w:r>
        <w:rPr>
          <w:sz w:val="20"/>
        </w:rPr>
        <w:t>good</w:t>
      </w:r>
      <w:r>
        <w:rPr>
          <w:spacing w:val="11"/>
          <w:sz w:val="20"/>
        </w:rPr>
        <w:t xml:space="preserve"> </w:t>
      </w:r>
      <w:r>
        <w:rPr>
          <w:sz w:val="20"/>
        </w:rPr>
        <w:t>at</w:t>
      </w:r>
      <w:r>
        <w:rPr>
          <w:spacing w:val="143"/>
          <w:w w:val="150"/>
          <w:sz w:val="20"/>
          <w:u w:val="single"/>
        </w:rPr>
        <w:t xml:space="preserve"> </w:t>
      </w:r>
      <w:r>
        <w:rPr>
          <w:sz w:val="20"/>
        </w:rPr>
        <w:t>_</w:t>
      </w:r>
      <w:r>
        <w:rPr>
          <w:spacing w:val="142"/>
          <w:w w:val="150"/>
          <w:sz w:val="20"/>
          <w:u w:val="single"/>
        </w:rPr>
        <w:t xml:space="preserve"> </w:t>
      </w:r>
      <w:r>
        <w:rPr>
          <w:spacing w:val="-10"/>
          <w:sz w:val="20"/>
        </w:rPr>
        <w:t>_</w:t>
      </w:r>
      <w:r>
        <w:rPr>
          <w:sz w:val="20"/>
        </w:rPr>
        <w:tab/>
      </w:r>
      <w:r>
        <w:rPr>
          <w:sz w:val="20"/>
        </w:rPr>
        <w:t>(play)</w:t>
      </w:r>
      <w:r>
        <w:rPr>
          <w:spacing w:val="25"/>
          <w:sz w:val="20"/>
        </w:rPr>
        <w:t xml:space="preserve"> </w:t>
      </w:r>
      <w:r>
        <w:rPr>
          <w:spacing w:val="-2"/>
          <w:sz w:val="20"/>
        </w:rPr>
        <w:t>basketball.</w:t>
      </w:r>
    </w:p>
    <w:p>
      <w:pPr>
        <w:pStyle w:val="2"/>
        <w:spacing w:before="7"/>
      </w:pPr>
    </w:p>
    <w:p>
      <w:pPr>
        <w:pStyle w:val="8"/>
        <w:numPr>
          <w:ilvl w:val="0"/>
          <w:numId w:val="6"/>
        </w:numPr>
        <w:tabs>
          <w:tab w:val="left" w:pos="633"/>
          <w:tab w:val="left" w:leader="underscore" w:pos="3539"/>
        </w:tabs>
        <w:spacing w:before="1" w:after="0" w:line="240" w:lineRule="auto"/>
        <w:ind w:left="632" w:right="0" w:hanging="265"/>
        <w:jc w:val="left"/>
        <w:rPr>
          <w:sz w:val="20"/>
        </w:rPr>
      </w:pPr>
      <w:r>
        <w:rPr>
          <w:sz w:val="20"/>
        </w:rPr>
        <w:t>The</w:t>
      </w:r>
      <w:r>
        <w:rPr>
          <w:spacing w:val="19"/>
          <w:sz w:val="20"/>
        </w:rPr>
        <w:t xml:space="preserve"> </w:t>
      </w:r>
      <w:r>
        <w:rPr>
          <w:sz w:val="20"/>
        </w:rPr>
        <w:t>white</w:t>
      </w:r>
      <w:r>
        <w:rPr>
          <w:spacing w:val="17"/>
          <w:sz w:val="20"/>
        </w:rPr>
        <w:t xml:space="preserve"> </w:t>
      </w:r>
      <w:r>
        <w:rPr>
          <w:sz w:val="20"/>
        </w:rPr>
        <w:t>model</w:t>
      </w:r>
      <w:r>
        <w:rPr>
          <w:spacing w:val="17"/>
          <w:sz w:val="20"/>
        </w:rPr>
        <w:t xml:space="preserve"> </w:t>
      </w:r>
      <w:r>
        <w:rPr>
          <w:sz w:val="20"/>
        </w:rPr>
        <w:t>plane</w:t>
      </w:r>
      <w:r>
        <w:rPr>
          <w:spacing w:val="23"/>
          <w:sz w:val="20"/>
        </w:rPr>
        <w:t xml:space="preserve"> </w:t>
      </w:r>
      <w:r>
        <w:rPr>
          <w:spacing w:val="-5"/>
          <w:sz w:val="20"/>
        </w:rPr>
        <w:t>is</w:t>
      </w:r>
      <w:r>
        <w:rPr>
          <w:sz w:val="20"/>
        </w:rPr>
        <w:tab/>
      </w:r>
      <w:r>
        <w:rPr>
          <w:spacing w:val="158"/>
          <w:sz w:val="20"/>
          <w:u w:val="single"/>
        </w:rPr>
        <w:t xml:space="preserve"> </w:t>
      </w:r>
      <w:r>
        <w:rPr>
          <w:sz w:val="20"/>
        </w:rPr>
        <w:t>(she).</w:t>
      </w:r>
    </w:p>
    <w:p>
      <w:pPr>
        <w:pStyle w:val="2"/>
        <w:spacing w:before="7"/>
      </w:pPr>
    </w:p>
    <w:p>
      <w:pPr>
        <w:pStyle w:val="8"/>
        <w:numPr>
          <w:ilvl w:val="0"/>
          <w:numId w:val="6"/>
        </w:numPr>
        <w:tabs>
          <w:tab w:val="left" w:pos="686"/>
          <w:tab w:val="left" w:leader="underscore" w:pos="1854"/>
        </w:tabs>
        <w:spacing w:before="1" w:after="0" w:line="240" w:lineRule="auto"/>
        <w:ind w:left="685" w:right="0" w:hanging="318"/>
        <w:jc w:val="left"/>
        <w:rPr>
          <w:sz w:val="20"/>
        </w:rPr>
      </w:pPr>
      <w:r>
        <w:rPr>
          <w:spacing w:val="-4"/>
          <w:sz w:val="20"/>
        </w:rPr>
        <w:t>That</w:t>
      </w:r>
      <w:r>
        <w:rPr>
          <w:sz w:val="20"/>
        </w:rPr>
        <w:tab/>
      </w:r>
      <w:r>
        <w:rPr>
          <w:spacing w:val="158"/>
          <w:sz w:val="20"/>
          <w:u w:val="single"/>
        </w:rPr>
        <w:t xml:space="preserve"> </w:t>
      </w:r>
      <w:r>
        <w:rPr>
          <w:sz w:val="20"/>
        </w:rPr>
        <w:t>(sound) interesting.</w:t>
      </w:r>
    </w:p>
    <w:p>
      <w:pPr>
        <w:pStyle w:val="2"/>
        <w:spacing w:before="7"/>
      </w:pPr>
    </w:p>
    <w:p>
      <w:pPr>
        <w:pStyle w:val="8"/>
        <w:numPr>
          <w:ilvl w:val="0"/>
          <w:numId w:val="6"/>
        </w:numPr>
        <w:tabs>
          <w:tab w:val="left" w:pos="686"/>
          <w:tab w:val="left" w:pos="2447"/>
          <w:tab w:val="left" w:leader="underscore" w:pos="3078"/>
        </w:tabs>
        <w:spacing w:before="1" w:after="0" w:line="240" w:lineRule="auto"/>
        <w:ind w:left="685" w:right="0" w:hanging="318"/>
        <w:jc w:val="left"/>
        <w:rPr>
          <w:sz w:val="20"/>
        </w:rPr>
      </w:pPr>
      <w:r>
        <w:rPr>
          <w:sz w:val="20"/>
        </w:rPr>
        <w:t>There</w:t>
      </w:r>
      <w:r>
        <w:rPr>
          <w:spacing w:val="21"/>
          <w:sz w:val="20"/>
        </w:rPr>
        <w:t xml:space="preserve"> </w:t>
      </w:r>
      <w:r>
        <w:rPr>
          <w:sz w:val="20"/>
        </w:rPr>
        <w:t>are</w:t>
      </w:r>
      <w:r>
        <w:rPr>
          <w:spacing w:val="18"/>
          <w:sz w:val="20"/>
        </w:rPr>
        <w:t xml:space="preserve"> </w:t>
      </w:r>
      <w:r>
        <w:rPr>
          <w:sz w:val="20"/>
        </w:rPr>
        <w:t>some</w:t>
      </w:r>
      <w:r>
        <w:rPr>
          <w:spacing w:val="11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pacing w:val="-10"/>
          <w:sz w:val="20"/>
        </w:rPr>
        <w:t>_</w:t>
      </w:r>
      <w:r>
        <w:rPr>
          <w:sz w:val="20"/>
        </w:rPr>
        <w:tab/>
      </w:r>
      <w:r>
        <w:rPr>
          <w:sz w:val="20"/>
        </w:rPr>
        <w:t>(tomato)</w:t>
      </w:r>
      <w:r>
        <w:rPr>
          <w:spacing w:val="17"/>
          <w:sz w:val="20"/>
        </w:rPr>
        <w:t xml:space="preserve"> </w:t>
      </w:r>
      <w:r>
        <w:rPr>
          <w:sz w:val="20"/>
        </w:rPr>
        <w:t>in</w:t>
      </w:r>
      <w:r>
        <w:rPr>
          <w:spacing w:val="16"/>
          <w:sz w:val="20"/>
        </w:rPr>
        <w:t xml:space="preserve"> </w:t>
      </w:r>
      <w:r>
        <w:rPr>
          <w:sz w:val="20"/>
        </w:rPr>
        <w:t>the</w:t>
      </w:r>
      <w:r>
        <w:rPr>
          <w:spacing w:val="18"/>
          <w:sz w:val="20"/>
        </w:rPr>
        <w:t xml:space="preserve"> </w:t>
      </w:r>
      <w:r>
        <w:rPr>
          <w:spacing w:val="-2"/>
          <w:sz w:val="20"/>
        </w:rPr>
        <w:t>basket.</w:t>
      </w:r>
    </w:p>
    <w:p>
      <w:pPr>
        <w:pStyle w:val="2"/>
        <w:spacing w:before="7"/>
      </w:pPr>
    </w:p>
    <w:p>
      <w:pPr>
        <w:pStyle w:val="8"/>
        <w:numPr>
          <w:ilvl w:val="0"/>
          <w:numId w:val="6"/>
        </w:numPr>
        <w:tabs>
          <w:tab w:val="left" w:pos="686"/>
          <w:tab w:val="left" w:pos="3491"/>
          <w:tab w:val="left" w:leader="underscore" w:pos="4016"/>
        </w:tabs>
        <w:spacing w:before="1" w:after="0" w:line="240" w:lineRule="auto"/>
        <w:ind w:left="685" w:right="0" w:hanging="318"/>
        <w:jc w:val="left"/>
        <w:rPr>
          <w:sz w:val="20"/>
        </w:rPr>
      </w:pPr>
      <w:r>
        <w:rPr>
          <w:sz w:val="20"/>
        </w:rPr>
        <w:t>The</w:t>
      </w:r>
      <w:r>
        <w:rPr>
          <w:spacing w:val="13"/>
          <w:sz w:val="20"/>
        </w:rPr>
        <w:t xml:space="preserve"> </w:t>
      </w:r>
      <w:r>
        <w:rPr>
          <w:sz w:val="20"/>
        </w:rPr>
        <w:t>shoes</w:t>
      </w:r>
      <w:r>
        <w:rPr>
          <w:spacing w:val="19"/>
          <w:sz w:val="20"/>
        </w:rPr>
        <w:t xml:space="preserve"> </w:t>
      </w:r>
      <w:r>
        <w:rPr>
          <w:sz w:val="20"/>
        </w:rPr>
        <w:t>are</w:t>
      </w:r>
      <w:r>
        <w:rPr>
          <w:spacing w:val="14"/>
          <w:sz w:val="20"/>
        </w:rPr>
        <w:t xml:space="preserve"> </w:t>
      </w:r>
      <w:r>
        <w:rPr>
          <w:sz w:val="20"/>
        </w:rPr>
        <w:t>good.</w:t>
      </w:r>
      <w:r>
        <w:rPr>
          <w:spacing w:val="17"/>
          <w:sz w:val="20"/>
        </w:rPr>
        <w:t xml:space="preserve"> </w:t>
      </w:r>
      <w:r>
        <w:rPr>
          <w:sz w:val="20"/>
        </w:rPr>
        <w:t>I’ll</w:t>
      </w:r>
      <w:r>
        <w:rPr>
          <w:spacing w:val="14"/>
          <w:sz w:val="20"/>
        </w:rPr>
        <w:t xml:space="preserve"> </w:t>
      </w:r>
      <w:r>
        <w:rPr>
          <w:spacing w:val="-4"/>
          <w:sz w:val="20"/>
        </w:rPr>
        <w:t>take</w:t>
      </w:r>
      <w:r>
        <w:rPr>
          <w:sz w:val="20"/>
          <w:u w:val="single"/>
        </w:rPr>
        <w:tab/>
      </w:r>
      <w:r>
        <w:rPr>
          <w:spacing w:val="-10"/>
          <w:sz w:val="20"/>
        </w:rPr>
        <w:t>_</w:t>
      </w:r>
      <w:r>
        <w:rPr>
          <w:sz w:val="20"/>
        </w:rPr>
        <w:tab/>
      </w:r>
      <w:r>
        <w:rPr>
          <w:spacing w:val="-4"/>
          <w:sz w:val="20"/>
        </w:rPr>
        <w:t>(it).</w:t>
      </w:r>
    </w:p>
    <w:p>
      <w:pPr>
        <w:pStyle w:val="2"/>
        <w:spacing w:before="8"/>
      </w:pPr>
    </w:p>
    <w:p>
      <w:pPr>
        <w:pStyle w:val="8"/>
        <w:numPr>
          <w:ilvl w:val="0"/>
          <w:numId w:val="6"/>
        </w:numPr>
        <w:tabs>
          <w:tab w:val="left" w:pos="686"/>
          <w:tab w:val="left" w:leader="underscore" w:pos="3034"/>
        </w:tabs>
        <w:spacing w:before="0" w:after="0" w:line="240" w:lineRule="auto"/>
        <w:ind w:left="685" w:right="0" w:hanging="318"/>
        <w:jc w:val="left"/>
        <w:rPr>
          <w:sz w:val="20"/>
        </w:rPr>
      </w:pPr>
      <w:r>
        <w:rPr>
          <w:sz w:val="20"/>
        </w:rPr>
        <w:t>He</w:t>
      </w:r>
      <w:r>
        <w:rPr>
          <w:spacing w:val="9"/>
          <w:sz w:val="20"/>
        </w:rPr>
        <w:t xml:space="preserve"> </w:t>
      </w:r>
      <w:r>
        <w:rPr>
          <w:sz w:val="20"/>
        </w:rPr>
        <w:t>is</w:t>
      </w:r>
      <w:r>
        <w:rPr>
          <w:spacing w:val="9"/>
          <w:sz w:val="20"/>
        </w:rPr>
        <w:t xml:space="preserve"> </w:t>
      </w:r>
      <w:r>
        <w:rPr>
          <w:sz w:val="20"/>
        </w:rPr>
        <w:t>busy_</w:t>
      </w:r>
      <w:r>
        <w:rPr>
          <w:spacing w:val="146"/>
          <w:w w:val="150"/>
          <w:sz w:val="20"/>
          <w:u w:val="single"/>
        </w:rPr>
        <w:t xml:space="preserve"> </w:t>
      </w:r>
      <w:r>
        <w:rPr>
          <w:sz w:val="20"/>
        </w:rPr>
        <w:t>__</w:t>
      </w:r>
      <w:r>
        <w:rPr>
          <w:spacing w:val="146"/>
          <w:w w:val="150"/>
          <w:sz w:val="20"/>
          <w:u w:val="single"/>
        </w:rPr>
        <w:t xml:space="preserve"> </w:t>
      </w:r>
      <w:r>
        <w:rPr>
          <w:spacing w:val="-10"/>
          <w:sz w:val="20"/>
        </w:rPr>
        <w:t>_</w:t>
      </w:r>
      <w:r>
        <w:rPr>
          <w:sz w:val="20"/>
        </w:rPr>
        <w:tab/>
      </w:r>
      <w:r>
        <w:rPr>
          <w:sz w:val="20"/>
        </w:rPr>
        <w:t>(have)</w:t>
      </w:r>
      <w:r>
        <w:rPr>
          <w:spacing w:val="30"/>
          <w:sz w:val="20"/>
        </w:rPr>
        <w:t xml:space="preserve"> </w:t>
      </w:r>
      <w:r>
        <w:rPr>
          <w:spacing w:val="-2"/>
          <w:sz w:val="20"/>
        </w:rPr>
        <w:t>breakfast.</w:t>
      </w:r>
    </w:p>
    <w:p>
      <w:pPr>
        <w:pStyle w:val="2"/>
        <w:spacing w:before="8"/>
      </w:pPr>
    </w:p>
    <w:p>
      <w:pPr>
        <w:pStyle w:val="8"/>
        <w:numPr>
          <w:ilvl w:val="0"/>
          <w:numId w:val="6"/>
        </w:numPr>
        <w:tabs>
          <w:tab w:val="left" w:pos="686"/>
          <w:tab w:val="left" w:pos="2552"/>
          <w:tab w:val="left" w:leader="underscore" w:pos="3183"/>
        </w:tabs>
        <w:spacing w:before="0" w:after="0" w:line="240" w:lineRule="auto"/>
        <w:ind w:left="685" w:right="0" w:hanging="318"/>
        <w:jc w:val="left"/>
        <w:rPr>
          <w:sz w:val="20"/>
        </w:rPr>
      </w:pPr>
      <w:r>
        <w:rPr>
          <w:sz w:val="20"/>
        </w:rPr>
        <w:t>September</w:t>
      </w:r>
      <w:r>
        <w:rPr>
          <w:spacing w:val="25"/>
          <w:sz w:val="20"/>
        </w:rPr>
        <w:t xml:space="preserve"> </w:t>
      </w:r>
      <w:r>
        <w:rPr>
          <w:sz w:val="20"/>
        </w:rPr>
        <w:t>is</w:t>
      </w:r>
      <w:r>
        <w:rPr>
          <w:spacing w:val="19"/>
          <w:sz w:val="20"/>
        </w:rPr>
        <w:t xml:space="preserve"> </w:t>
      </w:r>
      <w:r>
        <w:rPr>
          <w:sz w:val="20"/>
        </w:rPr>
        <w:t>the</w:t>
      </w:r>
      <w:r>
        <w:rPr>
          <w:spacing w:val="23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pacing w:val="-10"/>
          <w:sz w:val="20"/>
        </w:rPr>
        <w:t>_</w:t>
      </w:r>
      <w:r>
        <w:rPr>
          <w:sz w:val="20"/>
        </w:rPr>
        <w:tab/>
      </w:r>
      <w:r>
        <w:rPr>
          <w:sz w:val="20"/>
        </w:rPr>
        <w:t>(nine)</w:t>
      </w:r>
      <w:r>
        <w:rPr>
          <w:spacing w:val="16"/>
          <w:sz w:val="20"/>
        </w:rPr>
        <w:t xml:space="preserve"> </w:t>
      </w:r>
      <w:r>
        <w:rPr>
          <w:sz w:val="20"/>
        </w:rPr>
        <w:t>month</w:t>
      </w:r>
      <w:r>
        <w:rPr>
          <w:spacing w:val="15"/>
          <w:sz w:val="20"/>
        </w:rPr>
        <w:t xml:space="preserve"> </w:t>
      </w:r>
      <w:r>
        <w:rPr>
          <w:sz w:val="20"/>
        </w:rPr>
        <w:t>of</w:t>
      </w:r>
      <w:r>
        <w:rPr>
          <w:spacing w:val="16"/>
          <w:sz w:val="20"/>
        </w:rPr>
        <w:t xml:space="preserve"> </w:t>
      </w:r>
      <w:r>
        <w:rPr>
          <w:sz w:val="20"/>
        </w:rPr>
        <w:t>a</w:t>
      </w:r>
      <w:r>
        <w:rPr>
          <w:spacing w:val="15"/>
          <w:sz w:val="20"/>
        </w:rPr>
        <w:t xml:space="preserve"> </w:t>
      </w:r>
      <w:r>
        <w:rPr>
          <w:spacing w:val="-4"/>
          <w:sz w:val="20"/>
        </w:rPr>
        <w:t>year.</w:t>
      </w:r>
    </w:p>
    <w:p>
      <w:pPr>
        <w:pStyle w:val="2"/>
        <w:spacing w:before="8"/>
      </w:pPr>
    </w:p>
    <w:p>
      <w:pPr>
        <w:pStyle w:val="8"/>
        <w:numPr>
          <w:ilvl w:val="0"/>
          <w:numId w:val="6"/>
        </w:numPr>
        <w:tabs>
          <w:tab w:val="left" w:pos="686"/>
          <w:tab w:val="left" w:pos="2178"/>
          <w:tab w:val="left" w:leader="underscore" w:pos="2809"/>
        </w:tabs>
        <w:spacing w:before="0" w:after="0" w:line="240" w:lineRule="auto"/>
        <w:ind w:left="685" w:right="0" w:hanging="318"/>
        <w:jc w:val="left"/>
        <w:rPr>
          <w:sz w:val="20"/>
        </w:rPr>
      </w:pPr>
      <w:r>
        <w:rPr>
          <w:sz w:val="20"/>
        </w:rPr>
        <w:t>I</w:t>
      </w:r>
      <w:r>
        <w:rPr>
          <w:spacing w:val="12"/>
          <w:sz w:val="20"/>
        </w:rPr>
        <w:t xml:space="preserve"> </w:t>
      </w:r>
      <w:r>
        <w:rPr>
          <w:sz w:val="20"/>
        </w:rPr>
        <w:t>have</w:t>
      </w:r>
      <w:r>
        <w:rPr>
          <w:spacing w:val="17"/>
          <w:sz w:val="20"/>
        </w:rPr>
        <w:t xml:space="preserve"> </w:t>
      </w:r>
      <w:r>
        <w:rPr>
          <w:sz w:val="20"/>
        </w:rPr>
        <w:t>four</w:t>
      </w:r>
      <w:r>
        <w:rPr>
          <w:spacing w:val="7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pacing w:val="-10"/>
          <w:sz w:val="20"/>
        </w:rPr>
        <w:t>_</w:t>
      </w:r>
      <w:r>
        <w:rPr>
          <w:sz w:val="20"/>
        </w:rPr>
        <w:tab/>
      </w:r>
      <w:r>
        <w:rPr>
          <w:sz w:val="20"/>
        </w:rPr>
        <w:t>(lesson)</w:t>
      </w:r>
      <w:r>
        <w:rPr>
          <w:spacing w:val="19"/>
          <w:sz w:val="20"/>
        </w:rPr>
        <w:t xml:space="preserve"> </w:t>
      </w:r>
      <w:r>
        <w:rPr>
          <w:sz w:val="20"/>
        </w:rPr>
        <w:t>in</w:t>
      </w:r>
      <w:r>
        <w:rPr>
          <w:spacing w:val="14"/>
          <w:sz w:val="20"/>
        </w:rPr>
        <w:t xml:space="preserve"> </w:t>
      </w:r>
      <w:r>
        <w:rPr>
          <w:sz w:val="20"/>
        </w:rPr>
        <w:t>the</w:t>
      </w:r>
      <w:r>
        <w:rPr>
          <w:spacing w:val="18"/>
          <w:sz w:val="20"/>
        </w:rPr>
        <w:t xml:space="preserve"> </w:t>
      </w:r>
      <w:r>
        <w:rPr>
          <w:spacing w:val="-2"/>
          <w:sz w:val="20"/>
        </w:rPr>
        <w:t>morning.</w:t>
      </w:r>
    </w:p>
    <w:p>
      <w:pPr>
        <w:pStyle w:val="2"/>
        <w:spacing w:before="8"/>
      </w:pPr>
    </w:p>
    <w:p>
      <w:pPr>
        <w:pStyle w:val="8"/>
        <w:numPr>
          <w:ilvl w:val="0"/>
          <w:numId w:val="6"/>
        </w:numPr>
        <w:tabs>
          <w:tab w:val="left" w:pos="633"/>
          <w:tab w:val="left" w:pos="1367"/>
          <w:tab w:val="left" w:pos="4115"/>
          <w:tab w:val="left" w:leader="underscore" w:pos="4746"/>
        </w:tabs>
        <w:spacing w:before="0" w:after="0" w:line="240" w:lineRule="auto"/>
        <w:ind w:left="632" w:right="0" w:hanging="265"/>
        <w:jc w:val="left"/>
        <w:rPr>
          <w:sz w:val="20"/>
        </w:rPr>
      </w:pPr>
      <w:r>
        <w:rPr>
          <w:spacing w:val="-2"/>
          <w:sz w:val="20"/>
        </w:rPr>
        <w:t>Paul’s</w:t>
      </w:r>
      <w:r>
        <w:rPr>
          <w:sz w:val="20"/>
        </w:rPr>
        <w:tab/>
      </w:r>
      <w:r>
        <w:rPr>
          <w:sz w:val="20"/>
        </w:rPr>
        <w:t>jacket</w:t>
      </w:r>
      <w:r>
        <w:rPr>
          <w:spacing w:val="20"/>
          <w:sz w:val="20"/>
        </w:rPr>
        <w:t xml:space="preserve"> </w:t>
      </w:r>
      <w:r>
        <w:rPr>
          <w:sz w:val="20"/>
        </w:rPr>
        <w:t>is</w:t>
      </w:r>
      <w:r>
        <w:rPr>
          <w:spacing w:val="16"/>
          <w:sz w:val="20"/>
        </w:rPr>
        <w:t xml:space="preserve"> </w:t>
      </w:r>
      <w:r>
        <w:rPr>
          <w:sz w:val="20"/>
        </w:rPr>
        <w:t>black.</w:t>
      </w:r>
      <w:r>
        <w:rPr>
          <w:spacing w:val="19"/>
          <w:sz w:val="20"/>
        </w:rPr>
        <w:t xml:space="preserve"> </w:t>
      </w:r>
      <w:r>
        <w:rPr>
          <w:sz w:val="20"/>
        </w:rPr>
        <w:t>What</w:t>
      </w:r>
      <w:r>
        <w:rPr>
          <w:spacing w:val="18"/>
          <w:sz w:val="20"/>
        </w:rPr>
        <w:t xml:space="preserve"> </w:t>
      </w:r>
      <w:r>
        <w:rPr>
          <w:sz w:val="20"/>
        </w:rPr>
        <w:t>about</w:t>
      </w:r>
      <w:r>
        <w:rPr>
          <w:spacing w:val="20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pacing w:val="-10"/>
          <w:sz w:val="20"/>
        </w:rPr>
        <w:t>_</w:t>
      </w:r>
      <w:r>
        <w:rPr>
          <w:sz w:val="20"/>
        </w:rPr>
        <w:tab/>
      </w:r>
      <w:r>
        <w:rPr>
          <w:spacing w:val="158"/>
          <w:sz w:val="20"/>
          <w:u w:val="single"/>
        </w:rPr>
        <w:t xml:space="preserve"> </w:t>
      </w:r>
      <w:r>
        <w:rPr>
          <w:sz w:val="20"/>
        </w:rPr>
        <w:t>(you)?</w:t>
      </w:r>
    </w:p>
    <w:p>
      <w:pPr>
        <w:pStyle w:val="2"/>
        <w:rPr>
          <w:sz w:val="22"/>
        </w:rPr>
      </w:pPr>
    </w:p>
    <w:p>
      <w:pPr>
        <w:pStyle w:val="2"/>
        <w:rPr>
          <w:sz w:val="22"/>
        </w:rPr>
      </w:pPr>
    </w:p>
    <w:p>
      <w:pPr>
        <w:pStyle w:val="2"/>
        <w:spacing w:before="11"/>
        <w:rPr>
          <w:sz w:val="18"/>
        </w:rPr>
      </w:pPr>
    </w:p>
    <w:p>
      <w:pPr>
        <w:pStyle w:val="8"/>
        <w:numPr>
          <w:ilvl w:val="0"/>
          <w:numId w:val="1"/>
        </w:numPr>
        <w:tabs>
          <w:tab w:val="left" w:pos="776"/>
          <w:tab w:val="left" w:pos="777"/>
        </w:tabs>
        <w:spacing w:before="0" w:after="0" w:line="240" w:lineRule="auto"/>
        <w:ind w:left="776" w:right="0" w:hanging="505"/>
        <w:jc w:val="left"/>
        <w:rPr>
          <w:b/>
          <w:sz w:val="20"/>
        </w:rPr>
      </w:pPr>
      <w:r>
        <w:rPr>
          <w:rFonts w:ascii="宋体" w:eastAsia="宋体"/>
          <w:spacing w:val="-22"/>
          <w:sz w:val="20"/>
        </w:rPr>
        <w:t>情景应</w:t>
      </w:r>
      <w:r>
        <w:rPr>
          <w:rFonts w:ascii="宋体" w:eastAsia="宋体"/>
          <w:spacing w:val="-7"/>
          <w:sz w:val="20"/>
        </w:rPr>
        <w:t>用 请根据所</w:t>
      </w:r>
      <w:r>
        <w:rPr>
          <w:rFonts w:ascii="宋体" w:eastAsia="宋体"/>
          <w:spacing w:val="-22"/>
          <w:sz w:val="20"/>
        </w:rPr>
        <w:t>提供的图画情景</w:t>
      </w:r>
      <w:r>
        <w:rPr>
          <w:spacing w:val="2"/>
          <w:sz w:val="20"/>
        </w:rPr>
        <w:t xml:space="preserve">, </w:t>
      </w:r>
      <w:r>
        <w:rPr>
          <w:rFonts w:ascii="宋体" w:eastAsia="宋体"/>
          <w:spacing w:val="-22"/>
          <w:sz w:val="20"/>
        </w:rPr>
        <w:t>用完整的句子完成下列各题。</w:t>
      </w:r>
      <w:r>
        <w:rPr>
          <w:spacing w:val="-22"/>
          <w:sz w:val="20"/>
        </w:rPr>
        <w:t>(10</w:t>
      </w:r>
      <w:r>
        <w:rPr>
          <w:spacing w:val="-18"/>
          <w:sz w:val="20"/>
        </w:rPr>
        <w:t xml:space="preserve"> </w:t>
      </w:r>
      <w:r>
        <w:rPr>
          <w:rFonts w:ascii="宋体" w:eastAsia="宋体"/>
          <w:spacing w:val="-22"/>
          <w:sz w:val="20"/>
        </w:rPr>
        <w:t>分</w:t>
      </w:r>
      <w:r>
        <w:rPr>
          <w:spacing w:val="-22"/>
          <w:sz w:val="20"/>
        </w:rPr>
        <w:t>)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2"/>
        <w:rPr>
          <w:sz w:val="18"/>
        </w:rPr>
      </w:pPr>
    </w:p>
    <w:p>
      <w:pPr>
        <w:pStyle w:val="2"/>
        <w:spacing w:before="71"/>
        <w:ind w:left="3371" w:right="3758"/>
        <w:jc w:val="center"/>
        <w:rPr>
          <w:rFonts w:ascii="宋体" w:eastAsia="宋体"/>
        </w:rPr>
      </w:pPr>
      <w:r>
        <w:pict>
          <v:shape id="docshape3" o:spid="_x0000_s1025" o:spt="202" type="#_x0000_t202" style="position:absolute;left:0pt;margin-left:184.8pt;margin-top:4.95pt;height:9.95pt;width:10.55pt;mso-position-horizontal-relative:page;z-index:-2516531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199" w:lineRule="exact"/>
                    <w:rPr>
                      <w:rFonts w:ascii="宋体" w:eastAsia="宋体"/>
                    </w:rPr>
                  </w:pPr>
                  <w:r>
                    <w:rPr>
                      <w:rFonts w:ascii="宋体" w:eastAsia="宋体"/>
                      <w:w w:val="105"/>
                    </w:rPr>
                    <w:t>英</w:t>
                  </w:r>
                </w:p>
              </w:txbxContent>
            </v:textbox>
          </v:shape>
        </w:pict>
      </w:r>
      <w:r>
        <w:pict>
          <v:shape id="docshape4" o:spid="_x0000_s1026" o:spt="202" type="#_x0000_t202" style="position:absolute;left:0pt;margin-left:217.05pt;margin-top:4.65pt;height:11.05pt;width:61.7pt;mso-position-horizontal-relative:page;z-index:-2516520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20" w:lineRule="exact"/>
                    <w:rPr>
                      <w:rFonts w:ascii="宋体" w:eastAsia="宋体"/>
                    </w:rPr>
                  </w:pPr>
                  <w:r>
                    <w:rPr>
                      <w:rFonts w:ascii="宋体" w:eastAsia="宋体"/>
                      <w:w w:val="105"/>
                    </w:rPr>
                    <w:t>题</w:t>
                  </w:r>
                  <w:r>
                    <w:rPr>
                      <w:rFonts w:ascii="宋体" w:eastAsia="宋体"/>
                      <w:spacing w:val="39"/>
                      <w:w w:val="150"/>
                    </w:rPr>
                    <w:t xml:space="preserve"> </w:t>
                  </w:r>
                  <w:r>
                    <w:rPr>
                      <w:rFonts w:ascii="宋体" w:eastAsia="宋体"/>
                      <w:w w:val="105"/>
                    </w:rPr>
                    <w:t>第</w:t>
                  </w:r>
                  <w:r>
                    <w:rPr>
                      <w:w w:val="105"/>
                    </w:rPr>
                    <w:t>3</w:t>
                  </w:r>
                  <w:r>
                    <w:rPr>
                      <w:spacing w:val="40"/>
                      <w:w w:val="105"/>
                    </w:rPr>
                    <w:t xml:space="preserve"> </w:t>
                  </w:r>
                  <w:r>
                    <w:rPr>
                      <w:rFonts w:ascii="宋体" w:eastAsia="宋体"/>
                      <w:w w:val="105"/>
                    </w:rPr>
                    <w:t>页</w:t>
                  </w:r>
                  <w:r>
                    <w:rPr>
                      <w:rFonts w:ascii="宋体" w:eastAsia="宋体"/>
                      <w:spacing w:val="-10"/>
                      <w:w w:val="105"/>
                    </w:rPr>
                    <w:t>（</w:t>
                  </w:r>
                </w:p>
              </w:txbxContent>
            </v:textbox>
          </v:shape>
        </w:pict>
      </w:r>
      <w:r>
        <w:pict>
          <v:shape id="docshape5" o:spid="_x0000_s1027" o:spt="202" type="#_x0000_t202" style="position:absolute;left:0pt;margin-left:307.2pt;margin-top:4.95pt;height:9.95pt;width:10.55pt;mso-position-horizontal-relative:page;z-index:-2516510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199" w:lineRule="exact"/>
                    <w:ind w:left="0" w:right="0" w:firstLine="0"/>
                    <w:jc w:val="left"/>
                    <w:rPr>
                      <w:rFonts w:ascii="宋体" w:eastAsia="宋体"/>
                      <w:sz w:val="20"/>
                    </w:rPr>
                  </w:pPr>
                  <w:r>
                    <w:rPr>
                      <w:rFonts w:ascii="宋体" w:eastAsia="宋体"/>
                      <w:w w:val="105"/>
                      <w:sz w:val="20"/>
                    </w:rPr>
                    <w:t>）</w:t>
                  </w:r>
                </w:p>
              </w:txbxContent>
            </v:textbox>
          </v:shape>
        </w:pict>
      </w:r>
      <w:r>
        <w:pict>
          <v:group id="docshapegroup6" o:spid="_x0000_s1028" o:spt="203" style="position:absolute;left:0pt;margin-left:95.75pt;margin-top:-38.9pt;height:78.15pt;width:122.1pt;mso-position-horizontal-relative:page;z-index:251659264;mso-width-relative:page;mso-height-relative:page;" coordorigin="1915,-779" coordsize="2442,1563">
            <o:lock v:ext="edit"/>
            <v:shape id="docshape7" o:spid="_x0000_s1029" o:spt="75" type="#_x0000_t75" style="position:absolute;left:2692;top:-779;height:1520;width:1361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  <v:shape id="docshape8" o:spid="_x0000_s1030" o:spt="75" type="#_x0000_t75" style="position:absolute;left:1915;top:-683;height:1467;width:1467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  <v:shape id="docshape9" o:spid="_x0000_s1031" o:spt="202" type="#_x0000_t202" style="position:absolute;left:3912;top:99;height:199;width:44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199" w:lineRule="exact"/>
                      <w:ind w:left="0" w:right="0" w:firstLine="0"/>
                      <w:jc w:val="left"/>
                      <w:rPr>
                        <w:rFonts w:ascii="宋体" w:eastAsia="宋体"/>
                        <w:sz w:val="20"/>
                      </w:rPr>
                    </w:pPr>
                    <w:r>
                      <w:rPr>
                        <w:rFonts w:ascii="宋体" w:eastAsia="宋体"/>
                        <w:spacing w:val="-5"/>
                        <w:w w:val="105"/>
                        <w:sz w:val="20"/>
                      </w:rPr>
                      <w:t>语试</w:t>
                    </w:r>
                  </w:p>
                </w:txbxContent>
              </v:textbox>
            </v:shape>
          </v:group>
        </w:pict>
      </w:r>
      <w: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2813050</wp:posOffset>
            </wp:positionH>
            <wp:positionV relativeFrom="paragraph">
              <wp:posOffset>-442595</wp:posOffset>
            </wp:positionV>
            <wp:extent cx="841375" cy="934085"/>
            <wp:effectExtent l="0" t="0" r="0" b="0"/>
            <wp:wrapNone/>
            <wp:docPr id="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1247" cy="9342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5019675</wp:posOffset>
            </wp:positionH>
            <wp:positionV relativeFrom="paragraph">
              <wp:posOffset>-445770</wp:posOffset>
            </wp:positionV>
            <wp:extent cx="1121410" cy="917575"/>
            <wp:effectExtent l="0" t="0" r="0" b="0"/>
            <wp:wrapNone/>
            <wp:docPr id="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1664" cy="9174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3886200</wp:posOffset>
            </wp:positionH>
            <wp:positionV relativeFrom="paragraph">
              <wp:posOffset>-247015</wp:posOffset>
            </wp:positionV>
            <wp:extent cx="1004570" cy="676910"/>
            <wp:effectExtent l="0" t="0" r="0" b="0"/>
            <wp:wrapNone/>
            <wp:docPr id="5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4316" cy="676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/>
          <w:w w:val="105"/>
        </w:rPr>
        <w:t>共4</w:t>
      </w:r>
      <w:r>
        <w:rPr>
          <w:rFonts w:ascii="宋体" w:eastAsia="宋体"/>
          <w:spacing w:val="-41"/>
          <w:w w:val="105"/>
        </w:rPr>
        <w:t xml:space="preserve"> 页</w:t>
      </w:r>
    </w:p>
    <w:p>
      <w:pPr>
        <w:pStyle w:val="2"/>
        <w:rPr>
          <w:rFonts w:ascii="宋体"/>
        </w:rPr>
      </w:pPr>
    </w:p>
    <w:p>
      <w:pPr>
        <w:pStyle w:val="2"/>
        <w:spacing w:before="8"/>
        <w:rPr>
          <w:rFonts w:ascii="宋体"/>
          <w:sz w:val="21"/>
        </w:rPr>
      </w:pPr>
    </w:p>
    <w:p>
      <w:pPr>
        <w:pStyle w:val="2"/>
        <w:tabs>
          <w:tab w:val="left" w:pos="2065"/>
          <w:tab w:val="left" w:pos="3795"/>
          <w:tab w:val="left" w:pos="5528"/>
          <w:tab w:val="left" w:pos="7261"/>
        </w:tabs>
        <w:spacing w:before="91"/>
        <w:ind w:left="272"/>
      </w:pPr>
      <w:r>
        <w:rPr>
          <w:spacing w:val="-5"/>
        </w:rPr>
        <w:t>41.</w:t>
      </w:r>
      <w:r>
        <w:tab/>
      </w:r>
      <w:r>
        <w:rPr>
          <w:spacing w:val="-5"/>
        </w:rPr>
        <w:t>42.</w:t>
      </w:r>
      <w:r>
        <w:tab/>
      </w:r>
      <w:r>
        <w:rPr>
          <w:spacing w:val="-5"/>
        </w:rPr>
        <w:t>43.</w:t>
      </w:r>
      <w:r>
        <w:tab/>
      </w:r>
      <w:r>
        <w:rPr>
          <w:spacing w:val="-5"/>
        </w:rPr>
        <w:t>44.</w:t>
      </w:r>
      <w:r>
        <w:tab/>
      </w:r>
      <w:r>
        <w:rPr>
          <w:spacing w:val="-5"/>
        </w:rPr>
        <w:t>45.</w:t>
      </w:r>
    </w:p>
    <w:p>
      <w:pPr>
        <w:spacing w:after="0"/>
        <w:sectPr>
          <w:pgSz w:w="11910" w:h="16840"/>
          <w:pgMar w:top="1360" w:right="1440" w:bottom="280" w:left="1640" w:header="454" w:footer="0" w:gutter="0"/>
          <w:cols w:space="720" w:num="1"/>
        </w:sectPr>
      </w:pPr>
    </w:p>
    <w:p>
      <w:pPr>
        <w:pStyle w:val="8"/>
        <w:numPr>
          <w:ilvl w:val="0"/>
          <w:numId w:val="6"/>
        </w:numPr>
        <w:tabs>
          <w:tab w:val="left" w:pos="578"/>
        </w:tabs>
        <w:spacing w:before="94" w:after="0" w:line="240" w:lineRule="auto"/>
        <w:ind w:left="577" w:right="0" w:hanging="306"/>
        <w:jc w:val="left"/>
        <w:rPr>
          <w:sz w:val="20"/>
        </w:rPr>
      </w:pPr>
      <w:r>
        <w:rPr>
          <w:sz w:val="20"/>
        </w:rPr>
        <w:t>When</w:t>
      </w:r>
      <w:r>
        <w:rPr>
          <w:spacing w:val="40"/>
          <w:sz w:val="20"/>
        </w:rPr>
        <w:t xml:space="preserve"> </w:t>
      </w:r>
      <w:r>
        <w:rPr>
          <w:sz w:val="20"/>
        </w:rPr>
        <w:t>is</w:t>
      </w:r>
      <w:r>
        <w:rPr>
          <w:spacing w:val="38"/>
          <w:sz w:val="20"/>
        </w:rPr>
        <w:t xml:space="preserve"> </w:t>
      </w:r>
      <w:r>
        <w:rPr>
          <w:sz w:val="20"/>
        </w:rPr>
        <w:t>the</w:t>
      </w:r>
      <w:r>
        <w:rPr>
          <w:spacing w:val="38"/>
          <w:sz w:val="20"/>
        </w:rPr>
        <w:t xml:space="preserve"> </w:t>
      </w:r>
      <w:r>
        <w:rPr>
          <w:sz w:val="20"/>
        </w:rPr>
        <w:t>school</w:t>
      </w:r>
      <w:r>
        <w:rPr>
          <w:spacing w:val="34"/>
          <w:sz w:val="20"/>
        </w:rPr>
        <w:t xml:space="preserve"> </w:t>
      </w:r>
      <w:r>
        <w:rPr>
          <w:sz w:val="20"/>
        </w:rPr>
        <w:t>trip?(</w:t>
      </w:r>
      <w:r>
        <w:rPr>
          <w:rFonts w:ascii="宋体" w:eastAsia="宋体"/>
          <w:sz w:val="20"/>
        </w:rPr>
        <w:t>请用一句话作答</w:t>
      </w:r>
      <w:r>
        <w:rPr>
          <w:spacing w:val="-10"/>
          <w:sz w:val="20"/>
        </w:rPr>
        <w:t>)</w:t>
      </w:r>
    </w:p>
    <w:p>
      <w:pPr>
        <w:pStyle w:val="2"/>
        <w:spacing w:before="8"/>
        <w:rPr>
          <w:sz w:val="17"/>
        </w:rPr>
      </w:pPr>
    </w:p>
    <w:p>
      <w:pPr>
        <w:spacing w:before="91"/>
        <w:ind w:left="0" w:right="1569" w:firstLine="0"/>
        <w:jc w:val="right"/>
        <w:rPr>
          <w:sz w:val="20"/>
        </w:rPr>
      </w:pPr>
      <w:r>
        <w:pict>
          <v:line id="_x0000_s1032" o:spid="_x0000_s1032" o:spt="20" style="position:absolute;left:0pt;margin-left:111.4pt;margin-top:15.2pt;height:0pt;width:303.6pt;mso-position-horizontal-relative:page;z-index:251662336;mso-width-relative:page;mso-height-relative:page;" stroked="t" coordsize="21600,21600">
            <v:path arrowok="t"/>
            <v:fill focussize="0,0"/>
            <v:stroke color="#000000"/>
            <v:imagedata o:title=""/>
            <o:lock v:ext="edit"/>
          </v:line>
        </w:pict>
      </w:r>
      <w:r>
        <w:rPr>
          <w:w w:val="101"/>
          <w:sz w:val="20"/>
        </w:rPr>
        <w:t>.</w:t>
      </w:r>
    </w:p>
    <w:p>
      <w:pPr>
        <w:pStyle w:val="8"/>
        <w:numPr>
          <w:ilvl w:val="0"/>
          <w:numId w:val="6"/>
        </w:numPr>
        <w:tabs>
          <w:tab w:val="left" w:pos="539"/>
          <w:tab w:val="left" w:pos="5418"/>
        </w:tabs>
        <w:spacing w:before="172" w:after="0" w:line="316" w:lineRule="auto"/>
        <w:ind w:left="272" w:right="2385" w:firstLine="0"/>
        <w:jc w:val="left"/>
        <w:rPr>
          <w:sz w:val="20"/>
        </w:rPr>
      </w:pPr>
      <w:r>
        <w:rPr>
          <w:sz w:val="20"/>
          <w:u w:val="single"/>
        </w:rPr>
        <w:tab/>
      </w:r>
      <w:r>
        <w:rPr>
          <w:spacing w:val="-2"/>
          <w:sz w:val="20"/>
        </w:rPr>
        <w:t>?(</w:t>
      </w:r>
      <w:r>
        <w:rPr>
          <w:rFonts w:ascii="宋体" w:hAnsi="宋体" w:eastAsia="宋体"/>
          <w:spacing w:val="-2"/>
          <w:sz w:val="20"/>
        </w:rPr>
        <w:t>请用一句</w:t>
      </w:r>
      <w:r>
        <w:rPr>
          <w:rFonts w:ascii="宋体" w:hAnsi="宋体" w:eastAsia="宋体"/>
          <w:sz w:val="20"/>
        </w:rPr>
        <w:t>话提问</w:t>
      </w:r>
      <w:r>
        <w:rPr>
          <w:sz w:val="20"/>
        </w:rPr>
        <w:t>) Yes, it is. It’s his.</w:t>
      </w:r>
    </w:p>
    <w:p>
      <w:pPr>
        <w:pStyle w:val="2"/>
        <w:tabs>
          <w:tab w:val="left" w:pos="5939"/>
        </w:tabs>
        <w:spacing w:before="78"/>
        <w:ind w:left="272"/>
      </w:pPr>
      <w:r>
        <w:t>43.</w:t>
      </w:r>
      <w:r>
        <w:rPr>
          <w:spacing w:val="48"/>
        </w:rPr>
        <w:t xml:space="preserve"> </w:t>
      </w:r>
      <w:r>
        <w:rPr>
          <w:u w:val="single"/>
        </w:rPr>
        <w:tab/>
      </w:r>
      <w:r>
        <w:t>__</w:t>
      </w:r>
      <w:r>
        <w:rPr>
          <w:spacing w:val="57"/>
          <w:u w:val="single"/>
        </w:rPr>
        <w:t xml:space="preserve">  </w:t>
      </w:r>
      <w:r>
        <w:rPr>
          <w:spacing w:val="-10"/>
        </w:rPr>
        <w:t>_</w:t>
      </w:r>
    </w:p>
    <w:p>
      <w:pPr>
        <w:pStyle w:val="2"/>
        <w:tabs>
          <w:tab w:val="left" w:pos="1004"/>
          <w:tab w:val="left" w:leader="underscore" w:pos="2583"/>
        </w:tabs>
        <w:spacing w:before="182"/>
        <w:ind w:left="589"/>
      </w:pPr>
      <w:r>
        <w:rPr>
          <w:u w:val="single"/>
        </w:rPr>
        <w:tab/>
      </w:r>
      <w:r>
        <w:t>__</w:t>
      </w:r>
      <w:r>
        <w:rPr>
          <w:spacing w:val="59"/>
          <w:u w:val="single"/>
        </w:rPr>
        <w:t xml:space="preserve">  </w:t>
      </w:r>
      <w:r>
        <w:t>__</w:t>
      </w:r>
      <w:r>
        <w:rPr>
          <w:spacing w:val="59"/>
          <w:u w:val="single"/>
        </w:rPr>
        <w:t xml:space="preserve">  </w:t>
      </w:r>
      <w:r>
        <w:rPr>
          <w:spacing w:val="-10"/>
        </w:rPr>
        <w:t>_</w:t>
      </w:r>
      <w:r>
        <w:tab/>
      </w:r>
      <w:r>
        <w:t>?(</w:t>
      </w:r>
      <w:r>
        <w:rPr>
          <w:rFonts w:ascii="宋体" w:eastAsia="宋体"/>
        </w:rPr>
        <w:t>请用一句话提问</w:t>
      </w:r>
      <w:r>
        <w:rPr>
          <w:spacing w:val="22"/>
        </w:rPr>
        <w:t xml:space="preserve">) </w:t>
      </w:r>
      <w:r>
        <w:t>They</w:t>
      </w:r>
      <w:r>
        <w:rPr>
          <w:spacing w:val="32"/>
        </w:rPr>
        <w:t xml:space="preserve"> </w:t>
      </w:r>
      <w:r>
        <w:t>are</w:t>
      </w:r>
      <w:r>
        <w:rPr>
          <w:spacing w:val="31"/>
        </w:rPr>
        <w:t xml:space="preserve"> </w:t>
      </w:r>
      <w:r>
        <w:t>five</w:t>
      </w:r>
      <w:r>
        <w:rPr>
          <w:spacing w:val="31"/>
        </w:rPr>
        <w:t xml:space="preserve"> </w:t>
      </w:r>
      <w:r>
        <w:rPr>
          <w:spacing w:val="-2"/>
        </w:rPr>
        <w:t>dollars.</w:t>
      </w:r>
    </w:p>
    <w:p>
      <w:pPr>
        <w:pStyle w:val="2"/>
        <w:spacing w:before="195"/>
        <w:ind w:left="272"/>
      </w:pPr>
      <w:r>
        <w:t>44.What</w:t>
      </w:r>
      <w:r>
        <w:rPr>
          <w:spacing w:val="35"/>
        </w:rPr>
        <w:t xml:space="preserve"> </w:t>
      </w:r>
      <w:r>
        <w:t>does</w:t>
      </w:r>
      <w:r>
        <w:rPr>
          <w:spacing w:val="41"/>
        </w:rPr>
        <w:t xml:space="preserve"> </w:t>
      </w:r>
      <w:r>
        <w:t>Mike</w:t>
      </w:r>
      <w:r>
        <w:rPr>
          <w:spacing w:val="36"/>
        </w:rPr>
        <w:t xml:space="preserve"> </w:t>
      </w:r>
      <w:r>
        <w:t>have</w:t>
      </w:r>
      <w:r>
        <w:rPr>
          <w:spacing w:val="36"/>
        </w:rPr>
        <w:t xml:space="preserve"> </w:t>
      </w:r>
      <w:r>
        <w:t>for</w:t>
      </w:r>
      <w:r>
        <w:rPr>
          <w:spacing w:val="33"/>
        </w:rPr>
        <w:t xml:space="preserve"> </w:t>
      </w:r>
      <w:r>
        <w:t>breakfast?(</w:t>
      </w:r>
      <w:r>
        <w:rPr>
          <w:rFonts w:ascii="宋体" w:eastAsia="宋体"/>
          <w:spacing w:val="1"/>
        </w:rPr>
        <w:t>请用一句话作答</w:t>
      </w:r>
      <w:r>
        <w:rPr>
          <w:spacing w:val="-10"/>
        </w:rPr>
        <w:t>)</w:t>
      </w:r>
    </w:p>
    <w:p>
      <w:pPr>
        <w:pStyle w:val="2"/>
        <w:spacing w:before="9"/>
        <w:rPr>
          <w:sz w:val="13"/>
        </w:rPr>
      </w:pPr>
    </w:p>
    <w:p>
      <w:pPr>
        <w:pStyle w:val="2"/>
        <w:tabs>
          <w:tab w:val="left" w:pos="7203"/>
        </w:tabs>
        <w:spacing w:before="90" w:line="328" w:lineRule="auto"/>
        <w:ind w:left="272" w:right="1569" w:firstLine="28"/>
      </w:pPr>
      <w:r>
        <w:rPr>
          <w:u w:val="single"/>
        </w:rPr>
        <w:tab/>
      </w:r>
      <w:r>
        <w:rPr>
          <w:spacing w:val="-10"/>
        </w:rPr>
        <w:t>.</w:t>
      </w:r>
      <w:r>
        <w:t xml:space="preserve"> 45.What’s</w:t>
      </w:r>
      <w:r>
        <w:rPr>
          <w:spacing w:val="-3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favorite</w:t>
      </w:r>
      <w:r>
        <w:rPr>
          <w:spacing w:val="-3"/>
        </w:rPr>
        <w:t xml:space="preserve"> </w:t>
      </w:r>
      <w:r>
        <w:t>subject?(</w:t>
      </w:r>
      <w:r>
        <w:rPr>
          <w:rFonts w:ascii="宋体" w:hAnsi="宋体" w:eastAsia="宋体"/>
        </w:rPr>
        <w:t>请用一句话作答</w:t>
      </w:r>
      <w:r>
        <w:t>)</w:t>
      </w:r>
    </w:p>
    <w:p>
      <w:pPr>
        <w:tabs>
          <w:tab w:val="left" w:pos="4489"/>
        </w:tabs>
        <w:spacing w:before="59"/>
        <w:ind w:left="160" w:right="0" w:firstLine="0"/>
        <w:jc w:val="left"/>
        <w:rPr>
          <w:sz w:val="20"/>
        </w:rPr>
      </w:pPr>
      <w:r>
        <w:rPr>
          <w:sz w:val="20"/>
          <w:u w:val="single"/>
        </w:rPr>
        <w:tab/>
      </w:r>
      <w:r>
        <w:rPr>
          <w:spacing w:val="-10"/>
          <w:sz w:val="20"/>
          <w:u w:val="single"/>
        </w:rPr>
        <w:t>.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6"/>
        <w:rPr>
          <w:sz w:val="24"/>
        </w:r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2"/>
        <w:rPr>
          <w:sz w:val="22"/>
        </w:rPr>
      </w:pPr>
    </w:p>
    <w:p>
      <w:pPr>
        <w:pStyle w:val="2"/>
        <w:spacing w:before="77"/>
        <w:ind w:left="2641"/>
        <w:rPr>
          <w:rFonts w:ascii="宋体" w:eastAsia="宋体"/>
        </w:rPr>
      </w:pPr>
      <w:r>
        <w:rPr>
          <w:rFonts w:ascii="宋体" w:eastAsia="宋体"/>
          <w:w w:val="105"/>
        </w:rPr>
        <w:t>英语试题</w:t>
      </w:r>
      <w:r>
        <w:rPr>
          <w:rFonts w:ascii="宋体" w:eastAsia="宋体"/>
          <w:spacing w:val="51"/>
          <w:w w:val="150"/>
        </w:rPr>
        <w:t xml:space="preserve"> </w:t>
      </w:r>
      <w:r>
        <w:rPr>
          <w:rFonts w:ascii="宋体" w:eastAsia="宋体"/>
          <w:w w:val="105"/>
        </w:rPr>
        <w:t>第</w:t>
      </w:r>
      <w:r>
        <w:rPr>
          <w:w w:val="105"/>
        </w:rPr>
        <w:t>4</w:t>
      </w:r>
      <w:r>
        <w:rPr>
          <w:spacing w:val="45"/>
          <w:w w:val="105"/>
        </w:rPr>
        <w:t xml:space="preserve"> </w:t>
      </w:r>
      <w:r>
        <w:rPr>
          <w:rFonts w:ascii="宋体" w:eastAsia="宋体"/>
          <w:w w:val="105"/>
        </w:rPr>
        <w:t>页（共4</w:t>
      </w:r>
      <w:r>
        <w:rPr>
          <w:rFonts w:ascii="宋体" w:eastAsia="宋体"/>
          <w:spacing w:val="-35"/>
          <w:w w:val="105"/>
        </w:rPr>
        <w:t xml:space="preserve"> 页</w:t>
      </w:r>
      <w:r>
        <w:rPr>
          <w:rFonts w:ascii="宋体" w:eastAsia="宋体"/>
          <w:spacing w:val="-10"/>
          <w:w w:val="105"/>
        </w:rPr>
        <w:t>）</w:t>
      </w:r>
    </w:p>
    <w:p>
      <w:pPr>
        <w:spacing w:after="0"/>
        <w:rPr>
          <w:rFonts w:ascii="宋体" w:eastAsia="宋体"/>
        </w:rPr>
        <w:sectPr>
          <w:pgSz w:w="11910" w:h="16840"/>
          <w:pgMar w:top="1360" w:right="1440" w:bottom="280" w:left="1640" w:header="454" w:footer="0" w:gutter="0"/>
          <w:cols w:space="720" w:num="1"/>
        </w:sectPr>
      </w:pPr>
    </w:p>
    <w:p>
      <w:pPr>
        <w:spacing w:before="92" w:after="7"/>
        <w:ind w:left="3492" w:right="3758" w:firstLine="0"/>
        <w:jc w:val="center"/>
        <w:rPr>
          <w:rFonts w:ascii="宋体" w:eastAsia="宋体"/>
          <w:sz w:val="31"/>
        </w:rPr>
      </w:pPr>
      <w:r>
        <w:rPr>
          <w:rFonts w:ascii="宋体" w:eastAsia="宋体"/>
          <w:spacing w:val="-2"/>
          <w:sz w:val="31"/>
        </w:rPr>
        <w:t>七年级期末</w:t>
      </w:r>
    </w:p>
    <w:tbl>
      <w:tblPr>
        <w:tblStyle w:val="6"/>
        <w:tblW w:w="8324" w:type="dxa"/>
        <w:tblInd w:w="11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1"/>
        <w:gridCol w:w="834"/>
        <w:gridCol w:w="758"/>
        <w:gridCol w:w="1834"/>
        <w:gridCol w:w="809"/>
        <w:gridCol w:w="927"/>
        <w:gridCol w:w="7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2391" w:type="dxa"/>
          </w:tcPr>
          <w:p>
            <w:pPr>
              <w:pStyle w:val="9"/>
              <w:spacing w:before="76"/>
              <w:ind w:right="88"/>
              <w:jc w:val="right"/>
              <w:rPr>
                <w:rFonts w:ascii="宋体" w:eastAsia="宋体"/>
                <w:sz w:val="35"/>
              </w:rPr>
            </w:pPr>
            <w:r>
              <w:rPr>
                <w:rFonts w:ascii="宋体" w:eastAsia="宋体"/>
                <w:sz w:val="35"/>
              </w:rPr>
              <w:t>英</w:t>
            </w:r>
          </w:p>
        </w:tc>
        <w:tc>
          <w:tcPr>
            <w:tcW w:w="834" w:type="dxa"/>
          </w:tcPr>
          <w:p>
            <w:pPr>
              <w:pStyle w:val="9"/>
              <w:spacing w:before="76"/>
              <w:ind w:right="172"/>
              <w:jc w:val="right"/>
              <w:rPr>
                <w:rFonts w:ascii="宋体" w:eastAsia="宋体"/>
                <w:sz w:val="35"/>
              </w:rPr>
            </w:pPr>
            <w:r>
              <w:rPr>
                <w:rFonts w:ascii="宋体" w:eastAsia="宋体"/>
                <w:sz w:val="35"/>
              </w:rPr>
              <w:t>语</w:t>
            </w:r>
          </w:p>
        </w:tc>
        <w:tc>
          <w:tcPr>
            <w:tcW w:w="758" w:type="dxa"/>
          </w:tcPr>
          <w:p>
            <w:pPr>
              <w:pStyle w:val="9"/>
              <w:spacing w:before="76"/>
              <w:ind w:left="53"/>
              <w:jc w:val="center"/>
              <w:rPr>
                <w:rFonts w:ascii="宋体" w:eastAsia="宋体"/>
                <w:sz w:val="35"/>
              </w:rPr>
            </w:pPr>
            <w:r>
              <w:rPr>
                <w:rFonts w:ascii="宋体" w:eastAsia="宋体"/>
                <w:sz w:val="35"/>
              </w:rPr>
              <w:t>能</w:t>
            </w:r>
          </w:p>
        </w:tc>
        <w:tc>
          <w:tcPr>
            <w:tcW w:w="1834" w:type="dxa"/>
          </w:tcPr>
          <w:p>
            <w:pPr>
              <w:pStyle w:val="9"/>
              <w:spacing w:before="76"/>
              <w:ind w:left="106"/>
              <w:rPr>
                <w:rFonts w:ascii="宋体" w:eastAsia="宋体"/>
                <w:sz w:val="35"/>
              </w:rPr>
            </w:pPr>
            <w:r>
              <w:rPr>
                <w:rFonts w:ascii="宋体" w:eastAsia="宋体"/>
                <w:sz w:val="35"/>
              </w:rPr>
              <w:t>力</w:t>
            </w:r>
            <w:r>
              <w:rPr>
                <w:rFonts w:ascii="宋体" w:eastAsia="宋体"/>
                <w:spacing w:val="20"/>
                <w:w w:val="150"/>
                <w:sz w:val="35"/>
              </w:rPr>
              <w:t xml:space="preserve"> </w:t>
            </w:r>
            <w:r>
              <w:rPr>
                <w:rFonts w:ascii="宋体" w:eastAsia="宋体"/>
                <w:sz w:val="35"/>
              </w:rPr>
              <w:t>发</w:t>
            </w:r>
            <w:r>
              <w:rPr>
                <w:rFonts w:ascii="宋体" w:eastAsia="宋体"/>
                <w:spacing w:val="19"/>
                <w:w w:val="150"/>
                <w:sz w:val="35"/>
              </w:rPr>
              <w:t xml:space="preserve"> </w:t>
            </w:r>
            <w:r>
              <w:rPr>
                <w:rFonts w:ascii="宋体" w:eastAsia="宋体"/>
                <w:spacing w:val="-10"/>
                <w:sz w:val="35"/>
              </w:rPr>
              <w:t>展</w:t>
            </w:r>
          </w:p>
        </w:tc>
        <w:tc>
          <w:tcPr>
            <w:tcW w:w="809" w:type="dxa"/>
          </w:tcPr>
          <w:p>
            <w:pPr>
              <w:pStyle w:val="9"/>
              <w:spacing w:before="76"/>
              <w:ind w:left="170"/>
              <w:rPr>
                <w:rFonts w:ascii="宋体" w:eastAsia="宋体"/>
                <w:sz w:val="35"/>
              </w:rPr>
            </w:pPr>
            <w:r>
              <w:rPr>
                <w:rFonts w:ascii="宋体" w:eastAsia="宋体"/>
                <w:sz w:val="35"/>
              </w:rPr>
              <w:t>卷</w:t>
            </w:r>
          </w:p>
        </w:tc>
        <w:tc>
          <w:tcPr>
            <w:tcW w:w="1698" w:type="dxa"/>
            <w:gridSpan w:val="2"/>
          </w:tcPr>
          <w:p>
            <w:pPr>
              <w:pStyle w:val="9"/>
              <w:spacing w:before="0"/>
              <w:rPr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391" w:type="dxa"/>
          </w:tcPr>
          <w:p>
            <w:pPr>
              <w:pStyle w:val="9"/>
              <w:spacing w:before="57"/>
              <w:ind w:left="50"/>
              <w:rPr>
                <w:rFonts w:ascii="宋体" w:eastAsia="宋体"/>
                <w:sz w:val="22"/>
              </w:rPr>
            </w:pPr>
            <w:r>
              <w:rPr>
                <w:b/>
                <w:sz w:val="22"/>
              </w:rPr>
              <w:t>I.</w:t>
            </w:r>
            <w:r>
              <w:rPr>
                <w:b/>
                <w:spacing w:val="49"/>
                <w:sz w:val="22"/>
              </w:rPr>
              <w:t xml:space="preserve"> </w:t>
            </w:r>
            <w:r>
              <w:rPr>
                <w:rFonts w:ascii="宋体" w:eastAsia="宋体"/>
                <w:spacing w:val="-3"/>
                <w:sz w:val="22"/>
              </w:rPr>
              <w:t>听力部分</w:t>
            </w:r>
          </w:p>
          <w:p>
            <w:pPr>
              <w:pStyle w:val="9"/>
              <w:tabs>
                <w:tab w:val="left" w:pos="856"/>
                <w:tab w:val="left" w:pos="1662"/>
              </w:tabs>
              <w:spacing w:before="49"/>
              <w:ind w:left="50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B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2.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C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3.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A</w:t>
            </w:r>
          </w:p>
        </w:tc>
        <w:tc>
          <w:tcPr>
            <w:tcW w:w="834" w:type="dxa"/>
          </w:tcPr>
          <w:p>
            <w:pPr>
              <w:pStyle w:val="9"/>
              <w:spacing w:before="4"/>
              <w:rPr>
                <w:rFonts w:ascii="宋体"/>
                <w:sz w:val="30"/>
              </w:rPr>
            </w:pPr>
          </w:p>
          <w:p>
            <w:pPr>
              <w:pStyle w:val="9"/>
              <w:spacing w:before="0"/>
              <w:ind w:left="90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B</w:t>
            </w:r>
          </w:p>
        </w:tc>
        <w:tc>
          <w:tcPr>
            <w:tcW w:w="758" w:type="dxa"/>
          </w:tcPr>
          <w:p>
            <w:pPr>
              <w:pStyle w:val="9"/>
              <w:spacing w:before="4"/>
              <w:rPr>
                <w:rFonts w:ascii="宋体"/>
                <w:sz w:val="30"/>
              </w:rPr>
            </w:pPr>
          </w:p>
          <w:p>
            <w:pPr>
              <w:pStyle w:val="9"/>
              <w:spacing w:before="0"/>
              <w:ind w:left="172"/>
              <w:rPr>
                <w:sz w:val="22"/>
              </w:rPr>
            </w:pPr>
            <w:r>
              <w:rPr>
                <w:sz w:val="22"/>
              </w:rPr>
              <w:t>5.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A</w:t>
            </w:r>
          </w:p>
        </w:tc>
        <w:tc>
          <w:tcPr>
            <w:tcW w:w="1834" w:type="dxa"/>
          </w:tcPr>
          <w:p>
            <w:pPr>
              <w:pStyle w:val="9"/>
              <w:spacing w:before="4"/>
              <w:rPr>
                <w:rFonts w:ascii="宋体"/>
                <w:sz w:val="30"/>
              </w:rPr>
            </w:pPr>
          </w:p>
          <w:p>
            <w:pPr>
              <w:pStyle w:val="9"/>
              <w:tabs>
                <w:tab w:val="left" w:pos="1039"/>
              </w:tabs>
              <w:spacing w:before="0"/>
              <w:ind w:left="233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B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7.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A</w:t>
            </w:r>
          </w:p>
        </w:tc>
        <w:tc>
          <w:tcPr>
            <w:tcW w:w="809" w:type="dxa"/>
          </w:tcPr>
          <w:p>
            <w:pPr>
              <w:pStyle w:val="9"/>
              <w:spacing w:before="4"/>
              <w:rPr>
                <w:rFonts w:ascii="宋体"/>
                <w:sz w:val="30"/>
              </w:rPr>
            </w:pPr>
          </w:p>
          <w:p>
            <w:pPr>
              <w:pStyle w:val="9"/>
              <w:spacing w:before="0"/>
              <w:ind w:left="137"/>
              <w:rPr>
                <w:sz w:val="22"/>
              </w:rPr>
            </w:pPr>
            <w:r>
              <w:rPr>
                <w:sz w:val="22"/>
              </w:rPr>
              <w:t>8.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C</w:t>
            </w:r>
          </w:p>
        </w:tc>
        <w:tc>
          <w:tcPr>
            <w:tcW w:w="927" w:type="dxa"/>
          </w:tcPr>
          <w:p>
            <w:pPr>
              <w:pStyle w:val="9"/>
              <w:spacing w:before="4"/>
              <w:rPr>
                <w:rFonts w:ascii="宋体"/>
                <w:sz w:val="30"/>
              </w:rPr>
            </w:pPr>
          </w:p>
          <w:p>
            <w:pPr>
              <w:pStyle w:val="9"/>
              <w:spacing w:before="0"/>
              <w:ind w:left="244"/>
              <w:rPr>
                <w:sz w:val="22"/>
              </w:rPr>
            </w:pPr>
            <w:r>
              <w:rPr>
                <w:sz w:val="22"/>
              </w:rPr>
              <w:t>9.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A</w:t>
            </w:r>
          </w:p>
        </w:tc>
        <w:tc>
          <w:tcPr>
            <w:tcW w:w="771" w:type="dxa"/>
          </w:tcPr>
          <w:p>
            <w:pPr>
              <w:pStyle w:val="9"/>
              <w:spacing w:before="4"/>
              <w:rPr>
                <w:rFonts w:ascii="宋体"/>
                <w:sz w:val="30"/>
              </w:rPr>
            </w:pPr>
          </w:p>
          <w:p>
            <w:pPr>
              <w:pStyle w:val="9"/>
              <w:spacing w:before="0"/>
              <w:ind w:right="46"/>
              <w:jc w:val="right"/>
              <w:rPr>
                <w:sz w:val="22"/>
              </w:rPr>
            </w:pPr>
            <w:r>
              <w:rPr>
                <w:sz w:val="22"/>
              </w:rPr>
              <w:t>10.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2391" w:type="dxa"/>
          </w:tcPr>
          <w:p>
            <w:pPr>
              <w:pStyle w:val="9"/>
              <w:tabs>
                <w:tab w:val="left" w:pos="916"/>
                <w:tab w:val="left" w:pos="1723"/>
              </w:tabs>
              <w:spacing w:before="25"/>
              <w:ind w:right="127"/>
              <w:jc w:val="right"/>
              <w:rPr>
                <w:sz w:val="22"/>
              </w:rPr>
            </w:pPr>
            <w:r>
              <w:rPr>
                <w:sz w:val="22"/>
              </w:rPr>
              <w:t>11.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B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12.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C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13.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A</w:t>
            </w:r>
          </w:p>
        </w:tc>
        <w:tc>
          <w:tcPr>
            <w:tcW w:w="834" w:type="dxa"/>
          </w:tcPr>
          <w:p>
            <w:pPr>
              <w:pStyle w:val="9"/>
              <w:spacing w:before="25"/>
              <w:ind w:right="208"/>
              <w:jc w:val="right"/>
              <w:rPr>
                <w:sz w:val="22"/>
              </w:rPr>
            </w:pPr>
            <w:r>
              <w:rPr>
                <w:spacing w:val="-4"/>
                <w:sz w:val="22"/>
              </w:rPr>
              <w:t>14.C</w:t>
            </w:r>
          </w:p>
        </w:tc>
        <w:tc>
          <w:tcPr>
            <w:tcW w:w="758" w:type="dxa"/>
          </w:tcPr>
          <w:p>
            <w:pPr>
              <w:pStyle w:val="9"/>
              <w:spacing w:before="25"/>
              <w:ind w:left="216" w:right="95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15.B</w:t>
            </w:r>
          </w:p>
        </w:tc>
        <w:tc>
          <w:tcPr>
            <w:tcW w:w="1834" w:type="dxa"/>
          </w:tcPr>
          <w:p>
            <w:pPr>
              <w:pStyle w:val="9"/>
              <w:tabs>
                <w:tab w:val="left" w:pos="1027"/>
              </w:tabs>
              <w:spacing w:before="25"/>
              <w:ind w:left="221"/>
              <w:rPr>
                <w:sz w:val="22"/>
              </w:rPr>
            </w:pPr>
            <w:r>
              <w:rPr>
                <w:sz w:val="22"/>
              </w:rPr>
              <w:t>16.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C</w:t>
            </w:r>
            <w:r>
              <w:rPr>
                <w:sz w:val="22"/>
              </w:rPr>
              <w:tab/>
            </w:r>
            <w:r>
              <w:rPr>
                <w:sz w:val="22"/>
              </w:rPr>
              <w:t>17.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12"/>
                <w:sz w:val="22"/>
              </w:rPr>
              <w:t>B</w:t>
            </w:r>
          </w:p>
        </w:tc>
        <w:tc>
          <w:tcPr>
            <w:tcW w:w="809" w:type="dxa"/>
          </w:tcPr>
          <w:p>
            <w:pPr>
              <w:pStyle w:val="9"/>
              <w:spacing w:before="25"/>
              <w:ind w:left="113"/>
              <w:rPr>
                <w:sz w:val="22"/>
              </w:rPr>
            </w:pPr>
            <w:r>
              <w:rPr>
                <w:sz w:val="22"/>
              </w:rPr>
              <w:t>18.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C</w:t>
            </w:r>
          </w:p>
        </w:tc>
        <w:tc>
          <w:tcPr>
            <w:tcW w:w="927" w:type="dxa"/>
          </w:tcPr>
          <w:p>
            <w:pPr>
              <w:pStyle w:val="9"/>
              <w:spacing w:before="25"/>
              <w:ind w:left="220"/>
              <w:rPr>
                <w:sz w:val="22"/>
              </w:rPr>
            </w:pPr>
            <w:r>
              <w:rPr>
                <w:sz w:val="22"/>
              </w:rPr>
              <w:t>19.</w:t>
            </w:r>
            <w:r>
              <w:rPr>
                <w:spacing w:val="-5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A</w:t>
            </w:r>
          </w:p>
        </w:tc>
        <w:tc>
          <w:tcPr>
            <w:tcW w:w="771" w:type="dxa"/>
          </w:tcPr>
          <w:p>
            <w:pPr>
              <w:pStyle w:val="9"/>
              <w:spacing w:before="25"/>
              <w:ind w:right="58"/>
              <w:jc w:val="right"/>
              <w:rPr>
                <w:sz w:val="22"/>
              </w:rPr>
            </w:pPr>
            <w:r>
              <w:rPr>
                <w:sz w:val="22"/>
              </w:rPr>
              <w:t>20.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pacing w:val="-10"/>
                <w:sz w:val="22"/>
              </w:rPr>
              <w:t>A</w:t>
            </w:r>
          </w:p>
        </w:tc>
      </w:tr>
    </w:tbl>
    <w:p>
      <w:pPr>
        <w:pStyle w:val="8"/>
        <w:numPr>
          <w:ilvl w:val="0"/>
          <w:numId w:val="7"/>
        </w:numPr>
        <w:tabs>
          <w:tab w:val="left" w:pos="496"/>
        </w:tabs>
        <w:spacing w:before="99" w:after="0" w:line="240" w:lineRule="auto"/>
        <w:ind w:left="496" w:right="0" w:hanging="336"/>
        <w:jc w:val="left"/>
        <w:rPr>
          <w:rFonts w:ascii="宋体" w:eastAsia="宋体"/>
          <w:sz w:val="22"/>
        </w:rPr>
      </w:pPr>
      <w:r>
        <w:rPr>
          <w:rFonts w:ascii="宋体" w:eastAsia="宋体"/>
          <w:spacing w:val="-4"/>
          <w:sz w:val="22"/>
        </w:rPr>
        <w:t>补全对话</w:t>
      </w:r>
    </w:p>
    <w:p>
      <w:pPr>
        <w:spacing w:before="49"/>
        <w:ind w:left="160" w:right="0" w:firstLine="0"/>
        <w:jc w:val="left"/>
        <w:rPr>
          <w:sz w:val="22"/>
        </w:rPr>
      </w:pPr>
      <w:r>
        <w:rPr>
          <w:sz w:val="22"/>
        </w:rPr>
        <w:t>C</w:t>
      </w:r>
      <w:r>
        <w:rPr>
          <w:spacing w:val="-1"/>
          <w:sz w:val="22"/>
        </w:rPr>
        <w:t xml:space="preserve"> </w:t>
      </w:r>
      <w:r>
        <w:rPr>
          <w:sz w:val="22"/>
        </w:rPr>
        <w:t>A</w:t>
      </w:r>
      <w:r>
        <w:rPr>
          <w:spacing w:val="-2"/>
          <w:sz w:val="22"/>
        </w:rPr>
        <w:t xml:space="preserve"> </w:t>
      </w:r>
      <w:r>
        <w:rPr>
          <w:sz w:val="22"/>
        </w:rPr>
        <w:t>B</w:t>
      </w:r>
      <w:r>
        <w:rPr>
          <w:spacing w:val="-1"/>
          <w:sz w:val="22"/>
        </w:rPr>
        <w:t xml:space="preserve"> </w:t>
      </w:r>
      <w:r>
        <w:rPr>
          <w:sz w:val="22"/>
        </w:rPr>
        <w:t>C</w:t>
      </w:r>
      <w:r>
        <w:rPr>
          <w:spacing w:val="-1"/>
          <w:sz w:val="22"/>
        </w:rPr>
        <w:t xml:space="preserve"> </w:t>
      </w:r>
      <w:r>
        <w:rPr>
          <w:spacing w:val="-10"/>
          <w:sz w:val="22"/>
        </w:rPr>
        <w:t>B</w:t>
      </w:r>
    </w:p>
    <w:p>
      <w:pPr>
        <w:pStyle w:val="8"/>
        <w:numPr>
          <w:ilvl w:val="0"/>
          <w:numId w:val="7"/>
        </w:numPr>
        <w:tabs>
          <w:tab w:val="left" w:pos="580"/>
        </w:tabs>
        <w:spacing w:before="148" w:after="0" w:line="240" w:lineRule="auto"/>
        <w:ind w:left="580" w:right="0" w:hanging="420"/>
        <w:jc w:val="left"/>
        <w:rPr>
          <w:rFonts w:ascii="宋体" w:eastAsia="宋体"/>
          <w:sz w:val="22"/>
        </w:rPr>
      </w:pPr>
      <w:r>
        <w:rPr>
          <w:rFonts w:ascii="宋体" w:eastAsia="宋体"/>
          <w:spacing w:val="-4"/>
          <w:sz w:val="22"/>
        </w:rPr>
        <w:t>选词填空</w:t>
      </w:r>
    </w:p>
    <w:p>
      <w:pPr>
        <w:tabs>
          <w:tab w:val="left" w:pos="1184"/>
          <w:tab w:val="left" w:pos="2377"/>
          <w:tab w:val="left" w:pos="3483"/>
          <w:tab w:val="left" w:pos="4357"/>
        </w:tabs>
        <w:spacing w:before="71" w:after="6"/>
        <w:ind w:left="160" w:right="0" w:firstLine="0"/>
        <w:jc w:val="left"/>
        <w:rPr>
          <w:sz w:val="22"/>
        </w:rPr>
      </w:pPr>
      <w:r>
        <w:rPr>
          <w:sz w:val="22"/>
        </w:rPr>
        <w:t>26.</w:t>
      </w:r>
      <w:r>
        <w:rPr>
          <w:spacing w:val="-5"/>
          <w:sz w:val="22"/>
        </w:rPr>
        <w:t xml:space="preserve"> for</w:t>
      </w:r>
      <w:r>
        <w:rPr>
          <w:sz w:val="22"/>
        </w:rPr>
        <w:tab/>
      </w:r>
      <w:r>
        <w:rPr>
          <w:spacing w:val="-2"/>
          <w:sz w:val="22"/>
        </w:rPr>
        <w:t>27.because</w:t>
      </w:r>
      <w:r>
        <w:rPr>
          <w:sz w:val="22"/>
        </w:rPr>
        <w:tab/>
      </w:r>
      <w:r>
        <w:rPr>
          <w:spacing w:val="-2"/>
          <w:sz w:val="22"/>
        </w:rPr>
        <w:t>28.really</w:t>
      </w:r>
      <w:r>
        <w:rPr>
          <w:sz w:val="22"/>
        </w:rPr>
        <w:tab/>
      </w:r>
      <w:r>
        <w:rPr>
          <w:spacing w:val="-2"/>
          <w:sz w:val="22"/>
        </w:rPr>
        <w:t>29.are</w:t>
      </w:r>
      <w:r>
        <w:rPr>
          <w:sz w:val="22"/>
        </w:rPr>
        <w:tab/>
      </w:r>
      <w:r>
        <w:rPr>
          <w:spacing w:val="-2"/>
          <w:sz w:val="22"/>
        </w:rPr>
        <w:t>30.thinks</w:t>
      </w:r>
    </w:p>
    <w:tbl>
      <w:tblPr>
        <w:tblStyle w:val="6"/>
        <w:tblW w:w="5619" w:type="dxa"/>
        <w:tblInd w:w="11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6"/>
        <w:gridCol w:w="1184"/>
        <w:gridCol w:w="990"/>
        <w:gridCol w:w="24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1016" w:type="dxa"/>
          </w:tcPr>
          <w:p>
            <w:pPr>
              <w:pStyle w:val="9"/>
              <w:spacing w:before="41"/>
              <w:ind w:left="50"/>
              <w:rPr>
                <w:sz w:val="22"/>
              </w:rPr>
            </w:pPr>
            <w:r>
              <w:rPr>
                <w:sz w:val="22"/>
              </w:rPr>
              <w:t>31.</w:t>
            </w:r>
            <w:r>
              <w:rPr>
                <w:spacing w:val="-4"/>
                <w:sz w:val="22"/>
              </w:rPr>
              <w:t xml:space="preserve"> </w:t>
            </w:r>
            <w:r>
              <w:rPr>
                <w:sz w:val="22"/>
              </w:rPr>
              <w:t xml:space="preserve">to </w:t>
            </w:r>
            <w:r>
              <w:rPr>
                <w:spacing w:val="-5"/>
                <w:sz w:val="22"/>
              </w:rPr>
              <w:t>buy</w:t>
            </w:r>
          </w:p>
        </w:tc>
        <w:tc>
          <w:tcPr>
            <w:tcW w:w="1184" w:type="dxa"/>
          </w:tcPr>
          <w:p>
            <w:pPr>
              <w:pStyle w:val="9"/>
              <w:spacing w:before="41"/>
              <w:ind w:left="140"/>
              <w:rPr>
                <w:sz w:val="22"/>
              </w:rPr>
            </w:pPr>
            <w:r>
              <w:rPr>
                <w:spacing w:val="-2"/>
                <w:sz w:val="22"/>
              </w:rPr>
              <w:t>32.playing</w:t>
            </w:r>
          </w:p>
        </w:tc>
        <w:tc>
          <w:tcPr>
            <w:tcW w:w="990" w:type="dxa"/>
          </w:tcPr>
          <w:p>
            <w:pPr>
              <w:pStyle w:val="9"/>
              <w:spacing w:before="41"/>
              <w:ind w:left="110"/>
              <w:rPr>
                <w:sz w:val="22"/>
              </w:rPr>
            </w:pPr>
            <w:r>
              <w:rPr>
                <w:spacing w:val="-2"/>
                <w:sz w:val="22"/>
              </w:rPr>
              <w:t>33.hers</w:t>
            </w:r>
          </w:p>
        </w:tc>
        <w:tc>
          <w:tcPr>
            <w:tcW w:w="2429" w:type="dxa"/>
          </w:tcPr>
          <w:p>
            <w:pPr>
              <w:pStyle w:val="9"/>
              <w:tabs>
                <w:tab w:val="left" w:pos="1307"/>
              </w:tabs>
              <w:spacing w:before="41"/>
              <w:ind w:left="200"/>
              <w:rPr>
                <w:sz w:val="22"/>
              </w:rPr>
            </w:pPr>
            <w:r>
              <w:rPr>
                <w:spacing w:val="-2"/>
                <w:sz w:val="22"/>
              </w:rPr>
              <w:t>34.sounds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35.tomatoes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1016" w:type="dxa"/>
          </w:tcPr>
          <w:p>
            <w:pPr>
              <w:pStyle w:val="9"/>
              <w:spacing w:before="25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36.them</w:t>
            </w:r>
          </w:p>
        </w:tc>
        <w:tc>
          <w:tcPr>
            <w:tcW w:w="1184" w:type="dxa"/>
          </w:tcPr>
          <w:p>
            <w:pPr>
              <w:pStyle w:val="9"/>
              <w:spacing w:before="25"/>
              <w:ind w:left="77"/>
              <w:rPr>
                <w:sz w:val="22"/>
              </w:rPr>
            </w:pPr>
            <w:r>
              <w:rPr>
                <w:sz w:val="22"/>
              </w:rPr>
              <w:t>37.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>having</w:t>
            </w:r>
          </w:p>
        </w:tc>
        <w:tc>
          <w:tcPr>
            <w:tcW w:w="990" w:type="dxa"/>
          </w:tcPr>
          <w:p>
            <w:pPr>
              <w:pStyle w:val="9"/>
              <w:spacing w:before="25"/>
              <w:ind w:left="153"/>
              <w:rPr>
                <w:sz w:val="22"/>
              </w:rPr>
            </w:pPr>
            <w:r>
              <w:rPr>
                <w:spacing w:val="-2"/>
                <w:sz w:val="22"/>
              </w:rPr>
              <w:t>38.ninth</w:t>
            </w:r>
          </w:p>
        </w:tc>
        <w:tc>
          <w:tcPr>
            <w:tcW w:w="2429" w:type="dxa"/>
          </w:tcPr>
          <w:p>
            <w:pPr>
              <w:pStyle w:val="9"/>
              <w:tabs>
                <w:tab w:val="left" w:pos="1239"/>
              </w:tabs>
              <w:spacing w:before="25"/>
              <w:ind w:left="109"/>
              <w:rPr>
                <w:sz w:val="22"/>
              </w:rPr>
            </w:pPr>
            <w:r>
              <w:rPr>
                <w:spacing w:val="-2"/>
                <w:sz w:val="22"/>
              </w:rPr>
              <w:t>39.lessons</w:t>
            </w:r>
            <w:r>
              <w:rPr>
                <w:sz w:val="22"/>
              </w:rPr>
              <w:tab/>
            </w:r>
            <w:r>
              <w:rPr>
                <w:spacing w:val="-2"/>
                <w:sz w:val="22"/>
              </w:rPr>
              <w:t>40.yours</w:t>
            </w:r>
          </w:p>
        </w:tc>
      </w:tr>
    </w:tbl>
    <w:p>
      <w:pPr>
        <w:pStyle w:val="8"/>
        <w:numPr>
          <w:ilvl w:val="0"/>
          <w:numId w:val="7"/>
        </w:numPr>
        <w:tabs>
          <w:tab w:val="left" w:pos="568"/>
        </w:tabs>
        <w:spacing w:before="98" w:after="0" w:line="240" w:lineRule="auto"/>
        <w:ind w:left="568" w:right="0" w:hanging="408"/>
        <w:jc w:val="left"/>
        <w:rPr>
          <w:rFonts w:ascii="宋体" w:eastAsia="宋体"/>
          <w:sz w:val="22"/>
        </w:rPr>
      </w:pPr>
      <w:r>
        <w:rPr>
          <w:rFonts w:ascii="宋体" w:eastAsia="宋体"/>
          <w:spacing w:val="-4"/>
          <w:sz w:val="22"/>
        </w:rPr>
        <w:t>情景应用</w:t>
      </w:r>
    </w:p>
    <w:p>
      <w:pPr>
        <w:pStyle w:val="8"/>
        <w:numPr>
          <w:ilvl w:val="0"/>
          <w:numId w:val="8"/>
        </w:numPr>
        <w:tabs>
          <w:tab w:val="left" w:pos="489"/>
        </w:tabs>
        <w:spacing w:before="49" w:after="0" w:line="240" w:lineRule="auto"/>
        <w:ind w:left="488" w:right="0" w:hanging="329"/>
        <w:jc w:val="left"/>
        <w:rPr>
          <w:sz w:val="22"/>
        </w:rPr>
      </w:pPr>
      <w:r>
        <w:rPr>
          <w:sz w:val="22"/>
        </w:rPr>
        <w:t>The</w:t>
      </w:r>
      <w:r>
        <w:rPr>
          <w:spacing w:val="-7"/>
          <w:sz w:val="22"/>
        </w:rPr>
        <w:t xml:space="preserve"> </w:t>
      </w:r>
      <w:r>
        <w:rPr>
          <w:sz w:val="22"/>
        </w:rPr>
        <w:t>school</w:t>
      </w:r>
      <w:r>
        <w:rPr>
          <w:spacing w:val="-7"/>
          <w:sz w:val="22"/>
        </w:rPr>
        <w:t xml:space="preserve"> </w:t>
      </w:r>
      <w:r>
        <w:rPr>
          <w:sz w:val="22"/>
        </w:rPr>
        <w:t>trip/It</w:t>
      </w:r>
      <w:r>
        <w:rPr>
          <w:spacing w:val="-4"/>
          <w:sz w:val="22"/>
        </w:rPr>
        <w:t xml:space="preserve"> </w:t>
      </w:r>
      <w:r>
        <w:rPr>
          <w:sz w:val="22"/>
        </w:rPr>
        <w:t>is</w:t>
      </w:r>
      <w:r>
        <w:rPr>
          <w:spacing w:val="-6"/>
          <w:sz w:val="22"/>
        </w:rPr>
        <w:t xml:space="preserve"> </w:t>
      </w:r>
      <w:r>
        <w:rPr>
          <w:sz w:val="22"/>
        </w:rPr>
        <w:t>on</w:t>
      </w:r>
      <w:r>
        <w:rPr>
          <w:spacing w:val="-8"/>
          <w:sz w:val="22"/>
        </w:rPr>
        <w:t xml:space="preserve"> </w:t>
      </w:r>
      <w:r>
        <w:rPr>
          <w:sz w:val="22"/>
        </w:rPr>
        <w:t>March</w:t>
      </w:r>
      <w:r>
        <w:rPr>
          <w:spacing w:val="-8"/>
          <w:sz w:val="22"/>
        </w:rPr>
        <w:t xml:space="preserve"> </w:t>
      </w:r>
      <w:r>
        <w:rPr>
          <w:sz w:val="22"/>
        </w:rPr>
        <w:t>17th/March</w:t>
      </w:r>
      <w:r>
        <w:rPr>
          <w:spacing w:val="-4"/>
          <w:sz w:val="22"/>
        </w:rPr>
        <w:t xml:space="preserve"> </w:t>
      </w:r>
      <w:r>
        <w:rPr>
          <w:sz w:val="22"/>
        </w:rPr>
        <w:t>(the)</w:t>
      </w:r>
      <w:r>
        <w:rPr>
          <w:spacing w:val="-7"/>
          <w:sz w:val="22"/>
        </w:rPr>
        <w:t xml:space="preserve"> </w:t>
      </w:r>
      <w:r>
        <w:rPr>
          <w:sz w:val="22"/>
        </w:rPr>
        <w:t>seventeenth/March</w:t>
      </w:r>
      <w:r>
        <w:rPr>
          <w:spacing w:val="-7"/>
          <w:sz w:val="22"/>
        </w:rPr>
        <w:t xml:space="preserve"> </w:t>
      </w:r>
      <w:r>
        <w:rPr>
          <w:spacing w:val="-5"/>
          <w:sz w:val="22"/>
        </w:rPr>
        <w:t>17.</w:t>
      </w:r>
    </w:p>
    <w:p>
      <w:pPr>
        <w:pStyle w:val="8"/>
        <w:numPr>
          <w:ilvl w:val="0"/>
          <w:numId w:val="8"/>
        </w:numPr>
        <w:tabs>
          <w:tab w:val="left" w:pos="489"/>
        </w:tabs>
        <w:spacing w:before="59" w:after="0" w:line="240" w:lineRule="auto"/>
        <w:ind w:left="488" w:right="0" w:hanging="329"/>
        <w:jc w:val="left"/>
        <w:rPr>
          <w:sz w:val="22"/>
        </w:rPr>
      </w:pPr>
      <w:r>
        <w:rPr>
          <w:sz w:val="22"/>
        </w:rPr>
        <w:t>Is</w:t>
      </w:r>
      <w:r>
        <w:rPr>
          <w:spacing w:val="-9"/>
          <w:sz w:val="22"/>
        </w:rPr>
        <w:t xml:space="preserve"> </w:t>
      </w:r>
      <w:r>
        <w:rPr>
          <w:sz w:val="22"/>
        </w:rPr>
        <w:t>this/that/it</w:t>
      </w:r>
      <w:r>
        <w:rPr>
          <w:spacing w:val="-8"/>
          <w:sz w:val="22"/>
        </w:rPr>
        <w:t xml:space="preserve"> </w:t>
      </w:r>
      <w:r>
        <w:rPr>
          <w:sz w:val="22"/>
        </w:rPr>
        <w:t>Bob’s</w:t>
      </w:r>
      <w:r>
        <w:rPr>
          <w:spacing w:val="-8"/>
          <w:sz w:val="22"/>
        </w:rPr>
        <w:t xml:space="preserve"> </w:t>
      </w:r>
      <w:r>
        <w:rPr>
          <w:sz w:val="22"/>
        </w:rPr>
        <w:t>dictionary?</w:t>
      </w:r>
      <w:r>
        <w:rPr>
          <w:spacing w:val="-6"/>
          <w:sz w:val="22"/>
        </w:rPr>
        <w:t xml:space="preserve"> </w:t>
      </w:r>
      <w:r>
        <w:rPr>
          <w:sz w:val="22"/>
        </w:rPr>
        <w:t>/</w:t>
      </w:r>
      <w:r>
        <w:rPr>
          <w:spacing w:val="-5"/>
          <w:sz w:val="22"/>
        </w:rPr>
        <w:t xml:space="preserve"> </w:t>
      </w:r>
      <w:r>
        <w:rPr>
          <w:sz w:val="22"/>
        </w:rPr>
        <w:t>Is</w:t>
      </w:r>
      <w:r>
        <w:rPr>
          <w:spacing w:val="-6"/>
          <w:sz w:val="22"/>
        </w:rPr>
        <w:t xml:space="preserve"> </w:t>
      </w:r>
      <w:r>
        <w:rPr>
          <w:sz w:val="22"/>
        </w:rPr>
        <w:t>this/that/the</w:t>
      </w:r>
      <w:r>
        <w:rPr>
          <w:spacing w:val="-7"/>
          <w:sz w:val="22"/>
        </w:rPr>
        <w:t xml:space="preserve"> </w:t>
      </w:r>
      <w:r>
        <w:rPr>
          <w:sz w:val="22"/>
        </w:rPr>
        <w:t>dictionary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Bob’s?</w:t>
      </w:r>
    </w:p>
    <w:p>
      <w:pPr>
        <w:pStyle w:val="8"/>
        <w:numPr>
          <w:ilvl w:val="0"/>
          <w:numId w:val="8"/>
        </w:numPr>
        <w:tabs>
          <w:tab w:val="left" w:pos="489"/>
        </w:tabs>
        <w:spacing w:before="59" w:after="0" w:line="240" w:lineRule="auto"/>
        <w:ind w:left="488" w:right="0" w:hanging="329"/>
        <w:jc w:val="left"/>
        <w:rPr>
          <w:sz w:val="22"/>
        </w:rPr>
      </w:pPr>
      <w:r>
        <w:rPr>
          <w:sz w:val="22"/>
        </w:rPr>
        <w:t>How</w:t>
      </w:r>
      <w:r>
        <w:rPr>
          <w:spacing w:val="-6"/>
          <w:sz w:val="22"/>
        </w:rPr>
        <w:t xml:space="preserve"> </w:t>
      </w:r>
      <w:r>
        <w:rPr>
          <w:sz w:val="22"/>
        </w:rPr>
        <w:t>much</w:t>
      </w:r>
      <w:r>
        <w:rPr>
          <w:spacing w:val="-4"/>
          <w:sz w:val="22"/>
        </w:rPr>
        <w:t xml:space="preserve"> </w:t>
      </w:r>
      <w:r>
        <w:rPr>
          <w:sz w:val="22"/>
        </w:rPr>
        <w:t>are</w:t>
      </w:r>
      <w:r>
        <w:rPr>
          <w:spacing w:val="-6"/>
          <w:sz w:val="22"/>
        </w:rPr>
        <w:t xml:space="preserve"> </w:t>
      </w:r>
      <w:r>
        <w:rPr>
          <w:sz w:val="22"/>
        </w:rPr>
        <w:t>these/those/the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socks?</w:t>
      </w:r>
    </w:p>
    <w:p>
      <w:pPr>
        <w:pStyle w:val="8"/>
        <w:numPr>
          <w:ilvl w:val="0"/>
          <w:numId w:val="8"/>
        </w:numPr>
        <w:tabs>
          <w:tab w:val="left" w:pos="489"/>
        </w:tabs>
        <w:spacing w:before="59" w:after="0" w:line="240" w:lineRule="auto"/>
        <w:ind w:left="488" w:right="0" w:hanging="329"/>
        <w:jc w:val="left"/>
        <w:rPr>
          <w:sz w:val="22"/>
        </w:rPr>
      </w:pPr>
      <w:r>
        <w:rPr>
          <w:sz w:val="22"/>
        </w:rPr>
        <w:t>He</w:t>
      </w:r>
      <w:r>
        <w:rPr>
          <w:spacing w:val="-7"/>
          <w:sz w:val="22"/>
        </w:rPr>
        <w:t xml:space="preserve"> </w:t>
      </w:r>
      <w:r>
        <w:rPr>
          <w:sz w:val="22"/>
        </w:rPr>
        <w:t>has/eats</w:t>
      </w:r>
      <w:r>
        <w:rPr>
          <w:spacing w:val="-6"/>
          <w:sz w:val="22"/>
        </w:rPr>
        <w:t xml:space="preserve"> </w:t>
      </w:r>
      <w:r>
        <w:rPr>
          <w:sz w:val="22"/>
        </w:rPr>
        <w:t>(three)</w:t>
      </w:r>
      <w:r>
        <w:rPr>
          <w:spacing w:val="-6"/>
          <w:sz w:val="22"/>
        </w:rPr>
        <w:t xml:space="preserve"> </w:t>
      </w:r>
      <w:r>
        <w:rPr>
          <w:sz w:val="22"/>
        </w:rPr>
        <w:t>eggs</w:t>
      </w:r>
      <w:r>
        <w:rPr>
          <w:spacing w:val="-4"/>
          <w:sz w:val="22"/>
        </w:rPr>
        <w:t xml:space="preserve"> </w:t>
      </w:r>
      <w:r>
        <w:rPr>
          <w:sz w:val="22"/>
        </w:rPr>
        <w:t>for</w:t>
      </w:r>
      <w:r>
        <w:rPr>
          <w:spacing w:val="-6"/>
          <w:sz w:val="22"/>
        </w:rPr>
        <w:t xml:space="preserve"> </w:t>
      </w:r>
      <w:r>
        <w:rPr>
          <w:sz w:val="22"/>
        </w:rPr>
        <w:t>breakfast.</w:t>
      </w:r>
      <w:r>
        <w:rPr>
          <w:spacing w:val="-4"/>
          <w:sz w:val="22"/>
        </w:rPr>
        <w:t xml:space="preserve"> </w:t>
      </w:r>
      <w:r>
        <w:rPr>
          <w:sz w:val="22"/>
        </w:rPr>
        <w:t>/</w:t>
      </w:r>
      <w:r>
        <w:rPr>
          <w:spacing w:val="-6"/>
          <w:sz w:val="22"/>
        </w:rPr>
        <w:t xml:space="preserve"> </w:t>
      </w:r>
      <w:r>
        <w:rPr>
          <w:sz w:val="22"/>
        </w:rPr>
        <w:t>Mike</w:t>
      </w:r>
      <w:r>
        <w:rPr>
          <w:spacing w:val="-2"/>
          <w:sz w:val="22"/>
        </w:rPr>
        <w:t xml:space="preserve"> </w:t>
      </w:r>
      <w:r>
        <w:rPr>
          <w:sz w:val="22"/>
        </w:rPr>
        <w:t>has/eats</w:t>
      </w:r>
      <w:r>
        <w:rPr>
          <w:spacing w:val="-6"/>
          <w:sz w:val="22"/>
        </w:rPr>
        <w:t xml:space="preserve"> </w:t>
      </w:r>
      <w:r>
        <w:rPr>
          <w:sz w:val="22"/>
        </w:rPr>
        <w:t>(three)</w:t>
      </w:r>
      <w:r>
        <w:rPr>
          <w:spacing w:val="-6"/>
          <w:sz w:val="22"/>
        </w:rPr>
        <w:t xml:space="preserve"> </w:t>
      </w:r>
      <w:r>
        <w:rPr>
          <w:sz w:val="22"/>
        </w:rPr>
        <w:t>eggs</w:t>
      </w:r>
      <w:r>
        <w:rPr>
          <w:spacing w:val="-4"/>
          <w:sz w:val="22"/>
        </w:rPr>
        <w:t xml:space="preserve"> </w:t>
      </w:r>
      <w:r>
        <w:rPr>
          <w:sz w:val="22"/>
        </w:rPr>
        <w:t>for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>breakfast.</w:t>
      </w:r>
    </w:p>
    <w:p>
      <w:pPr>
        <w:pStyle w:val="8"/>
        <w:numPr>
          <w:ilvl w:val="0"/>
          <w:numId w:val="8"/>
        </w:numPr>
        <w:tabs>
          <w:tab w:val="left" w:pos="489"/>
        </w:tabs>
        <w:spacing w:before="59" w:after="0" w:line="240" w:lineRule="auto"/>
        <w:ind w:left="488" w:right="0" w:hanging="329"/>
        <w:jc w:val="left"/>
        <w:rPr>
          <w:sz w:val="22"/>
        </w:rPr>
        <w:sectPr>
          <w:footerReference r:id="rId4" w:type="default"/>
          <w:pgSz w:w="11910" w:h="16840"/>
          <w:pgMar w:top="1360" w:right="1440" w:bottom="280" w:left="1640" w:header="454" w:footer="0" w:gutter="0"/>
          <w:cols w:space="720" w:num="1"/>
        </w:sectPr>
      </w:pPr>
      <w:r>
        <w:rPr>
          <w:sz w:val="22"/>
        </w:rPr>
        <w:t>My</w:t>
      </w:r>
      <w:r>
        <w:rPr>
          <w:spacing w:val="-9"/>
          <w:sz w:val="22"/>
        </w:rPr>
        <w:t xml:space="preserve"> </w:t>
      </w:r>
      <w:r>
        <w:rPr>
          <w:sz w:val="22"/>
        </w:rPr>
        <w:t>favorite/favourite</w:t>
      </w:r>
      <w:r>
        <w:rPr>
          <w:spacing w:val="-5"/>
          <w:sz w:val="22"/>
        </w:rPr>
        <w:t xml:space="preserve"> </w:t>
      </w:r>
      <w:r>
        <w:rPr>
          <w:sz w:val="22"/>
        </w:rPr>
        <w:t>subject</w:t>
      </w:r>
      <w:r>
        <w:rPr>
          <w:spacing w:val="-5"/>
          <w:sz w:val="22"/>
        </w:rPr>
        <w:t xml:space="preserve"> </w:t>
      </w:r>
      <w:r>
        <w:rPr>
          <w:sz w:val="22"/>
        </w:rPr>
        <w:t>is</w:t>
      </w:r>
      <w:r>
        <w:rPr>
          <w:spacing w:val="-10"/>
          <w:sz w:val="22"/>
        </w:rPr>
        <w:t xml:space="preserve"> </w:t>
      </w:r>
      <w:r>
        <w:rPr>
          <w:sz w:val="22"/>
        </w:rPr>
        <w:t>music./</w:t>
      </w:r>
      <w:r>
        <w:rPr>
          <w:spacing w:val="-4"/>
          <w:sz w:val="22"/>
        </w:rPr>
        <w:t xml:space="preserve"> </w:t>
      </w:r>
      <w:r>
        <w:rPr>
          <w:sz w:val="22"/>
        </w:rPr>
        <w:t>It’s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music.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2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</w:pPr>
    <w:r>
      <w:pict>
        <v:shape id="docshape1" o:spid="_x0000_s2049" o:spt="202" type="#_x0000_t202" style="position:absolute;left:0pt;margin-left:71pt;margin-top:21.65pt;height:15.7pt;width:62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94" w:lineRule="exact"/>
                  <w:ind w:right="0"/>
                  <w:jc w:val="left"/>
                  <w:rPr>
                    <w:rFonts w:ascii="宋体" w:eastAsia="宋体"/>
                    <w:sz w:val="24"/>
                  </w:rPr>
                </w:pPr>
              </w:p>
            </w:txbxContent>
          </v:textbox>
        </v:shape>
      </w:pict>
    </w:r>
    <w:r>
      <w:pict>
        <v:shape id="docshape2" o:spid="_x0000_s2050" o:spt="202" type="#_x0000_t202" style="position:absolute;left:0pt;margin-left:437pt;margin-top:21.65pt;height:15.7pt;width:86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94" w:lineRule="exact"/>
                  <w:ind w:right="0"/>
                  <w:jc w:val="left"/>
                  <w:rPr>
                    <w:rFonts w:ascii="宋体" w:eastAsia="宋体"/>
                    <w:sz w:val="24"/>
                  </w:rPr>
                </w:pPr>
              </w:p>
            </w:txbxContent>
          </v:textbox>
        </v:shape>
      </w:pict>
    </w:r>
  </w:p>
  <w:p>
    <w:pPr>
      <w:pBdr>
        <w:bottom w:val="none" w:color="auto" w:sz="0" w:space="1"/>
      </w:pBdr>
      <w:autoSpaceDE/>
      <w:autoSpaceDN/>
      <w:snapToGrid w:val="0"/>
      <w:jc w:val="both"/>
      <w:rPr>
        <w:rFonts w:eastAsia="宋体"/>
        <w:sz w:val="2"/>
        <w:szCs w:val="2"/>
        <w:lang w:eastAsia="zh-CN"/>
      </w:rPr>
    </w:pPr>
    <w:r>
      <w:pict>
        <v:shape id="图片 4" o:spid="_x0000_s2051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5" o:spid="_x0000_s2055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7" o:spid="_x0000_s2057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9" o:spid="_x0000_s2059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multilevel"/>
    <w:tmpl w:val="B5E306ED"/>
    <w:lvl w:ilvl="0" w:tentative="0">
      <w:start w:val="26"/>
      <w:numFmt w:val="decimal"/>
      <w:lvlText w:val="%1."/>
      <w:lvlJc w:val="left"/>
      <w:pPr>
        <w:ind w:left="632" w:hanging="26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1"/>
        <w:w w:val="101"/>
        <w:sz w:val="18"/>
        <w:szCs w:val="18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458" w:hanging="264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277" w:hanging="264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095" w:hanging="264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914" w:hanging="264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733" w:hanging="264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551" w:hanging="264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370" w:hanging="264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188" w:hanging="264"/>
      </w:pPr>
      <w:rPr>
        <w:rFonts w:hint="default"/>
        <w:lang w:val="en-US" w:eastAsia="en-US" w:bidi="ar-SA"/>
      </w:rPr>
    </w:lvl>
  </w:abstractNum>
  <w:abstractNum w:abstractNumId="1">
    <w:nsid w:val="BF205925"/>
    <w:multiLevelType w:val="multilevel"/>
    <w:tmpl w:val="BF205925"/>
    <w:lvl w:ilvl="0" w:tentative="0">
      <w:start w:val="22"/>
      <w:numFmt w:val="decimal"/>
      <w:lvlText w:val="%1"/>
      <w:lvlJc w:val="left"/>
      <w:pPr>
        <w:ind w:left="592" w:hanging="43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1"/>
        <w:sz w:val="20"/>
        <w:szCs w:val="20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422" w:hanging="432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245" w:hanging="432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067" w:hanging="432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890" w:hanging="432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713" w:hanging="432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535" w:hanging="432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358" w:hanging="432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180" w:hanging="432"/>
      </w:pPr>
      <w:rPr>
        <w:rFonts w:hint="default"/>
        <w:lang w:val="en-US" w:eastAsia="en-US" w:bidi="ar-SA"/>
      </w:rPr>
    </w:lvl>
  </w:abstractNum>
  <w:abstractNum w:abstractNumId="2">
    <w:nsid w:val="CF092B84"/>
    <w:multiLevelType w:val="multilevel"/>
    <w:tmpl w:val="CF092B84"/>
    <w:lvl w:ilvl="0" w:tentative="0">
      <w:start w:val="1"/>
      <w:numFmt w:val="upperLetter"/>
      <w:lvlText w:val="%1）"/>
      <w:lvlJc w:val="left"/>
      <w:pPr>
        <w:ind w:left="664" w:hanging="35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2"/>
        <w:w w:val="99"/>
        <w:sz w:val="18"/>
        <w:szCs w:val="18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476" w:hanging="35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293" w:hanging="35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109" w:hanging="35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926" w:hanging="35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743" w:hanging="35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559" w:hanging="35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376" w:hanging="35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192" w:hanging="351"/>
      </w:pPr>
      <w:rPr>
        <w:rFonts w:hint="default"/>
        <w:lang w:val="en-US" w:eastAsia="en-US" w:bidi="ar-SA"/>
      </w:rPr>
    </w:lvl>
  </w:abstractNum>
  <w:abstractNum w:abstractNumId="3">
    <w:nsid w:val="0053208E"/>
    <w:multiLevelType w:val="multilevel"/>
    <w:tmpl w:val="0053208E"/>
    <w:lvl w:ilvl="0" w:tentative="0">
      <w:start w:val="1"/>
      <w:numFmt w:val="upperRoman"/>
      <w:lvlText w:val="%1."/>
      <w:lvlJc w:val="left"/>
      <w:pPr>
        <w:ind w:left="618" w:hanging="305"/>
        <w:jc w:val="right"/>
      </w:pPr>
      <w:rPr>
        <w:rFonts w:hint="default"/>
        <w:spacing w:val="1"/>
        <w:w w:val="99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440" w:hanging="305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261" w:hanging="305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081" w:hanging="305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902" w:hanging="305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723" w:hanging="305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543" w:hanging="305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364" w:hanging="305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184" w:hanging="305"/>
      </w:pPr>
      <w:rPr>
        <w:rFonts w:hint="default"/>
        <w:lang w:val="en-US" w:eastAsia="en-US" w:bidi="ar-SA"/>
      </w:rPr>
    </w:lvl>
  </w:abstractNum>
  <w:abstractNum w:abstractNumId="4">
    <w:nsid w:val="03D62ECE"/>
    <w:multiLevelType w:val="multilevel"/>
    <w:tmpl w:val="03D62ECE"/>
    <w:lvl w:ilvl="0" w:tentative="0">
      <w:start w:val="32"/>
      <w:numFmt w:val="decimal"/>
      <w:lvlText w:val="%1."/>
      <w:lvlJc w:val="left"/>
      <w:pPr>
        <w:ind w:left="685" w:hanging="317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1"/>
        <w:sz w:val="20"/>
        <w:szCs w:val="20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494" w:hanging="317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309" w:hanging="317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123" w:hanging="317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938" w:hanging="317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753" w:hanging="317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567" w:hanging="317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382" w:hanging="317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196" w:hanging="317"/>
      </w:pPr>
      <w:rPr>
        <w:rFonts w:hint="default"/>
        <w:lang w:val="en-US" w:eastAsia="en-US" w:bidi="ar-SA"/>
      </w:rPr>
    </w:lvl>
  </w:abstractNum>
  <w:abstractNum w:abstractNumId="5">
    <w:nsid w:val="25B654F3"/>
    <w:multiLevelType w:val="multilevel"/>
    <w:tmpl w:val="25B654F3"/>
    <w:lvl w:ilvl="0" w:tentative="0">
      <w:start w:val="2"/>
      <w:numFmt w:val="upperRoman"/>
      <w:lvlText w:val="%1."/>
      <w:lvlJc w:val="left"/>
      <w:pPr>
        <w:ind w:left="496" w:hanging="336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w w:val="100"/>
        <w:sz w:val="22"/>
        <w:szCs w:val="22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332" w:hanging="336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165" w:hanging="336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997" w:hanging="336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830" w:hanging="336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663" w:hanging="336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495" w:hanging="336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328" w:hanging="336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160" w:hanging="336"/>
      </w:pPr>
      <w:rPr>
        <w:rFonts w:hint="default"/>
        <w:lang w:val="en-US" w:eastAsia="en-US" w:bidi="ar-SA"/>
      </w:rPr>
    </w:lvl>
  </w:abstractNum>
  <w:abstractNum w:abstractNumId="6">
    <w:nsid w:val="59ADCABA"/>
    <w:multiLevelType w:val="multilevel"/>
    <w:tmpl w:val="59ADCABA"/>
    <w:lvl w:ilvl="0" w:tentative="0">
      <w:start w:val="10"/>
      <w:numFmt w:val="decimal"/>
      <w:lvlText w:val="%1."/>
      <w:lvlJc w:val="left"/>
      <w:pPr>
        <w:ind w:left="625" w:hanging="31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7"/>
        <w:sz w:val="20"/>
        <w:szCs w:val="20"/>
        <w:lang w:val="en-US" w:eastAsia="en-US" w:bidi="ar-SA"/>
      </w:rPr>
    </w:lvl>
    <w:lvl w:ilvl="1" w:tentative="0">
      <w:start w:val="1"/>
      <w:numFmt w:val="upperLetter"/>
      <w:lvlText w:val="%2."/>
      <w:lvlJc w:val="left"/>
      <w:pPr>
        <w:ind w:left="781" w:hanging="25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7"/>
        <w:sz w:val="20"/>
        <w:szCs w:val="20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740" w:hanging="257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780" w:hanging="257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840" w:hanging="257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900" w:hanging="257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2485" w:hanging="257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4070" w:hanging="257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5655" w:hanging="257"/>
      </w:pPr>
      <w:rPr>
        <w:rFonts w:hint="default"/>
        <w:lang w:val="en-US" w:eastAsia="en-US" w:bidi="ar-SA"/>
      </w:rPr>
    </w:lvl>
  </w:abstractNum>
  <w:abstractNum w:abstractNumId="7">
    <w:nsid w:val="72183CF9"/>
    <w:multiLevelType w:val="multilevel"/>
    <w:tmpl w:val="72183CF9"/>
    <w:lvl w:ilvl="0" w:tentative="0">
      <w:start w:val="41"/>
      <w:numFmt w:val="decimal"/>
      <w:lvlText w:val="%1."/>
      <w:lvlJc w:val="left"/>
      <w:pPr>
        <w:ind w:left="488" w:hanging="32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314" w:hanging="329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149" w:hanging="329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983" w:hanging="329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818" w:hanging="329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653" w:hanging="329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487" w:hanging="329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322" w:hanging="329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156" w:hanging="329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EwNTQ5NmVhYjE5YTcxYzFjNWJjMTU3MGEyYTI0ZjgifQ=="/>
  </w:docVars>
  <w:rsids>
    <w:rsidRoot w:val="00000000"/>
    <w:rsid w:val="004151FC"/>
    <w:rsid w:val="00C02FC6"/>
    <w:rsid w:val="3560621C"/>
    <w:rsid w:val="58AD13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Times New Roman" w:hAnsi="Times New Roman" w:eastAsia="Times New Roman" w:cs="Times New Roman"/>
      <w:sz w:val="20"/>
      <w:szCs w:val="20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eastAsia="宋体"/>
      <w:sz w:val="18"/>
      <w:szCs w:val="18"/>
      <w:lang w:eastAsia="zh-CN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685" w:hanging="318"/>
    </w:pPr>
    <w:rPr>
      <w:rFonts w:ascii="Times New Roman" w:hAnsi="Times New Roman" w:eastAsia="Times New Roman" w:cs="Times New Roman"/>
      <w:lang w:val="en-US" w:eastAsia="en-US" w:bidi="ar-SA"/>
    </w:rPr>
  </w:style>
  <w:style w:type="paragraph" w:customStyle="1" w:styleId="9">
    <w:name w:val="Table Paragraph"/>
    <w:basedOn w:val="1"/>
    <w:qFormat/>
    <w:uiPriority w:val="1"/>
    <w:pPr>
      <w:spacing w:before="36"/>
    </w:pPr>
    <w:rPr>
      <w:rFonts w:ascii="Times New Roman" w:hAnsi="Times New Roman" w:eastAsia="Times New Roman" w:cs="Times New Roman"/>
      <w:lang w:val="en-US" w:eastAsia="en-US" w:bidi="ar-SA"/>
    </w:rPr>
  </w:style>
  <w:style w:type="character" w:customStyle="1" w:styleId="10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3"/>
    <customShpInfo spid="_x0000_s2055"/>
    <customShpInfo spid="_x0000_s2057"/>
    <customShpInfo spid="_x0000_s2059"/>
    <customShpInfo spid="_x0000_s2061"/>
    <customShpInfo spid="_x0000_s2062"/>
    <customShpInfo spid="_x0000_s1025"/>
    <customShpInfo spid="_x0000_s1026"/>
    <customShpInfo spid="_x0000_s1027"/>
    <customShpInfo spid="_x0000_s1029"/>
    <customShpInfo spid="_x0000_s1030"/>
    <customShpInfo spid="_x0000_s1031"/>
    <customShpInfo spid="_x0000_s1028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1318</Words>
  <Characters>3838</Characters>
  <Lines>0</Lines>
  <Paragraphs>0</Paragraphs>
  <TotalTime>2</TotalTime>
  <ScaleCrop>false</ScaleCrop>
  <LinksUpToDate>false</LinksUpToDate>
  <CharactersWithSpaces>4574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2023-01-12T11:42:00Z</dcterms:created>
  <dc:creator>Selena</dc:creator>
  <cp:lastModifiedBy>Administrator</cp:lastModifiedBy>
  <dcterms:modified xsi:type="dcterms:W3CDTF">2023-01-16T11:24:33Z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