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18248"/>
        </w:tabs>
        <w:rPr>
          <w:rFonts w:hint="eastAsia" w:ascii="Times New Roman" w:eastAsia="宋体"/>
          <w:sz w:val="20"/>
          <w:lang w:eastAsia="zh-CN"/>
        </w:rPr>
      </w:pPr>
      <w:r>
        <w:rPr>
          <w:rFonts w:hint="eastAsia" w:ascii="Times New Roman" w:eastAsia="宋体"/>
          <w:sz w:val="20"/>
          <w:lang w:eastAsia="zh-CN"/>
        </w:rPr>
        <w:drawing>
          <wp:anchor distT="0" distB="0" distL="114300" distR="114300" simplePos="0" relativeHeight="251658240" behindDoc="0" locked="0" layoutInCell="1" allowOverlap="1">
            <wp:simplePos x="0" y="0"/>
            <wp:positionH relativeFrom="page">
              <wp:posOffset>12433300</wp:posOffset>
            </wp:positionH>
            <wp:positionV relativeFrom="topMargin">
              <wp:posOffset>11303000</wp:posOffset>
            </wp:positionV>
            <wp:extent cx="304800" cy="393700"/>
            <wp:effectExtent l="0" t="0" r="0" b="6350"/>
            <wp:wrapNone/>
            <wp:docPr id="100290" name="图片 100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0" name="图片 100290"/>
                    <pic:cNvPicPr>
                      <a:picLocks noChangeAspect="1"/>
                    </pic:cNvPicPr>
                  </pic:nvPicPr>
                  <pic:blipFill>
                    <a:blip r:embed="rId6"/>
                    <a:stretch>
                      <a:fillRect/>
                    </a:stretch>
                  </pic:blipFill>
                  <pic:spPr>
                    <a:xfrm>
                      <a:off x="0" y="0"/>
                      <a:ext cx="304800" cy="393700"/>
                    </a:xfrm>
                    <a:prstGeom prst="rect">
                      <a:avLst/>
                    </a:prstGeom>
                  </pic:spPr>
                </pic:pic>
              </a:graphicData>
            </a:graphic>
          </wp:anchor>
        </w:drawing>
      </w:r>
    </w:p>
    <w:p>
      <w:pPr>
        <w:pStyle w:val="2"/>
        <w:spacing w:before="1"/>
        <w:rPr>
          <w:rFonts w:ascii="Times New Roman"/>
        </w:rPr>
      </w:pPr>
    </w:p>
    <w:p>
      <w:pPr>
        <w:spacing w:after="0"/>
        <w:rPr>
          <w:rFonts w:ascii="Times New Roman"/>
        </w:rPr>
        <w:sectPr>
          <w:headerReference r:id="rId3" w:type="default"/>
          <w:type w:val="continuous"/>
          <w:pgSz w:w="20980" w:h="14750" w:orient="landscape"/>
          <w:pgMar w:top="460" w:right="260" w:bottom="0" w:left="1200" w:header="273" w:footer="0" w:gutter="0"/>
          <w:pgNumType w:start="1"/>
          <w:cols w:space="720" w:num="1"/>
        </w:sectPr>
      </w:pPr>
    </w:p>
    <w:p>
      <w:pPr>
        <w:pStyle w:val="2"/>
        <w:spacing w:before="143"/>
        <w:ind w:left="670"/>
      </w:pPr>
      <w:r>
        <w:rPr>
          <w:w w:val="95"/>
        </w:rPr>
        <w:t>绝密</w:t>
      </w:r>
      <w:r>
        <w:rPr>
          <w:spacing w:val="-3"/>
          <w:w w:val="95"/>
        </w:rPr>
        <w:t>★启用前</w:t>
      </w:r>
    </w:p>
    <w:p>
      <w:pPr>
        <w:spacing w:before="71"/>
        <w:ind w:left="1713" w:right="1187" w:firstLine="0"/>
        <w:jc w:val="center"/>
        <w:rPr>
          <w:sz w:val="30"/>
        </w:rPr>
      </w:pPr>
      <w:r>
        <w:rPr>
          <w:spacing w:val="-12"/>
          <w:sz w:val="28"/>
        </w:rPr>
        <w:t xml:space="preserve">济南高新区 </w:t>
      </w:r>
      <w:r>
        <w:rPr>
          <w:sz w:val="28"/>
        </w:rPr>
        <w:t>2023</w:t>
      </w:r>
      <w:r>
        <w:rPr>
          <w:spacing w:val="-48"/>
          <w:sz w:val="28"/>
        </w:rPr>
        <w:t xml:space="preserve"> 年 </w:t>
      </w:r>
      <w:r>
        <w:rPr>
          <w:sz w:val="28"/>
        </w:rPr>
        <w:t>2</w:t>
      </w:r>
      <w:r>
        <w:rPr>
          <w:spacing w:val="-18"/>
          <w:sz w:val="28"/>
        </w:rPr>
        <w:t xml:space="preserve"> 月初三</w:t>
      </w:r>
      <w:r>
        <w:rPr>
          <w:spacing w:val="-2"/>
          <w:sz w:val="30"/>
        </w:rPr>
        <w:t>学业水平模拟考试</w:t>
      </w:r>
    </w:p>
    <w:p>
      <w:pPr>
        <w:spacing w:before="84"/>
        <w:ind w:left="1711" w:right="1187" w:firstLine="0"/>
        <w:jc w:val="center"/>
        <w:rPr>
          <w:sz w:val="36"/>
        </w:rPr>
      </w:pPr>
      <w:r>
        <w:rPr>
          <w:spacing w:val="-3"/>
          <w:sz w:val="36"/>
        </w:rPr>
        <w:t>化 学 试 题</w:t>
      </w:r>
    </w:p>
    <w:p>
      <w:pPr>
        <w:pStyle w:val="2"/>
        <w:spacing w:before="202"/>
        <w:ind w:left="1090"/>
      </w:pPr>
      <w:r>
        <w:rPr>
          <w:w w:val="95"/>
        </w:rPr>
        <w:t>本试题共</w:t>
      </w:r>
      <w:r>
        <w:rPr>
          <w:spacing w:val="54"/>
        </w:rPr>
        <w:t xml:space="preserve"> </w:t>
      </w:r>
      <w:r>
        <w:rPr>
          <w:rFonts w:ascii="Times New Roman" w:eastAsia="Times New Roman"/>
          <w:w w:val="95"/>
        </w:rPr>
        <w:t>8</w:t>
      </w:r>
      <w:r>
        <w:rPr>
          <w:rFonts w:ascii="Times New Roman" w:eastAsia="Times New Roman"/>
          <w:spacing w:val="77"/>
          <w:w w:val="150"/>
        </w:rPr>
        <w:t xml:space="preserve"> </w:t>
      </w:r>
      <w:r>
        <w:rPr>
          <w:w w:val="95"/>
        </w:rPr>
        <w:t>页，分选择题部分和非选择题部分，选择题部分</w:t>
      </w:r>
      <w:r>
        <w:rPr>
          <w:spacing w:val="55"/>
        </w:rPr>
        <w:t xml:space="preserve"> </w:t>
      </w:r>
      <w:r>
        <w:rPr>
          <w:rFonts w:ascii="Times New Roman" w:eastAsia="Times New Roman"/>
          <w:w w:val="95"/>
        </w:rPr>
        <w:t>40</w:t>
      </w:r>
      <w:r>
        <w:rPr>
          <w:rFonts w:ascii="Times New Roman" w:eastAsia="Times New Roman"/>
          <w:spacing w:val="76"/>
          <w:w w:val="150"/>
        </w:rPr>
        <w:t xml:space="preserve"> </w:t>
      </w:r>
      <w:r>
        <w:rPr>
          <w:w w:val="95"/>
        </w:rPr>
        <w:t>分，非选择题部</w:t>
      </w:r>
      <w:r>
        <w:rPr>
          <w:spacing w:val="-10"/>
          <w:w w:val="95"/>
        </w:rPr>
        <w:t>分</w:t>
      </w:r>
    </w:p>
    <w:p>
      <w:pPr>
        <w:pStyle w:val="2"/>
        <w:spacing w:before="57"/>
        <w:ind w:left="670"/>
      </w:pPr>
      <w:r>
        <w:rPr>
          <w:rFonts w:ascii="Times New Roman" w:eastAsia="Times New Roman"/>
        </w:rPr>
        <w:t>60</w:t>
      </w:r>
      <w:r>
        <w:rPr>
          <w:rFonts w:ascii="Times New Roman" w:eastAsia="Times New Roman"/>
          <w:spacing w:val="-14"/>
        </w:rPr>
        <w:t xml:space="preserve"> </w:t>
      </w:r>
      <w:r>
        <w:rPr>
          <w:spacing w:val="-8"/>
        </w:rPr>
        <w:t xml:space="preserve">分，全卷满分 </w:t>
      </w:r>
      <w:r>
        <w:rPr>
          <w:rFonts w:ascii="Times New Roman" w:eastAsia="Times New Roman"/>
        </w:rPr>
        <w:t>100</w:t>
      </w:r>
      <w:r>
        <w:rPr>
          <w:rFonts w:ascii="Times New Roman" w:eastAsia="Times New Roman"/>
          <w:spacing w:val="-11"/>
        </w:rPr>
        <w:t xml:space="preserve"> </w:t>
      </w:r>
      <w:r>
        <w:rPr>
          <w:spacing w:val="-8"/>
        </w:rPr>
        <w:t xml:space="preserve">分，考试用时 </w:t>
      </w:r>
      <w:r>
        <w:rPr>
          <w:rFonts w:ascii="Times New Roman" w:eastAsia="Times New Roman"/>
        </w:rPr>
        <w:t>60</w:t>
      </w:r>
      <w:r>
        <w:rPr>
          <w:rFonts w:ascii="Times New Roman" w:eastAsia="Times New Roman"/>
          <w:spacing w:val="-7"/>
        </w:rPr>
        <w:t xml:space="preserve"> </w:t>
      </w:r>
      <w:r>
        <w:rPr>
          <w:spacing w:val="-4"/>
        </w:rPr>
        <w:t>分钟。</w:t>
      </w:r>
    </w:p>
    <w:p>
      <w:pPr>
        <w:pStyle w:val="2"/>
        <w:spacing w:before="58" w:line="290" w:lineRule="auto"/>
        <w:ind w:left="670" w:right="143" w:firstLine="420"/>
      </w:pPr>
      <w:r>
        <w:rPr>
          <w:spacing w:val="-1"/>
          <w:w w:val="99"/>
        </w:rPr>
        <w:t>答题前，请考生务必将自己的姓名、座号、准考证号写在答题卡的规定位置，并同时将考点、姓名、准考证号、座号写在试题的规定位置。</w:t>
      </w:r>
    </w:p>
    <w:p>
      <w:pPr>
        <w:pStyle w:val="2"/>
        <w:spacing w:before="1" w:line="292" w:lineRule="auto"/>
        <w:ind w:left="670" w:right="141" w:firstLine="420"/>
        <w:jc w:val="both"/>
      </w:pPr>
      <w:r>
        <w:pict>
          <v:shape id="docshape3" o:spid="_x0000_s1025" o:spt="202" type="#_x0000_t202" style="position:absolute;left:0pt;margin-left:51.25pt;margin-top:49.15pt;height:15.3pt;width:15.3pt;mso-position-horizontal-relative:page;z-index:251662336;mso-width-relative:page;mso-height-relative:page;" filled="f" stroked="f" coordsize="21600,21600">
            <v:path/>
            <v:fill on="f" focussize="0,0"/>
            <v:stroke on="f" joinstyle="miter"/>
            <v:imagedata o:title=""/>
            <o:lock v:ext="edit"/>
            <v:textbox inset="0mm,0mm,0mm,0mm" style="layout-flow:vertical;mso-layout-flow-alt:bottom-to-top;">
              <w:txbxContent>
                <w:p>
                  <w:pPr>
                    <w:spacing w:before="0" w:line="305" w:lineRule="exact"/>
                    <w:ind w:left="20" w:right="0" w:firstLine="0"/>
                    <w:jc w:val="left"/>
                    <w:rPr>
                      <w:sz w:val="26"/>
                    </w:rPr>
                  </w:pPr>
                  <w:r>
                    <w:rPr>
                      <w:color w:val="231F20"/>
                      <w:w w:val="102"/>
                      <w:sz w:val="26"/>
                    </w:rPr>
                    <w:t>线</w:t>
                  </w:r>
                </w:p>
              </w:txbxContent>
            </v:textbox>
          </v:shape>
        </w:pict>
      </w:r>
      <w:r>
        <w:rPr>
          <w:spacing w:val="1"/>
          <w:w w:val="99"/>
        </w:rPr>
        <w:t>答题时，选择题部分每小题选出答案后，用</w:t>
      </w:r>
      <w:r>
        <w:rPr>
          <w:spacing w:val="-48"/>
        </w:rPr>
        <w:t xml:space="preserve"> </w:t>
      </w:r>
      <w:r>
        <w:rPr>
          <w:rFonts w:ascii="Times New Roman" w:eastAsia="Times New Roman"/>
          <w:spacing w:val="1"/>
          <w:w w:val="99"/>
        </w:rPr>
        <w:t>2</w:t>
      </w:r>
      <w:r>
        <w:rPr>
          <w:rFonts w:ascii="Times New Roman" w:eastAsia="Times New Roman"/>
          <w:w w:val="99"/>
        </w:rPr>
        <w:t>B</w:t>
      </w:r>
      <w:r>
        <w:rPr>
          <w:rFonts w:ascii="Times New Roman" w:eastAsia="Times New Roman"/>
          <w:spacing w:val="2"/>
        </w:rPr>
        <w:t xml:space="preserve"> </w:t>
      </w:r>
      <w:r>
        <w:rPr>
          <w:spacing w:val="1"/>
          <w:w w:val="99"/>
        </w:rPr>
        <w:t>铅笔把答题卡上对应题目的答案标号涂黑；如需改动，用橡皮擦干净后，再选涂其他答案标号。非选择题部分，用</w:t>
      </w:r>
      <w:r>
        <w:rPr>
          <w:spacing w:val="-51"/>
        </w:rPr>
        <w:t xml:space="preserve"> </w:t>
      </w:r>
      <w:r>
        <w:rPr>
          <w:rFonts w:ascii="Times New Roman" w:eastAsia="Times New Roman"/>
          <w:spacing w:val="1"/>
          <w:w w:val="99"/>
        </w:rPr>
        <w:t>0</w:t>
      </w:r>
      <w:r>
        <w:rPr>
          <w:rFonts w:ascii="Times New Roman" w:eastAsia="Times New Roman"/>
          <w:w w:val="99"/>
        </w:rPr>
        <w:t>.5</w:t>
      </w:r>
      <w:r>
        <w:rPr>
          <w:rFonts w:ascii="Times New Roman" w:eastAsia="Times New Roman"/>
          <w:spacing w:val="1"/>
        </w:rPr>
        <w:t xml:space="preserve"> </w:t>
      </w:r>
      <w:r>
        <w:rPr>
          <w:w w:val="99"/>
        </w:rPr>
        <w:t>毫</w:t>
      </w:r>
      <w:r>
        <w:rPr>
          <w:spacing w:val="-1"/>
          <w:w w:val="99"/>
        </w:rPr>
        <w:t>米黑色签字笔在答题卡上题号所提示的答题区域作答。直接在试题上作答无效。</w:t>
      </w:r>
    </w:p>
    <w:p>
      <w:pPr>
        <w:pStyle w:val="2"/>
        <w:spacing w:line="266" w:lineRule="exact"/>
        <w:ind w:left="1090"/>
      </w:pPr>
      <w:r>
        <w:rPr>
          <w:spacing w:val="-1"/>
          <w:w w:val="95"/>
        </w:rPr>
        <w:t>本考试不允许使用计算器。考试结束后，将本试题和答题卡一并交回。</w:t>
      </w:r>
    </w:p>
    <w:p>
      <w:pPr>
        <w:tabs>
          <w:tab w:val="left" w:pos="3737"/>
          <w:tab w:val="left" w:pos="4337"/>
          <w:tab w:val="left" w:pos="4939"/>
          <w:tab w:val="left" w:pos="5541"/>
          <w:tab w:val="left" w:pos="6156"/>
          <w:tab w:val="left" w:pos="6859"/>
          <w:tab w:val="left" w:pos="8251"/>
        </w:tabs>
        <w:spacing w:before="60"/>
        <w:ind w:left="670" w:right="0" w:firstLine="0"/>
        <w:jc w:val="left"/>
        <w:rPr>
          <w:rFonts w:ascii="Times New Roman" w:eastAsia="Times New Roman"/>
          <w:b/>
          <w:sz w:val="20"/>
        </w:rPr>
      </w:pPr>
      <w:r>
        <w:rPr>
          <w:w w:val="95"/>
          <w:sz w:val="21"/>
        </w:rPr>
        <w:t>可能用到的相对原子质量：</w:t>
      </w:r>
      <w:r>
        <w:rPr>
          <w:rFonts w:ascii="Times New Roman" w:eastAsia="Times New Roman"/>
          <w:b/>
          <w:w w:val="95"/>
          <w:sz w:val="20"/>
        </w:rPr>
        <w:t>H</w:t>
      </w:r>
      <w:r>
        <w:rPr>
          <w:rFonts w:ascii="Times New Roman" w:eastAsia="Times New Roman"/>
          <w:b/>
          <w:spacing w:val="49"/>
          <w:sz w:val="20"/>
        </w:rPr>
        <w:t xml:space="preserve">  </w:t>
      </w:r>
      <w:r>
        <w:rPr>
          <w:rFonts w:ascii="Times New Roman" w:eastAsia="Times New Roman"/>
          <w:b/>
          <w:spacing w:val="-10"/>
          <w:w w:val="95"/>
          <w:sz w:val="20"/>
        </w:rPr>
        <w:t>1</w:t>
      </w:r>
      <w:r>
        <w:rPr>
          <w:rFonts w:ascii="Times New Roman" w:eastAsia="Times New Roman"/>
          <w:b/>
          <w:sz w:val="20"/>
        </w:rPr>
        <w:tab/>
      </w:r>
      <w:r>
        <w:rPr>
          <w:rFonts w:ascii="Times New Roman" w:eastAsia="Times New Roman"/>
          <w:b/>
          <w:sz w:val="20"/>
        </w:rPr>
        <w:t>He</w:t>
      </w:r>
      <w:r>
        <w:rPr>
          <w:rFonts w:ascii="Times New Roman" w:eastAsia="Times New Roman"/>
          <w:b/>
          <w:spacing w:val="-2"/>
          <w:sz w:val="20"/>
        </w:rPr>
        <w:t xml:space="preserve"> </w:t>
      </w:r>
      <w:r>
        <w:rPr>
          <w:rFonts w:ascii="Times New Roman" w:eastAsia="Times New Roman"/>
          <w:b/>
          <w:spacing w:val="-10"/>
          <w:sz w:val="20"/>
        </w:rPr>
        <w:t>4</w:t>
      </w:r>
      <w:r>
        <w:rPr>
          <w:rFonts w:ascii="Times New Roman" w:eastAsia="Times New Roman"/>
          <w:b/>
          <w:sz w:val="20"/>
        </w:rPr>
        <w:tab/>
      </w:r>
      <w:r>
        <w:rPr>
          <w:rFonts w:ascii="Times New Roman" w:eastAsia="Times New Roman"/>
          <w:b/>
          <w:sz w:val="20"/>
        </w:rPr>
        <w:t>C</w:t>
      </w:r>
      <w:r>
        <w:rPr>
          <w:rFonts w:ascii="Times New Roman" w:eastAsia="Times New Roman"/>
          <w:b/>
          <w:spacing w:val="1"/>
          <w:sz w:val="20"/>
        </w:rPr>
        <w:t xml:space="preserve"> </w:t>
      </w:r>
      <w:r>
        <w:rPr>
          <w:rFonts w:ascii="Times New Roman" w:eastAsia="Times New Roman"/>
          <w:b/>
          <w:spacing w:val="-5"/>
          <w:sz w:val="20"/>
        </w:rPr>
        <w:t>12</w:t>
      </w:r>
      <w:r>
        <w:rPr>
          <w:rFonts w:ascii="Times New Roman" w:eastAsia="Times New Roman"/>
          <w:b/>
          <w:sz w:val="20"/>
        </w:rPr>
        <w:tab/>
      </w:r>
      <w:r>
        <w:rPr>
          <w:rFonts w:ascii="Times New Roman" w:eastAsia="Times New Roman"/>
          <w:b/>
          <w:sz w:val="20"/>
        </w:rPr>
        <w:t>N</w:t>
      </w:r>
      <w:r>
        <w:rPr>
          <w:rFonts w:ascii="Times New Roman" w:eastAsia="Times New Roman"/>
          <w:b/>
          <w:spacing w:val="3"/>
          <w:sz w:val="20"/>
        </w:rPr>
        <w:t xml:space="preserve"> </w:t>
      </w:r>
      <w:r>
        <w:rPr>
          <w:rFonts w:ascii="Times New Roman" w:eastAsia="Times New Roman"/>
          <w:b/>
          <w:spacing w:val="-5"/>
          <w:sz w:val="20"/>
        </w:rPr>
        <w:t>14</w:t>
      </w:r>
      <w:r>
        <w:rPr>
          <w:rFonts w:ascii="Times New Roman" w:eastAsia="Times New Roman"/>
          <w:b/>
          <w:sz w:val="20"/>
        </w:rPr>
        <w:tab/>
      </w:r>
      <w:r>
        <w:rPr>
          <w:rFonts w:ascii="Times New Roman" w:eastAsia="Times New Roman"/>
          <w:b/>
          <w:sz w:val="20"/>
        </w:rPr>
        <w:t>O</w:t>
      </w:r>
      <w:r>
        <w:rPr>
          <w:rFonts w:ascii="Times New Roman" w:eastAsia="Times New Roman"/>
          <w:b/>
          <w:spacing w:val="2"/>
          <w:sz w:val="20"/>
        </w:rPr>
        <w:t xml:space="preserve"> </w:t>
      </w:r>
      <w:r>
        <w:rPr>
          <w:rFonts w:ascii="Times New Roman" w:eastAsia="Times New Roman"/>
          <w:b/>
          <w:spacing w:val="-5"/>
          <w:sz w:val="20"/>
        </w:rPr>
        <w:t>16</w:t>
      </w:r>
      <w:r>
        <w:rPr>
          <w:rFonts w:ascii="Times New Roman" w:eastAsia="Times New Roman"/>
          <w:b/>
          <w:sz w:val="20"/>
        </w:rPr>
        <w:tab/>
      </w:r>
      <w:r>
        <w:rPr>
          <w:rFonts w:ascii="Times New Roman" w:eastAsia="Times New Roman"/>
          <w:b/>
          <w:sz w:val="20"/>
        </w:rPr>
        <w:t>Na</w:t>
      </w:r>
      <w:r>
        <w:rPr>
          <w:rFonts w:ascii="Times New Roman" w:eastAsia="Times New Roman"/>
          <w:b/>
          <w:spacing w:val="1"/>
          <w:sz w:val="20"/>
        </w:rPr>
        <w:t xml:space="preserve"> </w:t>
      </w:r>
      <w:r>
        <w:rPr>
          <w:rFonts w:ascii="Times New Roman" w:eastAsia="Times New Roman"/>
          <w:b/>
          <w:spacing w:val="-5"/>
          <w:sz w:val="20"/>
        </w:rPr>
        <w:t>23</w:t>
      </w:r>
      <w:r>
        <w:rPr>
          <w:rFonts w:ascii="Times New Roman" w:eastAsia="Times New Roman"/>
          <w:b/>
          <w:sz w:val="20"/>
        </w:rPr>
        <w:tab/>
      </w:r>
      <w:r>
        <w:rPr>
          <w:rFonts w:ascii="Times New Roman" w:eastAsia="Times New Roman"/>
          <w:b/>
          <w:sz w:val="20"/>
        </w:rPr>
        <w:t>Mg 24</w:t>
      </w:r>
      <w:r>
        <w:rPr>
          <w:rFonts w:ascii="Times New Roman" w:eastAsia="Times New Roman"/>
          <w:b/>
          <w:spacing w:val="44"/>
          <w:sz w:val="20"/>
        </w:rPr>
        <w:t xml:space="preserve">  </w:t>
      </w:r>
      <w:r>
        <w:rPr>
          <w:rFonts w:ascii="Times New Roman" w:eastAsia="Times New Roman"/>
          <w:b/>
          <w:sz w:val="20"/>
        </w:rPr>
        <w:t>Al</w:t>
      </w:r>
      <w:r>
        <w:rPr>
          <w:rFonts w:ascii="Times New Roman" w:eastAsia="Times New Roman"/>
          <w:b/>
          <w:spacing w:val="3"/>
          <w:sz w:val="20"/>
        </w:rPr>
        <w:t xml:space="preserve"> </w:t>
      </w:r>
      <w:r>
        <w:rPr>
          <w:rFonts w:ascii="Times New Roman" w:eastAsia="Times New Roman"/>
          <w:b/>
          <w:spacing w:val="-5"/>
          <w:sz w:val="20"/>
        </w:rPr>
        <w:t>27</w:t>
      </w:r>
      <w:r>
        <w:rPr>
          <w:rFonts w:ascii="Times New Roman" w:eastAsia="Times New Roman"/>
          <w:b/>
          <w:sz w:val="20"/>
        </w:rPr>
        <w:tab/>
      </w:r>
      <w:r>
        <w:rPr>
          <w:rFonts w:ascii="Times New Roman" w:eastAsia="Times New Roman"/>
          <w:b/>
          <w:sz w:val="20"/>
        </w:rPr>
        <w:t>Si</w:t>
      </w:r>
      <w:r>
        <w:rPr>
          <w:rFonts w:ascii="Times New Roman" w:eastAsia="Times New Roman"/>
          <w:b/>
          <w:spacing w:val="2"/>
          <w:sz w:val="20"/>
        </w:rPr>
        <w:t xml:space="preserve"> </w:t>
      </w:r>
      <w:r>
        <w:rPr>
          <w:rFonts w:ascii="Times New Roman" w:eastAsia="Times New Roman"/>
          <w:b/>
          <w:spacing w:val="-5"/>
          <w:sz w:val="20"/>
        </w:rPr>
        <w:t>28</w:t>
      </w:r>
    </w:p>
    <w:p>
      <w:pPr>
        <w:spacing w:before="69"/>
        <w:ind w:left="670" w:right="0" w:firstLine="0"/>
        <w:jc w:val="left"/>
        <w:rPr>
          <w:rFonts w:ascii="Times New Roman"/>
          <w:b/>
          <w:sz w:val="20"/>
        </w:rPr>
      </w:pPr>
      <w:r>
        <w:rPr>
          <w:rFonts w:ascii="Times New Roman"/>
          <w:b/>
          <w:sz w:val="20"/>
        </w:rPr>
        <w:t>P</w:t>
      </w:r>
      <w:r>
        <w:rPr>
          <w:rFonts w:ascii="Times New Roman"/>
          <w:b/>
          <w:spacing w:val="-14"/>
          <w:sz w:val="20"/>
        </w:rPr>
        <w:t xml:space="preserve"> </w:t>
      </w:r>
      <w:r>
        <w:rPr>
          <w:rFonts w:ascii="Times New Roman"/>
          <w:b/>
          <w:sz w:val="20"/>
        </w:rPr>
        <w:t>31</w:t>
      </w:r>
      <w:r>
        <w:rPr>
          <w:rFonts w:ascii="Times New Roman"/>
          <w:b/>
          <w:spacing w:val="39"/>
          <w:sz w:val="20"/>
        </w:rPr>
        <w:t xml:space="preserve">  </w:t>
      </w:r>
      <w:r>
        <w:rPr>
          <w:rFonts w:ascii="Times New Roman"/>
          <w:b/>
          <w:sz w:val="20"/>
        </w:rPr>
        <w:t>S</w:t>
      </w:r>
      <w:r>
        <w:rPr>
          <w:rFonts w:ascii="Times New Roman"/>
          <w:b/>
          <w:spacing w:val="-11"/>
          <w:sz w:val="20"/>
        </w:rPr>
        <w:t xml:space="preserve"> </w:t>
      </w:r>
      <w:r>
        <w:rPr>
          <w:rFonts w:ascii="Times New Roman"/>
          <w:b/>
          <w:sz w:val="20"/>
        </w:rPr>
        <w:t>32</w:t>
      </w:r>
      <w:r>
        <w:rPr>
          <w:rFonts w:ascii="Times New Roman"/>
          <w:b/>
          <w:spacing w:val="35"/>
          <w:sz w:val="20"/>
        </w:rPr>
        <w:t xml:space="preserve">  </w:t>
      </w:r>
      <w:r>
        <w:rPr>
          <w:rFonts w:ascii="Times New Roman"/>
          <w:b/>
          <w:sz w:val="20"/>
        </w:rPr>
        <w:t>Cl</w:t>
      </w:r>
      <w:r>
        <w:rPr>
          <w:rFonts w:ascii="Times New Roman"/>
          <w:b/>
          <w:spacing w:val="-11"/>
          <w:sz w:val="20"/>
        </w:rPr>
        <w:t xml:space="preserve"> </w:t>
      </w:r>
      <w:r>
        <w:rPr>
          <w:rFonts w:ascii="Times New Roman"/>
          <w:b/>
          <w:sz w:val="20"/>
        </w:rPr>
        <w:t>35.5</w:t>
      </w:r>
      <w:r>
        <w:rPr>
          <w:rFonts w:ascii="Times New Roman"/>
          <w:b/>
          <w:spacing w:val="34"/>
          <w:sz w:val="20"/>
        </w:rPr>
        <w:t xml:space="preserve">  </w:t>
      </w:r>
      <w:r>
        <w:rPr>
          <w:rFonts w:ascii="Times New Roman"/>
          <w:b/>
          <w:sz w:val="20"/>
        </w:rPr>
        <w:t>K</w:t>
      </w:r>
      <w:r>
        <w:rPr>
          <w:rFonts w:ascii="Times New Roman"/>
          <w:b/>
          <w:spacing w:val="-10"/>
          <w:sz w:val="20"/>
        </w:rPr>
        <w:t xml:space="preserve"> </w:t>
      </w:r>
      <w:r>
        <w:rPr>
          <w:rFonts w:ascii="Times New Roman"/>
          <w:b/>
          <w:sz w:val="20"/>
        </w:rPr>
        <w:t>39</w:t>
      </w:r>
      <w:r>
        <w:rPr>
          <w:rFonts w:ascii="Times New Roman"/>
          <w:b/>
          <w:spacing w:val="35"/>
          <w:sz w:val="20"/>
        </w:rPr>
        <w:t xml:space="preserve">  </w:t>
      </w:r>
      <w:r>
        <w:rPr>
          <w:rFonts w:ascii="Times New Roman"/>
          <w:b/>
          <w:sz w:val="20"/>
        </w:rPr>
        <w:t>Ca</w:t>
      </w:r>
      <w:r>
        <w:rPr>
          <w:rFonts w:ascii="Times New Roman"/>
          <w:b/>
          <w:spacing w:val="-10"/>
          <w:sz w:val="20"/>
        </w:rPr>
        <w:t xml:space="preserve"> </w:t>
      </w:r>
      <w:r>
        <w:rPr>
          <w:rFonts w:ascii="Times New Roman"/>
          <w:b/>
          <w:sz w:val="20"/>
        </w:rPr>
        <w:t>40</w:t>
      </w:r>
      <w:r>
        <w:rPr>
          <w:rFonts w:ascii="Times New Roman"/>
          <w:b/>
          <w:spacing w:val="34"/>
          <w:sz w:val="20"/>
        </w:rPr>
        <w:t xml:space="preserve">  </w:t>
      </w:r>
      <w:r>
        <w:rPr>
          <w:rFonts w:ascii="Times New Roman"/>
          <w:b/>
          <w:sz w:val="20"/>
        </w:rPr>
        <w:t>Mn</w:t>
      </w:r>
      <w:r>
        <w:rPr>
          <w:rFonts w:ascii="Times New Roman"/>
          <w:b/>
          <w:spacing w:val="-11"/>
          <w:sz w:val="20"/>
        </w:rPr>
        <w:t xml:space="preserve"> </w:t>
      </w:r>
      <w:r>
        <w:rPr>
          <w:rFonts w:ascii="Times New Roman"/>
          <w:b/>
          <w:sz w:val="20"/>
        </w:rPr>
        <w:t>55</w:t>
      </w:r>
      <w:r>
        <w:rPr>
          <w:rFonts w:ascii="Times New Roman"/>
          <w:b/>
          <w:spacing w:val="35"/>
          <w:sz w:val="20"/>
        </w:rPr>
        <w:t xml:space="preserve">  </w:t>
      </w:r>
      <w:r>
        <w:rPr>
          <w:rFonts w:ascii="Times New Roman"/>
          <w:b/>
          <w:sz w:val="20"/>
        </w:rPr>
        <w:t>Fe</w:t>
      </w:r>
      <w:r>
        <w:rPr>
          <w:rFonts w:ascii="Times New Roman"/>
          <w:b/>
          <w:spacing w:val="-11"/>
          <w:sz w:val="20"/>
        </w:rPr>
        <w:t xml:space="preserve"> </w:t>
      </w:r>
      <w:r>
        <w:rPr>
          <w:rFonts w:ascii="Times New Roman"/>
          <w:b/>
          <w:sz w:val="20"/>
        </w:rPr>
        <w:t>56</w:t>
      </w:r>
      <w:r>
        <w:rPr>
          <w:rFonts w:ascii="Times New Roman"/>
          <w:b/>
          <w:spacing w:val="34"/>
          <w:sz w:val="20"/>
        </w:rPr>
        <w:t xml:space="preserve">  </w:t>
      </w:r>
      <w:r>
        <w:rPr>
          <w:rFonts w:ascii="Times New Roman"/>
          <w:b/>
          <w:sz w:val="20"/>
        </w:rPr>
        <w:t>Cu</w:t>
      </w:r>
      <w:r>
        <w:rPr>
          <w:rFonts w:ascii="Times New Roman"/>
          <w:b/>
          <w:spacing w:val="-11"/>
          <w:sz w:val="20"/>
        </w:rPr>
        <w:t xml:space="preserve"> </w:t>
      </w:r>
      <w:r>
        <w:rPr>
          <w:rFonts w:ascii="Times New Roman"/>
          <w:b/>
          <w:sz w:val="20"/>
        </w:rPr>
        <w:t>64</w:t>
      </w:r>
      <w:r>
        <w:rPr>
          <w:rFonts w:ascii="Times New Roman"/>
          <w:b/>
          <w:spacing w:val="35"/>
          <w:sz w:val="20"/>
        </w:rPr>
        <w:t xml:space="preserve">  </w:t>
      </w:r>
      <w:r>
        <w:rPr>
          <w:rFonts w:ascii="Times New Roman"/>
          <w:b/>
          <w:sz w:val="20"/>
        </w:rPr>
        <w:t>Zn</w:t>
      </w:r>
      <w:r>
        <w:rPr>
          <w:rFonts w:ascii="Times New Roman"/>
          <w:b/>
          <w:spacing w:val="-7"/>
          <w:sz w:val="20"/>
        </w:rPr>
        <w:t xml:space="preserve"> </w:t>
      </w:r>
      <w:r>
        <w:rPr>
          <w:rFonts w:ascii="Times New Roman"/>
          <w:b/>
          <w:sz w:val="20"/>
        </w:rPr>
        <w:t>65</w:t>
      </w:r>
      <w:r>
        <w:rPr>
          <w:rFonts w:ascii="Times New Roman"/>
          <w:b/>
          <w:spacing w:val="29"/>
          <w:sz w:val="20"/>
        </w:rPr>
        <w:t xml:space="preserve">  </w:t>
      </w:r>
      <w:r>
        <w:rPr>
          <w:rFonts w:ascii="Times New Roman"/>
          <w:b/>
          <w:sz w:val="20"/>
        </w:rPr>
        <w:t>Ag</w:t>
      </w:r>
      <w:r>
        <w:rPr>
          <w:rFonts w:ascii="Times New Roman"/>
          <w:b/>
          <w:spacing w:val="-12"/>
          <w:sz w:val="20"/>
        </w:rPr>
        <w:t xml:space="preserve"> </w:t>
      </w:r>
      <w:r>
        <w:rPr>
          <w:rFonts w:ascii="Times New Roman"/>
          <w:b/>
          <w:sz w:val="20"/>
        </w:rPr>
        <w:t>108</w:t>
      </w:r>
      <w:r>
        <w:rPr>
          <w:rFonts w:ascii="Times New Roman"/>
          <w:b/>
          <w:spacing w:val="35"/>
          <w:sz w:val="20"/>
        </w:rPr>
        <w:t xml:space="preserve">  </w:t>
      </w:r>
      <w:r>
        <w:rPr>
          <w:rFonts w:ascii="Times New Roman"/>
          <w:b/>
          <w:sz w:val="20"/>
        </w:rPr>
        <w:t>I</w:t>
      </w:r>
      <w:r>
        <w:rPr>
          <w:rFonts w:ascii="Times New Roman"/>
          <w:b/>
          <w:spacing w:val="-10"/>
          <w:sz w:val="20"/>
        </w:rPr>
        <w:t xml:space="preserve"> </w:t>
      </w:r>
      <w:r>
        <w:rPr>
          <w:rFonts w:ascii="Times New Roman"/>
          <w:b/>
          <w:sz w:val="20"/>
        </w:rPr>
        <w:t>127</w:t>
      </w:r>
      <w:r>
        <w:rPr>
          <w:rFonts w:ascii="Times New Roman"/>
          <w:b/>
          <w:spacing w:val="35"/>
          <w:sz w:val="20"/>
        </w:rPr>
        <w:t xml:space="preserve">  </w:t>
      </w:r>
      <w:r>
        <w:rPr>
          <w:rFonts w:ascii="Times New Roman"/>
          <w:b/>
          <w:sz w:val="20"/>
        </w:rPr>
        <w:t>Ba</w:t>
      </w:r>
      <w:r>
        <w:rPr>
          <w:rFonts w:ascii="Times New Roman"/>
          <w:b/>
          <w:spacing w:val="-12"/>
          <w:sz w:val="20"/>
        </w:rPr>
        <w:t xml:space="preserve"> </w:t>
      </w:r>
      <w:r>
        <w:rPr>
          <w:rFonts w:ascii="Times New Roman"/>
          <w:b/>
          <w:spacing w:val="-5"/>
          <w:sz w:val="20"/>
        </w:rPr>
        <w:t>137</w:t>
      </w:r>
    </w:p>
    <w:p>
      <w:pPr>
        <w:spacing w:before="190"/>
        <w:ind w:left="1711" w:right="1187" w:firstLine="0"/>
        <w:jc w:val="center"/>
        <w:rPr>
          <w:sz w:val="28"/>
        </w:rPr>
      </w:pPr>
      <w:r>
        <w:rPr>
          <w:sz w:val="28"/>
        </w:rPr>
        <w:t>选择题部分</w:t>
      </w:r>
      <w:r>
        <w:rPr>
          <w:spacing w:val="64"/>
          <w:w w:val="150"/>
          <w:sz w:val="28"/>
        </w:rPr>
        <w:t xml:space="preserve"> </w:t>
      </w:r>
      <w:r>
        <w:rPr>
          <w:spacing w:val="-35"/>
          <w:sz w:val="28"/>
        </w:rPr>
        <w:t xml:space="preserve">共 </w:t>
      </w:r>
      <w:r>
        <w:rPr>
          <w:rFonts w:ascii="Times New Roman" w:eastAsia="Times New Roman"/>
          <w:b/>
          <w:sz w:val="28"/>
        </w:rPr>
        <w:t>40</w:t>
      </w:r>
      <w:r>
        <w:rPr>
          <w:rFonts w:ascii="Times New Roman" w:eastAsia="Times New Roman"/>
          <w:b/>
          <w:spacing w:val="-2"/>
          <w:sz w:val="28"/>
        </w:rPr>
        <w:t xml:space="preserve"> </w:t>
      </w:r>
      <w:r>
        <w:rPr>
          <w:spacing w:val="-10"/>
          <w:sz w:val="28"/>
        </w:rPr>
        <w:t>分</w:t>
      </w:r>
    </w:p>
    <w:p>
      <w:pPr>
        <w:pStyle w:val="2"/>
        <w:spacing w:before="153" w:line="278" w:lineRule="auto"/>
        <w:ind w:left="670" w:right="38"/>
      </w:pPr>
      <w:r>
        <w:rPr>
          <w:spacing w:val="-2"/>
        </w:rPr>
        <w:t>一、单项选择题（本大题</w:t>
      </w:r>
      <w:r>
        <w:rPr>
          <w:spacing w:val="-27"/>
        </w:rPr>
        <w:t xml:space="preserve">共 </w:t>
      </w:r>
      <w:r>
        <w:rPr>
          <w:rFonts w:ascii="Times New Roman" w:eastAsia="Times New Roman"/>
          <w:b/>
          <w:spacing w:val="-2"/>
        </w:rPr>
        <w:t>10</w:t>
      </w:r>
      <w:r>
        <w:rPr>
          <w:rFonts w:ascii="Times New Roman" w:eastAsia="Times New Roman"/>
          <w:b/>
          <w:spacing w:val="-12"/>
        </w:rPr>
        <w:t xml:space="preserve"> </w:t>
      </w:r>
      <w:r>
        <w:rPr>
          <w:spacing w:val="-2"/>
        </w:rPr>
        <w:t>小题，每小</w:t>
      </w:r>
      <w:r>
        <w:rPr>
          <w:spacing w:val="-28"/>
        </w:rPr>
        <w:t xml:space="preserve">题 </w:t>
      </w:r>
      <w:r>
        <w:rPr>
          <w:rFonts w:ascii="Times New Roman" w:eastAsia="Times New Roman"/>
          <w:b/>
          <w:spacing w:val="-2"/>
        </w:rPr>
        <w:t>2</w:t>
      </w:r>
      <w:r>
        <w:rPr>
          <w:rFonts w:ascii="Times New Roman" w:eastAsia="Times New Roman"/>
          <w:b/>
          <w:spacing w:val="-11"/>
        </w:rPr>
        <w:t xml:space="preserve"> </w:t>
      </w:r>
      <w:r>
        <w:rPr>
          <w:spacing w:val="-15"/>
        </w:rPr>
        <w:t xml:space="preserve">分，共 </w:t>
      </w:r>
      <w:r>
        <w:rPr>
          <w:rFonts w:ascii="Times New Roman" w:eastAsia="Times New Roman"/>
          <w:b/>
          <w:spacing w:val="-2"/>
        </w:rPr>
        <w:t>20</w:t>
      </w:r>
      <w:r>
        <w:rPr>
          <w:rFonts w:ascii="Times New Roman" w:eastAsia="Times New Roman"/>
          <w:b/>
          <w:spacing w:val="-11"/>
        </w:rPr>
        <w:t xml:space="preserve"> </w:t>
      </w:r>
      <w:r>
        <w:rPr>
          <w:spacing w:val="-2"/>
        </w:rPr>
        <w:t>分。每小题给出的四个选项中，只有一个选项最符合题目的要求）</w:t>
      </w:r>
    </w:p>
    <w:p>
      <w:pPr>
        <w:pStyle w:val="2"/>
        <w:spacing w:line="216" w:lineRule="auto"/>
        <w:ind w:left="670"/>
      </w:pPr>
      <w:r>
        <w:pict>
          <v:shape id="docshape4" o:spid="_x0000_s1026" o:spt="202" type="#_x0000_t202" style="position:absolute;left:0pt;margin-left:51.25pt;margin-top:0.4pt;height:15.3pt;width:15.3pt;mso-position-horizontal-relative:page;z-index:-251631616;mso-width-relative:page;mso-height-relative:page;" filled="f" stroked="f" coordsize="21600,21600">
            <v:path/>
            <v:fill on="f" focussize="0,0"/>
            <v:stroke on="f" joinstyle="miter"/>
            <v:imagedata o:title=""/>
            <o:lock v:ext="edit"/>
            <v:textbox inset="0mm,0mm,0mm,0mm" style="layout-flow:vertical;mso-layout-flow-alt:bottom-to-top;">
              <w:txbxContent>
                <w:p>
                  <w:pPr>
                    <w:spacing w:before="0" w:line="305" w:lineRule="exact"/>
                    <w:ind w:left="20" w:right="0" w:firstLine="0"/>
                    <w:jc w:val="left"/>
                    <w:rPr>
                      <w:sz w:val="26"/>
                    </w:rPr>
                  </w:pPr>
                  <w:r>
                    <w:rPr>
                      <w:color w:val="231F20"/>
                      <w:w w:val="102"/>
                      <w:sz w:val="26"/>
                    </w:rPr>
                    <w:t>封</w:t>
                  </w:r>
                </w:p>
              </w:txbxContent>
            </v:textbox>
          </v:shape>
        </w:pict>
      </w:r>
      <w:r>
        <w:rPr>
          <w:rFonts w:ascii="Times New Roman" w:eastAsia="Times New Roman"/>
          <w:w w:val="95"/>
        </w:rPr>
        <w:t>1</w:t>
      </w:r>
      <w:r>
        <w:rPr>
          <w:w w:val="95"/>
        </w:rPr>
        <w:t>．化生万物，为国奉献，为民造福。下列变化过程中，</w:t>
      </w:r>
      <w:r>
        <w:rPr>
          <w:spacing w:val="-147"/>
          <w:w w:val="95"/>
        </w:rPr>
        <w:t>不</w:t>
      </w:r>
      <w:r>
        <w:rPr>
          <w:spacing w:val="-63"/>
          <w:w w:val="95"/>
          <w:position w:val="-7"/>
        </w:rPr>
        <w:t>．</w:t>
      </w:r>
      <w:r>
        <w:rPr>
          <w:spacing w:val="-146"/>
          <w:w w:val="95"/>
        </w:rPr>
        <w:t>涉</w:t>
      </w:r>
      <w:r>
        <w:rPr>
          <w:spacing w:val="-62"/>
          <w:w w:val="95"/>
          <w:position w:val="-7"/>
        </w:rPr>
        <w:t>．</w:t>
      </w:r>
      <w:r>
        <w:rPr>
          <w:spacing w:val="-147"/>
          <w:w w:val="95"/>
        </w:rPr>
        <w:t>及</w:t>
      </w:r>
      <w:r>
        <w:rPr>
          <w:spacing w:val="-61"/>
          <w:w w:val="95"/>
          <w:position w:val="-7"/>
        </w:rPr>
        <w:t>．</w:t>
      </w:r>
      <w:r>
        <w:rPr>
          <w:spacing w:val="-2"/>
          <w:w w:val="95"/>
        </w:rPr>
        <w:t>化学变化的是</w:t>
      </w:r>
    </w:p>
    <w:p>
      <w:pPr>
        <w:pStyle w:val="2"/>
        <w:spacing w:before="1"/>
        <w:rPr>
          <w:sz w:val="3"/>
        </w:rPr>
      </w:pPr>
    </w:p>
    <w:p>
      <w:pPr>
        <w:tabs>
          <w:tab w:val="left" w:pos="2947"/>
          <w:tab w:val="left" w:pos="4982"/>
          <w:tab w:val="left" w:pos="7022"/>
        </w:tabs>
        <w:spacing w:line="240" w:lineRule="auto"/>
        <w:ind w:left="909" w:right="0" w:firstLine="0"/>
        <w:jc w:val="left"/>
        <w:rPr>
          <w:sz w:val="20"/>
        </w:rPr>
      </w:pPr>
      <w:r>
        <w:rPr>
          <w:sz w:val="20"/>
        </w:rPr>
        <w:pict>
          <v:group id="docshapegroup5" o:spid="_x0000_s1027" o:spt="203" style="height:77.5pt;width:84.3pt;" coordsize="1686,1550">
            <o:lock v:ext="edit"/>
            <v:shape id="docshape6" o:spid="_x0000_s1028" o:spt="75" type="#_x0000_t75" style="position:absolute;left:15;top:15;height:1520;width:1656;" filled="f" o:preferrelative="t" stroked="f" coordsize="21600,21600">
              <v:path/>
              <v:fill on="f" focussize="0,0"/>
              <v:stroke on="f" joinstyle="miter"/>
              <v:imagedata r:id="rId7" o:title=""/>
              <o:lock v:ext="edit" aspectratio="t"/>
            </v:shape>
            <v:shape id="docshape7" o:spid="_x0000_s1029" style="position:absolute;left:0;top:0;height:1550;width:1686;" fillcolor="#C4BC96" filled="t" stroked="f" coordsize="1686,1550" path="m1679,1549l8,1549,5,1549,3,1548,1,1546,0,1544,0,1542,0,8,0,5,1,3,3,1,5,0,8,0,1679,0,1681,0,1683,1,1685,3,1686,5,1686,8,15,8,8,15,15,15,15,1534,8,1534,15,1542,1686,1542,1686,1544,1685,1546,1683,1548,1681,1549,1679,1549xm15,15l8,15,15,8,15,15xm1671,15l15,15,15,8,1671,8,1671,15xm1671,1542l1671,8,1679,15,1686,15,1686,1534,1679,1534,1671,1542xm1686,15l1679,15,1671,8,1686,8,1686,15xm15,1542l8,1534,15,1534,15,1542xm1671,1542l15,1542,15,1534,1671,1534,1671,1542xm1686,1542l1671,1542,1679,1534,1686,1534,1686,1542xe">
              <v:path arrowok="t"/>
              <v:fill on="t" focussize="0,0"/>
              <v:stroke on="f"/>
              <v:imagedata o:title=""/>
              <o:lock v:ext="edit"/>
            </v:shape>
            <w10:wrap type="none"/>
            <w10:anchorlock/>
          </v:group>
        </w:pict>
      </w:r>
      <w:r>
        <w:rPr>
          <w:sz w:val="20"/>
        </w:rPr>
        <w:tab/>
      </w:r>
      <w:r>
        <w:rPr>
          <w:sz w:val="20"/>
        </w:rPr>
        <w:pict>
          <v:group id="docshapegroup8" o:spid="_x0000_s1030" o:spt="203" style="height:77.35pt;width:84.2pt;" coordsize="1684,1547">
            <o:lock v:ext="edit"/>
            <v:shape id="docshape9" o:spid="_x0000_s1031" o:spt="75" type="#_x0000_t75" style="position:absolute;left:15;top:15;height:1517;width:1654;" filled="f" o:preferrelative="t" stroked="f" coordsize="21600,21600">
              <v:path/>
              <v:fill on="f" focussize="0,0"/>
              <v:stroke on="f" joinstyle="miter"/>
              <v:imagedata r:id="rId8" o:title=""/>
              <o:lock v:ext="edit" aspectratio="t"/>
            </v:shape>
            <v:shape id="docshape10" o:spid="_x0000_s1032" style="position:absolute;left:0;top:0;height:1547;width:1684;" fillcolor="#C4BC96" filled="t" stroked="f" coordsize="1684,1547" path="m1676,1547l8,1547,5,1546,3,1545,1,1544,0,1542,0,1539,0,8,0,5,1,3,3,1,5,0,8,0,1676,0,1678,0,1680,1,1682,3,1683,5,1684,8,15,8,8,15,15,15,15,1532,8,1532,15,1539,1684,1539,1683,1542,1682,1544,1680,1545,1678,1546,1676,1547xm15,15l8,15,15,8,15,15xm1669,15l15,15,15,8,1669,8,1669,15xm1669,1539l1669,8,1676,15,1684,15,1684,1532,1676,1532,1669,1539xm1684,15l1676,15,1669,8,1684,8,1684,15xm15,1539l8,1532,15,1532,15,1539xm1669,1539l15,1539,15,1532,1669,1532,1669,1539xm1684,1539l1669,1539,1676,1532,1684,1532,1684,1539xe">
              <v:path arrowok="t"/>
              <v:fill on="t" focussize="0,0"/>
              <v:stroke on="f"/>
              <v:imagedata o:title=""/>
              <o:lock v:ext="edit"/>
            </v:shape>
            <w10:wrap type="none"/>
            <w10:anchorlock/>
          </v:group>
        </w:pict>
      </w:r>
      <w:r>
        <w:rPr>
          <w:sz w:val="20"/>
        </w:rPr>
        <w:tab/>
      </w:r>
      <w:r>
        <w:rPr>
          <w:sz w:val="20"/>
        </w:rPr>
        <w:pict>
          <v:group id="docshapegroup11" o:spid="_x0000_s1033" o:spt="203" style="height:77.5pt;width:84.3pt;" coordsize="1686,1550">
            <o:lock v:ext="edit"/>
            <v:shape id="docshape12" o:spid="_x0000_s1034" o:spt="75" type="#_x0000_t75" style="position:absolute;left:15;top:15;height:1520;width:1656;" filled="f" o:preferrelative="t" stroked="f" coordsize="21600,21600">
              <v:path/>
              <v:fill on="f" focussize="0,0"/>
              <v:stroke on="f" joinstyle="miter"/>
              <v:imagedata r:id="rId9" o:title=""/>
              <o:lock v:ext="edit" aspectratio="t"/>
            </v:shape>
            <v:shape id="docshape13" o:spid="_x0000_s1035" style="position:absolute;left:0;top:0;height:1550;width:1686;" fillcolor="#C4BC96" filled="t" stroked="f" coordsize="1686,1550" path="m1679,1549l8,1549,5,1549,3,1548,1,1546,0,1544,0,1542,0,8,0,5,1,3,3,1,5,0,8,0,1679,0,1681,0,1683,1,1685,3,1686,5,1686,8,15,8,8,15,15,15,15,1534,8,1534,15,1542,1686,1542,1686,1544,1685,1546,1683,1548,1681,1549,1679,1549xm15,15l8,15,15,8,15,15xm1671,15l15,15,15,8,1671,8,1671,15xm1671,1542l1671,8,1679,15,1686,15,1686,1534,1679,1534,1671,1542xm1686,15l1679,15,1671,8,1686,8,1686,15xm15,1542l8,1534,15,1534,15,1542xm1671,1542l15,1542,15,1534,1671,1534,1671,1542xm1686,1542l1671,1542,1679,1534,1686,1534,1686,1542xe">
              <v:path arrowok="t"/>
              <v:fill on="t" focussize="0,0"/>
              <v:stroke on="f"/>
              <v:imagedata o:title=""/>
              <o:lock v:ext="edit"/>
            </v:shape>
            <w10:wrap type="none"/>
            <w10:anchorlock/>
          </v:group>
        </w:pict>
      </w:r>
      <w:r>
        <w:rPr>
          <w:sz w:val="20"/>
        </w:rPr>
        <w:tab/>
      </w:r>
      <w:r>
        <w:rPr>
          <w:sz w:val="20"/>
        </w:rPr>
        <w:pict>
          <v:group id="docshapegroup14" o:spid="_x0000_s1036" o:spt="203" style="height:77.5pt;width:84.3pt;" coordsize="1686,1550">
            <o:lock v:ext="edit"/>
            <v:shape id="docshape15" o:spid="_x0000_s1037" o:spt="75" type="#_x0000_t75" style="position:absolute;left:15;top:15;height:1520;width:1656;" filled="f" o:preferrelative="t" stroked="f" coordsize="21600,21600">
              <v:path/>
              <v:fill on="f" focussize="0,0"/>
              <v:stroke on="f" joinstyle="miter"/>
              <v:imagedata r:id="rId10" o:title=""/>
              <o:lock v:ext="edit" aspectratio="t"/>
            </v:shape>
            <v:shape id="docshape16" o:spid="_x0000_s1038" style="position:absolute;left:0;top:0;height:1550;width:1686;" fillcolor="#C4BC96" filled="t" stroked="f" coordsize="1686,1550" path="m1679,1549l8,1549,5,1549,3,1548,1,1546,0,1544,0,1542,0,8,0,5,1,3,3,1,5,0,8,0,1679,0,1681,0,1683,1,1685,3,1686,5,1686,8,15,8,8,15,15,15,15,1534,8,1534,15,1542,1686,1542,1686,1544,1685,1546,1683,1548,1681,1549,1679,1549xm15,15l8,15,15,8,15,15xm1671,15l15,15,15,8,1671,8,1671,15xm1671,1542l1671,8,1679,15,1686,15,1686,1534,1679,1534,1671,1542xm1686,15l1679,15,1671,8,1686,8,1686,15xm15,1542l8,1534,15,1534,15,1542xm1671,1542l15,1542,15,1534,1671,1534,1671,1542xm1686,1542l1671,1542,1679,1534,1686,1534,1686,1542xe">
              <v:path arrowok="t"/>
              <v:fill on="t" focussize="0,0"/>
              <v:stroke on="f"/>
              <v:imagedata o:title=""/>
              <o:lock v:ext="edit"/>
            </v:shape>
            <w10:wrap type="none"/>
            <w10:anchorlock/>
          </v:group>
        </w:pict>
      </w:r>
    </w:p>
    <w:p>
      <w:pPr>
        <w:pStyle w:val="2"/>
        <w:tabs>
          <w:tab w:val="left" w:pos="3132"/>
          <w:tab w:val="left" w:pos="5162"/>
          <w:tab w:val="left" w:pos="7193"/>
        </w:tabs>
        <w:spacing w:line="290" w:lineRule="auto"/>
        <w:ind w:left="670" w:right="57" w:firstLine="420"/>
      </w:pPr>
      <w:r>
        <w:pict>
          <v:shape id="docshape17" o:spid="_x0000_s1039" o:spt="202" type="#_x0000_t202" style="position:absolute;left:0pt;margin-left:51.25pt;margin-top:13.95pt;height:15.3pt;width:15.3pt;mso-position-horizontal-relative:page;z-index:251661312;mso-width-relative:page;mso-height-relative:page;" filled="f" stroked="f" coordsize="21600,21600">
            <v:path/>
            <v:fill on="f" focussize="0,0"/>
            <v:stroke on="f" joinstyle="miter"/>
            <v:imagedata o:title=""/>
            <o:lock v:ext="edit"/>
            <v:textbox inset="0mm,0mm,0mm,0mm" style="layout-flow:vertical;mso-layout-flow-alt:bottom-to-top;">
              <w:txbxContent>
                <w:p>
                  <w:pPr>
                    <w:spacing w:before="0" w:line="305" w:lineRule="exact"/>
                    <w:ind w:left="20" w:right="0" w:firstLine="0"/>
                    <w:jc w:val="left"/>
                    <w:rPr>
                      <w:sz w:val="26"/>
                    </w:rPr>
                  </w:pPr>
                  <w:r>
                    <w:rPr>
                      <w:color w:val="231F20"/>
                      <w:w w:val="102"/>
                      <w:sz w:val="26"/>
                    </w:rPr>
                    <w:t>密</w:t>
                  </w:r>
                </w:p>
              </w:txbxContent>
            </v:textbox>
          </v:shape>
        </w:pict>
      </w:r>
      <w:r>
        <w:rPr>
          <w:rFonts w:ascii="Times New Roman" w:hAnsi="Times New Roman" w:eastAsia="Times New Roman"/>
          <w:w w:val="99"/>
        </w:rPr>
        <w:t>A</w:t>
      </w:r>
      <w:r>
        <w:rPr>
          <w:spacing w:val="2"/>
          <w:w w:val="99"/>
        </w:rPr>
        <w:t>．</w:t>
      </w:r>
      <w:r>
        <w:rPr>
          <w:spacing w:val="-1"/>
          <w:w w:val="99"/>
        </w:rPr>
        <w:t>电</w:t>
      </w:r>
      <w:r>
        <w:rPr>
          <w:spacing w:val="2"/>
          <w:w w:val="99"/>
        </w:rPr>
        <w:t>池</w:t>
      </w:r>
      <w:r>
        <w:rPr>
          <w:spacing w:val="-1"/>
          <w:w w:val="99"/>
        </w:rPr>
        <w:t>供</w:t>
      </w:r>
      <w:r>
        <w:rPr>
          <w:w w:val="99"/>
        </w:rPr>
        <w:t>电</w:t>
      </w:r>
      <w:r>
        <w:tab/>
      </w:r>
      <w:r>
        <w:rPr>
          <w:rFonts w:ascii="Times New Roman" w:hAnsi="Times New Roman" w:eastAsia="Times New Roman"/>
          <w:spacing w:val="-1"/>
          <w:w w:val="99"/>
        </w:rPr>
        <w:t>B</w:t>
      </w:r>
      <w:r>
        <w:rPr>
          <w:spacing w:val="2"/>
          <w:w w:val="99"/>
        </w:rPr>
        <w:t>．</w:t>
      </w:r>
      <w:r>
        <w:rPr>
          <w:spacing w:val="-1"/>
          <w:w w:val="99"/>
        </w:rPr>
        <w:t>面</w:t>
      </w:r>
      <w:r>
        <w:rPr>
          <w:spacing w:val="2"/>
          <w:w w:val="99"/>
        </w:rPr>
        <w:t>粉</w:t>
      </w:r>
      <w:r>
        <w:rPr>
          <w:spacing w:val="-1"/>
          <w:w w:val="99"/>
        </w:rPr>
        <w:t>发</w:t>
      </w:r>
      <w:r>
        <w:rPr>
          <w:w w:val="99"/>
        </w:rPr>
        <w:t>酵</w:t>
      </w:r>
      <w:r>
        <w:tab/>
      </w:r>
      <w:r>
        <w:rPr>
          <w:rFonts w:ascii="Times New Roman" w:hAnsi="Times New Roman" w:eastAsia="Times New Roman"/>
          <w:spacing w:val="-1"/>
          <w:w w:val="99"/>
        </w:rPr>
        <w:t>C</w:t>
      </w:r>
      <w:r>
        <w:rPr>
          <w:spacing w:val="2"/>
          <w:w w:val="99"/>
        </w:rPr>
        <w:t>．</w:t>
      </w:r>
      <w:r>
        <w:rPr>
          <w:spacing w:val="-1"/>
          <w:w w:val="99"/>
        </w:rPr>
        <w:t>金</w:t>
      </w:r>
      <w:r>
        <w:rPr>
          <w:spacing w:val="2"/>
          <w:w w:val="99"/>
        </w:rPr>
        <w:t>属</w:t>
      </w:r>
      <w:r>
        <w:rPr>
          <w:spacing w:val="-1"/>
          <w:w w:val="99"/>
        </w:rPr>
        <w:t>导</w:t>
      </w:r>
      <w:r>
        <w:rPr>
          <w:w w:val="99"/>
        </w:rPr>
        <w:t>电</w:t>
      </w:r>
      <w:r>
        <w:tab/>
      </w:r>
      <w:r>
        <w:rPr>
          <w:rFonts w:ascii="Times New Roman" w:hAnsi="Times New Roman" w:eastAsia="Times New Roman"/>
          <w:w w:val="99"/>
        </w:rPr>
        <w:t>D</w:t>
      </w:r>
      <w:r>
        <w:rPr>
          <w:spacing w:val="-1"/>
          <w:w w:val="99"/>
        </w:rPr>
        <w:t>．塑</w:t>
      </w:r>
      <w:r>
        <w:rPr>
          <w:spacing w:val="2"/>
          <w:w w:val="99"/>
        </w:rPr>
        <w:t>料</w:t>
      </w:r>
      <w:r>
        <w:rPr>
          <w:spacing w:val="-1"/>
          <w:w w:val="99"/>
        </w:rPr>
        <w:t>降</w:t>
      </w:r>
      <w:r>
        <w:rPr>
          <w:w w:val="99"/>
        </w:rPr>
        <w:t xml:space="preserve">解 </w:t>
      </w:r>
      <w:r>
        <w:rPr>
          <w:rFonts w:ascii="Times New Roman" w:hAnsi="Times New Roman" w:eastAsia="Times New Roman"/>
          <w:spacing w:val="1"/>
          <w:w w:val="99"/>
        </w:rPr>
        <w:t>2</w:t>
      </w:r>
      <w:r>
        <w:rPr>
          <w:spacing w:val="2"/>
          <w:w w:val="99"/>
        </w:rPr>
        <w:t>．</w:t>
      </w:r>
      <w:r>
        <w:rPr>
          <w:spacing w:val="-1"/>
          <w:w w:val="99"/>
        </w:rPr>
        <w:t>习</w:t>
      </w:r>
      <w:r>
        <w:rPr>
          <w:spacing w:val="2"/>
          <w:w w:val="99"/>
        </w:rPr>
        <w:t>近</w:t>
      </w:r>
      <w:r>
        <w:rPr>
          <w:spacing w:val="-1"/>
          <w:w w:val="99"/>
        </w:rPr>
        <w:t>平</w:t>
      </w:r>
      <w:r>
        <w:rPr>
          <w:spacing w:val="2"/>
          <w:w w:val="99"/>
        </w:rPr>
        <w:t>发</w:t>
      </w:r>
      <w:r>
        <w:rPr>
          <w:spacing w:val="-1"/>
          <w:w w:val="99"/>
        </w:rPr>
        <w:t>表</w:t>
      </w:r>
      <w:r>
        <w:rPr>
          <w:spacing w:val="2"/>
          <w:w w:val="99"/>
        </w:rPr>
        <w:t>二</w:t>
      </w:r>
      <w:r>
        <w:rPr>
          <w:spacing w:val="-1"/>
          <w:w w:val="99"/>
        </w:rPr>
        <w:t>〇</w:t>
      </w:r>
      <w:r>
        <w:rPr>
          <w:spacing w:val="2"/>
          <w:w w:val="99"/>
        </w:rPr>
        <w:t>二</w:t>
      </w:r>
      <w:r>
        <w:rPr>
          <w:spacing w:val="-1"/>
          <w:w w:val="99"/>
        </w:rPr>
        <w:t>三</w:t>
      </w:r>
      <w:r>
        <w:rPr>
          <w:spacing w:val="2"/>
          <w:w w:val="99"/>
        </w:rPr>
        <w:t>年</w:t>
      </w:r>
      <w:r>
        <w:rPr>
          <w:spacing w:val="-1"/>
          <w:w w:val="99"/>
        </w:rPr>
        <w:t>新</w:t>
      </w:r>
      <w:r>
        <w:rPr>
          <w:spacing w:val="2"/>
          <w:w w:val="99"/>
        </w:rPr>
        <w:t>年</w:t>
      </w:r>
      <w:r>
        <w:rPr>
          <w:spacing w:val="-1"/>
          <w:w w:val="99"/>
        </w:rPr>
        <w:t>贺</w:t>
      </w:r>
      <w:r>
        <w:rPr>
          <w:spacing w:val="2"/>
          <w:w w:val="99"/>
        </w:rPr>
        <w:t>词</w:t>
      </w:r>
      <w:r>
        <w:rPr>
          <w:spacing w:val="-1"/>
          <w:w w:val="99"/>
        </w:rPr>
        <w:t>中</w:t>
      </w:r>
      <w:r>
        <w:rPr>
          <w:spacing w:val="2"/>
          <w:w w:val="99"/>
        </w:rPr>
        <w:t>指</w:t>
      </w:r>
      <w:r>
        <w:rPr>
          <w:spacing w:val="-1"/>
          <w:w w:val="99"/>
        </w:rPr>
        <w:t>出</w:t>
      </w:r>
      <w:r>
        <w:rPr>
          <w:spacing w:val="2"/>
          <w:w w:val="99"/>
        </w:rPr>
        <w:t>“</w:t>
      </w:r>
      <w:r>
        <w:rPr>
          <w:spacing w:val="-1"/>
          <w:w w:val="99"/>
        </w:rPr>
        <w:t>人</w:t>
      </w:r>
      <w:r>
        <w:rPr>
          <w:spacing w:val="2"/>
          <w:w w:val="99"/>
        </w:rPr>
        <w:t>民</w:t>
      </w:r>
      <w:r>
        <w:rPr>
          <w:spacing w:val="-1"/>
          <w:w w:val="99"/>
        </w:rPr>
        <w:t>至</w:t>
      </w:r>
      <w:r>
        <w:rPr>
          <w:spacing w:val="2"/>
          <w:w w:val="99"/>
        </w:rPr>
        <w:t>上</w:t>
      </w:r>
      <w:r>
        <w:rPr>
          <w:spacing w:val="-1"/>
          <w:w w:val="99"/>
        </w:rPr>
        <w:t>、</w:t>
      </w:r>
      <w:r>
        <w:rPr>
          <w:spacing w:val="2"/>
          <w:w w:val="99"/>
        </w:rPr>
        <w:t>生</w:t>
      </w:r>
      <w:r>
        <w:rPr>
          <w:spacing w:val="-1"/>
          <w:w w:val="99"/>
        </w:rPr>
        <w:t>命</w:t>
      </w:r>
      <w:r>
        <w:rPr>
          <w:spacing w:val="2"/>
          <w:w w:val="99"/>
        </w:rPr>
        <w:t>至</w:t>
      </w:r>
      <w:r>
        <w:rPr>
          <w:spacing w:val="-1"/>
          <w:w w:val="99"/>
        </w:rPr>
        <w:t>上</w:t>
      </w:r>
      <w:r>
        <w:rPr>
          <w:spacing w:val="2"/>
          <w:w w:val="99"/>
        </w:rPr>
        <w:t>”</w:t>
      </w:r>
      <w:r>
        <w:rPr>
          <w:spacing w:val="-1"/>
          <w:w w:val="99"/>
        </w:rPr>
        <w:t>。化</w:t>
      </w:r>
      <w:r>
        <w:rPr>
          <w:spacing w:val="2"/>
          <w:w w:val="99"/>
        </w:rPr>
        <w:t>学与</w:t>
      </w:r>
      <w:r>
        <w:rPr>
          <w:spacing w:val="-1"/>
          <w:w w:val="99"/>
        </w:rPr>
        <w:t>国</w:t>
      </w:r>
      <w:r>
        <w:rPr>
          <w:spacing w:val="2"/>
          <w:w w:val="99"/>
        </w:rPr>
        <w:t>计</w:t>
      </w:r>
      <w:r>
        <w:rPr>
          <w:spacing w:val="-1"/>
          <w:w w:val="99"/>
        </w:rPr>
        <w:t>民</w:t>
      </w:r>
      <w:r>
        <w:rPr>
          <w:spacing w:val="2"/>
          <w:w w:val="99"/>
        </w:rPr>
        <w:t>生</w:t>
      </w:r>
      <w:r>
        <w:rPr>
          <w:w w:val="99"/>
        </w:rPr>
        <w:t>息</w:t>
      </w:r>
      <w:r>
        <w:rPr>
          <w:spacing w:val="-1"/>
          <w:w w:val="99"/>
        </w:rPr>
        <w:t>息</w:t>
      </w:r>
      <w:r>
        <w:rPr>
          <w:spacing w:val="2"/>
          <w:w w:val="99"/>
        </w:rPr>
        <w:t>相关</w:t>
      </w:r>
      <w:r>
        <w:rPr>
          <w:spacing w:val="-1"/>
          <w:w w:val="99"/>
        </w:rPr>
        <w:t>。以</w:t>
      </w:r>
      <w:r>
        <w:rPr>
          <w:spacing w:val="2"/>
          <w:w w:val="99"/>
        </w:rPr>
        <w:t>下</w:t>
      </w:r>
      <w:r>
        <w:rPr>
          <w:spacing w:val="-1"/>
          <w:w w:val="99"/>
        </w:rPr>
        <w:t>说</w:t>
      </w:r>
      <w:r>
        <w:rPr>
          <w:spacing w:val="2"/>
          <w:w w:val="99"/>
        </w:rPr>
        <w:t>法</w:t>
      </w:r>
      <w:r>
        <w:rPr>
          <w:spacing w:val="-1"/>
          <w:w w:val="99"/>
        </w:rPr>
        <w:t>中</w:t>
      </w:r>
      <w:r>
        <w:rPr>
          <w:spacing w:val="2"/>
          <w:w w:val="99"/>
        </w:rPr>
        <w:t>，</w:t>
      </w:r>
      <w:r>
        <w:rPr>
          <w:spacing w:val="-147"/>
          <w:w w:val="99"/>
        </w:rPr>
        <w:t>不</w:t>
      </w:r>
      <w:r>
        <w:rPr>
          <w:spacing w:val="-63"/>
          <w:w w:val="99"/>
          <w:position w:val="-7"/>
        </w:rPr>
        <w:t>．</w:t>
      </w:r>
      <w:r>
        <w:rPr>
          <w:spacing w:val="-146"/>
          <w:w w:val="99"/>
        </w:rPr>
        <w:t>合</w:t>
      </w:r>
      <w:r>
        <w:rPr>
          <w:spacing w:val="-62"/>
          <w:w w:val="99"/>
          <w:position w:val="-7"/>
        </w:rPr>
        <w:t>．</w:t>
      </w:r>
      <w:r>
        <w:rPr>
          <w:spacing w:val="-147"/>
          <w:w w:val="99"/>
        </w:rPr>
        <w:t>理</w:t>
      </w:r>
      <w:r>
        <w:rPr>
          <w:spacing w:val="-61"/>
          <w:w w:val="99"/>
          <w:position w:val="-7"/>
        </w:rPr>
        <w:t>．</w:t>
      </w:r>
      <w:r>
        <w:rPr>
          <w:spacing w:val="-1"/>
          <w:w w:val="99"/>
        </w:rPr>
        <w:t>的</w:t>
      </w:r>
      <w:r>
        <w:rPr>
          <w:spacing w:val="2"/>
          <w:w w:val="99"/>
        </w:rPr>
        <w:t>是</w:t>
      </w:r>
      <w:r>
        <w:rPr>
          <w:w w:val="99"/>
        </w:rPr>
        <w:t>：</w:t>
      </w:r>
    </w:p>
    <w:p>
      <w:pPr>
        <w:pStyle w:val="8"/>
        <w:numPr>
          <w:ilvl w:val="0"/>
          <w:numId w:val="1"/>
        </w:numPr>
        <w:tabs>
          <w:tab w:val="left" w:pos="1243"/>
        </w:tabs>
        <w:spacing w:before="0" w:after="0" w:line="290" w:lineRule="auto"/>
        <w:ind w:left="881" w:right="4631" w:firstLine="0"/>
        <w:jc w:val="both"/>
        <w:rPr>
          <w:sz w:val="21"/>
        </w:rPr>
      </w:pPr>
      <w:r>
        <w:rPr>
          <w:spacing w:val="-2"/>
          <w:w w:val="95"/>
          <w:sz w:val="21"/>
        </w:rPr>
        <w:t xml:space="preserve">工业上常常使用铁桶来储运烧碱 </w:t>
      </w:r>
      <w:r>
        <w:rPr>
          <w:rFonts w:ascii="Times New Roman" w:eastAsia="Times New Roman"/>
          <w:spacing w:val="-2"/>
          <w:sz w:val="21"/>
        </w:rPr>
        <w:t>B</w:t>
      </w:r>
      <w:r>
        <w:rPr>
          <w:spacing w:val="-2"/>
          <w:sz w:val="21"/>
        </w:rPr>
        <w:t xml:space="preserve">．可以用碳酸钡代替硫酸钡做钡餐 </w:t>
      </w:r>
      <w:r>
        <w:rPr>
          <w:rFonts w:ascii="Times New Roman" w:eastAsia="Times New Roman"/>
          <w:spacing w:val="-2"/>
          <w:sz w:val="21"/>
        </w:rPr>
        <w:t>C</w:t>
      </w:r>
      <w:r>
        <w:rPr>
          <w:spacing w:val="-2"/>
          <w:sz w:val="21"/>
        </w:rPr>
        <w:t xml:space="preserve">．将氮气充入食品包装袋中防变质 </w:t>
      </w:r>
      <w:r>
        <w:rPr>
          <w:rFonts w:ascii="Times New Roman" w:eastAsia="Times New Roman"/>
          <w:spacing w:val="-2"/>
          <w:sz w:val="21"/>
        </w:rPr>
        <w:t>D</w:t>
      </w:r>
      <w:r>
        <w:rPr>
          <w:spacing w:val="-2"/>
          <w:sz w:val="21"/>
        </w:rPr>
        <w:t>．用食醋除去热水瓶内胆上的水垢</w:t>
      </w:r>
    </w:p>
    <w:p>
      <w:pPr>
        <w:pStyle w:val="8"/>
        <w:numPr>
          <w:ilvl w:val="0"/>
          <w:numId w:val="2"/>
        </w:numPr>
        <w:tabs>
          <w:tab w:val="left" w:pos="986"/>
        </w:tabs>
        <w:spacing w:before="43" w:after="0" w:line="304" w:lineRule="auto"/>
        <w:ind w:left="670" w:right="57" w:firstLine="0"/>
        <w:jc w:val="left"/>
        <w:rPr>
          <w:sz w:val="21"/>
        </w:rPr>
      </w:pPr>
      <w:r>
        <w:rPr>
          <w:spacing w:val="-1"/>
          <w:w w:val="99"/>
          <w:sz w:val="21"/>
        </w:rPr>
        <w:t>中华传统文化博大精深、源远流长，是中华民族的“文化基因”，很多成语、诗词、文物中也蕴含着丰富的科学道理。下列叙述中，</w:t>
      </w:r>
      <w:r>
        <w:rPr>
          <w:spacing w:val="-147"/>
          <w:w w:val="99"/>
          <w:sz w:val="21"/>
        </w:rPr>
        <w:t>不</w:t>
      </w:r>
      <w:r>
        <w:rPr>
          <w:spacing w:val="-63"/>
          <w:w w:val="99"/>
          <w:position w:val="-7"/>
          <w:sz w:val="21"/>
        </w:rPr>
        <w:t>．</w:t>
      </w:r>
      <w:r>
        <w:rPr>
          <w:spacing w:val="-146"/>
          <w:w w:val="99"/>
          <w:sz w:val="21"/>
        </w:rPr>
        <w:t>正</w:t>
      </w:r>
      <w:r>
        <w:rPr>
          <w:spacing w:val="-62"/>
          <w:w w:val="99"/>
          <w:position w:val="-7"/>
          <w:sz w:val="21"/>
        </w:rPr>
        <w:t>．</w:t>
      </w:r>
      <w:r>
        <w:rPr>
          <w:spacing w:val="-147"/>
          <w:w w:val="99"/>
          <w:sz w:val="21"/>
        </w:rPr>
        <w:t>确</w:t>
      </w:r>
      <w:r>
        <w:rPr>
          <w:spacing w:val="-63"/>
          <w:w w:val="99"/>
          <w:position w:val="-7"/>
          <w:sz w:val="21"/>
        </w:rPr>
        <w:t>．</w:t>
      </w:r>
      <w:r>
        <w:rPr>
          <w:spacing w:val="-1"/>
          <w:w w:val="99"/>
          <w:sz w:val="21"/>
        </w:rPr>
        <w:t>的是</w:t>
      </w:r>
    </w:p>
    <w:p>
      <w:pPr>
        <w:pStyle w:val="8"/>
        <w:numPr>
          <w:ilvl w:val="1"/>
          <w:numId w:val="2"/>
        </w:numPr>
        <w:tabs>
          <w:tab w:val="left" w:pos="1243"/>
        </w:tabs>
        <w:spacing w:before="0" w:after="0" w:line="254" w:lineRule="exact"/>
        <w:ind w:left="1242" w:right="0" w:hanging="362"/>
        <w:jc w:val="left"/>
        <w:rPr>
          <w:rFonts w:ascii="Times New Roman" w:hAnsi="Times New Roman" w:eastAsia="Times New Roman"/>
          <w:sz w:val="19"/>
        </w:rPr>
      </w:pPr>
      <w:r>
        <w:rPr>
          <w:spacing w:val="-1"/>
          <w:w w:val="95"/>
          <w:sz w:val="21"/>
        </w:rPr>
        <w:t>“钻木取火”体现了燃烧的条件</w:t>
      </w:r>
    </w:p>
    <w:p>
      <w:pPr>
        <w:pStyle w:val="8"/>
        <w:numPr>
          <w:ilvl w:val="1"/>
          <w:numId w:val="2"/>
        </w:numPr>
        <w:tabs>
          <w:tab w:val="left" w:pos="1232"/>
        </w:tabs>
        <w:spacing w:before="105" w:after="0" w:line="333" w:lineRule="auto"/>
        <w:ind w:left="881" w:right="3383" w:firstLine="0"/>
        <w:jc w:val="left"/>
        <w:rPr>
          <w:rFonts w:ascii="Times New Roman" w:hAnsi="Times New Roman" w:eastAsia="Times New Roman"/>
          <w:sz w:val="19"/>
        </w:rPr>
      </w:pPr>
      <w:r>
        <w:rPr>
          <w:spacing w:val="-2"/>
          <w:w w:val="95"/>
          <w:sz w:val="21"/>
        </w:rPr>
        <w:t xml:space="preserve">“过雨荷花满院香”是因为分子在不断地运动 </w:t>
      </w:r>
      <w:r>
        <w:rPr>
          <w:rFonts w:ascii="Times New Roman" w:hAnsi="Times New Roman" w:eastAsia="Times New Roman"/>
          <w:spacing w:val="-2"/>
          <w:sz w:val="21"/>
        </w:rPr>
        <w:t>C</w:t>
      </w:r>
      <w:r>
        <w:rPr>
          <w:spacing w:val="-2"/>
          <w:sz w:val="21"/>
        </w:rPr>
        <w:t>．“曾青得铁则化为铜”的反应为置换反应</w:t>
      </w:r>
    </w:p>
    <w:p>
      <w:pPr>
        <w:pStyle w:val="2"/>
        <w:spacing w:before="1"/>
        <w:ind w:left="881"/>
      </w:pPr>
      <w:r>
        <w:rPr>
          <w:rFonts w:ascii="Times New Roman" w:hAnsi="Times New Roman" w:eastAsia="Times New Roman"/>
          <w:w w:val="95"/>
        </w:rPr>
        <w:t>D</w:t>
      </w:r>
      <w:r>
        <w:rPr>
          <w:spacing w:val="-1"/>
          <w:w w:val="95"/>
        </w:rPr>
        <w:t>．“司母戊鼎”反映出金属被广泛应用的年代由远及近依次为铝、铁、铜</w:t>
      </w:r>
    </w:p>
    <w:p>
      <w:pPr>
        <w:pStyle w:val="8"/>
        <w:numPr>
          <w:ilvl w:val="0"/>
          <w:numId w:val="2"/>
        </w:numPr>
        <w:tabs>
          <w:tab w:val="left" w:pos="986"/>
        </w:tabs>
        <w:spacing w:before="14" w:after="0" w:line="340" w:lineRule="exact"/>
        <w:ind w:left="670" w:right="1207" w:firstLine="0"/>
        <w:jc w:val="left"/>
        <w:rPr>
          <w:sz w:val="21"/>
        </w:rPr>
      </w:pPr>
      <w:r>
        <w:rPr>
          <w:spacing w:val="-1"/>
          <w:w w:val="99"/>
          <w:sz w:val="21"/>
        </w:rPr>
        <w:br w:type="column"/>
      </w:r>
      <w:r>
        <w:rPr>
          <w:spacing w:val="-2"/>
          <w:sz w:val="21"/>
        </w:rPr>
        <w:t>实验是进行科学探究的重要方式，规范的实验操作是安全进行实验的保证。下列实验操作中，</w:t>
      </w:r>
      <w:r>
        <w:rPr>
          <w:spacing w:val="-147"/>
          <w:sz w:val="21"/>
        </w:rPr>
        <w:t>不</w:t>
      </w:r>
      <w:r>
        <w:rPr>
          <w:spacing w:val="-63"/>
          <w:position w:val="-7"/>
          <w:sz w:val="21"/>
        </w:rPr>
        <w:t>．</w:t>
      </w:r>
      <w:r>
        <w:rPr>
          <w:spacing w:val="-146"/>
          <w:sz w:val="21"/>
        </w:rPr>
        <w:t>正</w:t>
      </w:r>
      <w:r>
        <w:rPr>
          <w:spacing w:val="-62"/>
          <w:position w:val="-7"/>
          <w:sz w:val="21"/>
        </w:rPr>
        <w:t>．</w:t>
      </w:r>
      <w:r>
        <w:rPr>
          <w:spacing w:val="-147"/>
          <w:sz w:val="21"/>
        </w:rPr>
        <w:t>确</w:t>
      </w:r>
      <w:r>
        <w:rPr>
          <w:spacing w:val="-61"/>
          <w:position w:val="-7"/>
          <w:sz w:val="21"/>
        </w:rPr>
        <w:t>．</w:t>
      </w:r>
      <w:r>
        <w:rPr>
          <w:spacing w:val="-2"/>
          <w:sz w:val="21"/>
        </w:rPr>
        <w:t>的是</w:t>
      </w:r>
    </w:p>
    <w:p>
      <w:pPr>
        <w:pStyle w:val="8"/>
        <w:numPr>
          <w:ilvl w:val="1"/>
          <w:numId w:val="2"/>
        </w:numPr>
        <w:tabs>
          <w:tab w:val="left" w:pos="1216"/>
        </w:tabs>
        <w:spacing w:before="64" w:after="0" w:line="240" w:lineRule="auto"/>
        <w:ind w:left="1215" w:right="0" w:hanging="345"/>
        <w:jc w:val="left"/>
        <w:rPr>
          <w:rFonts w:ascii="Times New Roman" w:eastAsia="Times New Roman"/>
          <w:sz w:val="18"/>
        </w:rPr>
      </w:pPr>
      <w:r>
        <w:rPr>
          <w:spacing w:val="-1"/>
          <w:w w:val="95"/>
          <w:sz w:val="21"/>
        </w:rPr>
        <w:t>进行过滤实验操作时，用玻璃棒引流</w:t>
      </w:r>
    </w:p>
    <w:p>
      <w:pPr>
        <w:pStyle w:val="8"/>
        <w:numPr>
          <w:ilvl w:val="1"/>
          <w:numId w:val="2"/>
        </w:numPr>
        <w:tabs>
          <w:tab w:val="left" w:pos="1206"/>
        </w:tabs>
        <w:spacing w:before="72" w:after="0" w:line="240" w:lineRule="auto"/>
        <w:ind w:left="1205" w:right="0" w:hanging="335"/>
        <w:jc w:val="left"/>
        <w:rPr>
          <w:rFonts w:ascii="Times New Roman" w:eastAsia="Times New Roman"/>
          <w:sz w:val="18"/>
        </w:rPr>
      </w:pPr>
      <w:r>
        <w:rPr>
          <w:spacing w:val="-1"/>
          <w:w w:val="95"/>
          <w:sz w:val="21"/>
        </w:rPr>
        <w:t>稀释浓硫酸时，将水注入盛有浓硫酸的烧杯中</w:t>
      </w:r>
    </w:p>
    <w:p>
      <w:pPr>
        <w:pStyle w:val="8"/>
        <w:numPr>
          <w:ilvl w:val="1"/>
          <w:numId w:val="2"/>
        </w:numPr>
        <w:tabs>
          <w:tab w:val="left" w:pos="1206"/>
        </w:tabs>
        <w:spacing w:before="69" w:after="0" w:line="304" w:lineRule="auto"/>
        <w:ind w:left="871" w:right="3213" w:firstLine="0"/>
        <w:jc w:val="left"/>
        <w:rPr>
          <w:rFonts w:ascii="Times New Roman" w:eastAsia="Times New Roman"/>
          <w:sz w:val="18"/>
        </w:rPr>
      </w:pPr>
      <w:r>
        <w:rPr>
          <w:spacing w:val="-2"/>
          <w:w w:val="95"/>
          <w:sz w:val="21"/>
        </w:rPr>
        <w:t>做铁丝在氧气中的燃烧实验时，预先在集气瓶底铺一层细沙</w:t>
      </w:r>
      <w:r>
        <w:rPr>
          <w:spacing w:val="80"/>
          <w:sz w:val="21"/>
        </w:rPr>
        <w:t xml:space="preserve"> </w:t>
      </w:r>
      <w:r>
        <w:rPr>
          <w:rFonts w:ascii="Times New Roman" w:eastAsia="Times New Roman"/>
          <w:spacing w:val="-2"/>
          <w:sz w:val="20"/>
        </w:rPr>
        <w:t>D</w:t>
      </w:r>
      <w:r>
        <w:rPr>
          <w:spacing w:val="-2"/>
          <w:sz w:val="20"/>
        </w:rPr>
        <w:t>．</w:t>
      </w:r>
      <w:r>
        <w:rPr>
          <w:spacing w:val="-2"/>
          <w:sz w:val="21"/>
        </w:rPr>
        <w:t>实验室制取气体时，先检验装置气密性，再加药品</w:t>
      </w:r>
    </w:p>
    <w:p>
      <w:pPr>
        <w:pStyle w:val="8"/>
        <w:numPr>
          <w:ilvl w:val="0"/>
          <w:numId w:val="2"/>
        </w:numPr>
        <w:tabs>
          <w:tab w:val="left" w:pos="986"/>
        </w:tabs>
        <w:spacing w:before="0" w:after="0" w:line="304" w:lineRule="auto"/>
        <w:ind w:left="670" w:right="995" w:firstLine="0"/>
        <w:jc w:val="left"/>
        <w:rPr>
          <w:sz w:val="21"/>
        </w:rPr>
      </w:pPr>
      <w:r>
        <w:pict>
          <v:group id="docshapegroup18" o:spid="_x0000_s1040" o:spt="203" style="position:absolute;left:0pt;margin-left:700.1pt;margin-top:36.35pt;height:49pt;width:56.85pt;mso-position-horizontal-relative:page;z-index:-251639808;mso-width-relative:page;mso-height-relative:page;" coordorigin="14003,727" coordsize="1137,980">
            <o:lock v:ext="edit"/>
            <v:shape id="docshape19" o:spid="_x0000_s1041" style="position:absolute;left:14524;top:742;height:956;width:533;" fillcolor="#000000" filled="t" stroked="f" coordorigin="14525,743" coordsize="533,956" path="m14819,1697l14763,1697,14756,1695,14750,1693,14743,1691,14730,1687,14717,1679,14710,1677,14698,1669,14685,1661,14674,1651,14662,1639,14651,1627,14640,1615,14630,1603,14620,1587,14610,1573,14601,1557,14593,1541,14584,1523,14577,1505,14569,1487,14562,1467,14556,1447,14550,1427,14545,1405,14540,1383,14536,1361,14533,1339,14530,1317,14528,1293,14526,1269,14525,1245,14525,1221,14525,1197,14526,1171,14528,1147,14530,1125,14533,1101,14536,1079,14540,1057,14545,1035,14556,993,14562,973,14569,955,14577,935,14584,917,14593,901,14601,883,14611,867,14620,853,14630,839,14641,825,14662,801,14674,791,14685,781,14698,771,14710,765,14723,757,14730,755,14736,751,14757,745,14763,745,14770,743,14812,743,14826,747,14832,747,14839,749,14846,753,14859,757,14779,757,14772,759,14766,759,14760,761,14760,761,14753,763,14748,763,14741,767,14742,767,14735,769,14736,769,14729,771,14730,771,14727,773,14724,773,14718,777,14718,777,14706,785,14706,785,14695,793,14695,793,14684,801,14684,801,14673,811,14673,811,14662,823,14662,823,14652,835,14652,835,14642,847,14642,847,14632,861,14633,861,14623,875,14623,875,14614,891,14615,891,14606,907,14606,907,14599,923,14598,923,14590,941,14590,941,14583,959,14583,959,14577,979,14577,979,14571,997,14571,997,14565,1019,14565,1019,14560,1039,14560,1039,14556,1059,14555,1059,14551,1081,14551,1081,14548,1103,14548,1103,14545,1127,14545,1127,14542,1149,14543,1149,14541,1173,14540,1197,14540,1221,14540,1245,14541,1267,14541,1269,14543,1291,14542,1291,14545,1315,14545,1315,14548,1337,14548,1337,14551,1359,14551,1359,14555,1381,14555,1381,14560,1403,14560,1403,14565,1423,14565,1423,14571,1443,14570,1443,14577,1463,14577,1463,14583,1481,14583,1481,14590,1499,14590,1499,14598,1517,14598,1517,14606,1533,14606,1533,14615,1549,14614,1549,14623,1565,14623,1565,14633,1579,14632,1579,14642,1593,14642,1593,14652,1607,14653,1607,14662,1619,14664,1619,14673,1629,14673,1629,14684,1639,14684,1639,14695,1649,14695,1649,14706,1657,14706,1657,14718,1663,14718,1663,14724,1667,14723,1667,14730,1669,14729,1669,14736,1673,14735,1673,14742,1675,14741,1675,14748,1677,14747,1677,14754,1679,14753,1679,14760,1681,14766,1681,14772,1683,14859,1683,14852,1687,14819,1697xm14859,775l14852,771,14853,771,14847,769,14847,769,14840,767,14841,767,14834,763,14829,763,14822,761,14823,761,14816,759,14810,759,14804,757,14859,757,14866,761,14872,765,14884,771,14887,773,14858,773,14859,775xm14747,765l14748,763,14754,763,14747,765xm14835,765l14828,763,14834,763,14835,765xm14723,775l14724,773,14727,773,14723,775xm14984,925l14976,907,14976,907,14968,891,14968,891,14959,875,14959,875,14949,861,14950,861,14940,847,14940,847,14930,835,14930,835,14920,823,14920,823,14909,811,14909,811,14898,801,14899,801,14887,793,14887,793,14876,785,14876,785,14864,777,14865,777,14858,773,14887,773,14897,781,14908,791,14920,801,14931,813,14942,825,14962,853,14972,869,14981,883,14990,901,14998,917,15000,923,14984,923,14984,925xm14598,925l14598,923,14599,923,14598,925xm15012,999l15005,979,15005,979,14999,959,14999,959,14992,941,14992,941,14984,923,15000,923,15006,935,15013,955,15020,973,15026,993,15027,997,15012,997,15012,999xm14570,999l14571,997,14571,997,14570,999xm15027,1061l15022,1039,15022,1039,15017,1019,15017,1019,15012,997,15027,997,15037,1035,15042,1057,15042,1059,15027,1059,15027,1061xm14555,1061l14555,1059,14556,1059,14555,1061xm15056,1269l15041,1269,15042,1245,15043,1221,15042,1197,15041,1173,15040,1149,15040,1149,15037,1127,15037,1127,15034,1103,15034,1103,15031,1081,15031,1081,15027,1059,15042,1059,15046,1079,15049,1101,15052,1125,15055,1149,15056,1171,15057,1195,15058,1221,15057,1245,15056,1269xm14541,1269l14541,1269,14541,1267,14541,1269xm15037,1403l15022,1403,15027,1381,15027,1381,15031,1359,15031,1359,15034,1337,15034,1337,15037,1315,15037,1315,15040,1291,15040,1291,15041,1267,15041,1269,15056,1269,15055,1293,15052,1317,15049,1339,15046,1361,15042,1383,15037,1403xm14560,1403l14560,1403,14560,1401,14560,1403xm14948,1607l14930,1607,14940,1593,14940,1593,14950,1579,14949,1579,14959,1565,14959,1565,14968,1549,14968,1549,14976,1533,14976,1533,14984,1517,14984,1517,14992,1499,14992,1499,14999,1481,14999,1481,15005,1463,15005,1463,15012,1443,15012,1443,15017,1423,15017,1423,15022,1401,15022,1403,15037,1403,15037,1405,15032,1427,15026,1447,15020,1467,15013,1487,15005,1505,14998,1523,14989,1541,14981,1557,14972,1573,14962,1589,14952,1603,14948,1607xm14653,1607l14652,1607,14652,1605,14653,1607xm14938,1619l14920,1619,14930,1605,14930,1607,14948,1607,14942,1615,14938,1619xm14664,1619l14662,1619,14662,1617,14664,1619xm14859,1683l14810,1683,14816,1681,14822,1681,14829,1679,14828,1679,14835,1677,14834,1677,14841,1675,14840,1675,14847,1673,14847,1673,14853,1669,14852,1669,14859,1667,14858,1667,14865,1663,14864,1663,14876,1657,14876,1657,14887,1649,14887,1649,14899,1639,14898,1639,14909,1629,14909,1629,14920,1617,14920,1619,14938,1619,14931,1629,14920,1639,14908,1651,14897,1661,14884,1669,14865,1681,14859,1683xm14805,1699l14777,1699,14770,1697,14812,1697,14805,1699xe">
              <v:path arrowok="t"/>
              <v:fill on="t" focussize="0,0"/>
              <v:stroke on="f"/>
              <v:imagedata o:title=""/>
              <o:lock v:ext="edit"/>
            </v:shape>
            <v:rect id="docshape20" o:spid="_x0000_s1042" o:spt="1" style="position:absolute;left:14445;top:727;height:980;width:459;" fillcolor="#FFFFFF" filled="t" stroked="f" coordsize="21600,21600">
              <v:path/>
              <v:fill on="t" focussize="0,0"/>
              <v:stroke on="f"/>
              <v:imagedata o:title=""/>
              <o:lock v:ext="edit"/>
            </v:rect>
            <v:shape id="docshape21" o:spid="_x0000_s1043" style="position:absolute;left:14332;top:823;height:820;width:503;" fillcolor="#000000" filled="t" stroked="f" coordorigin="14333,824" coordsize="503,820" path="m14610,826l14558,826,14564,824,14604,824,14610,826xm14623,1640l14545,1640,14532,1636,14520,1632,14508,1626,14496,1618,14485,1612,14474,1602,14463,1594,14452,1584,14442,1572,14432,1562,14423,1548,14414,1536,14405,1522,14397,1508,14389,1494,14382,1478,14375,1462,14368,1446,14362,1428,14357,1410,14352,1392,14348,1374,14344,1354,14340,1336,14338,1316,14335,1296,14334,1276,14333,1254,14333,1234,14333,1212,14334,1192,14335,1172,14338,1152,14340,1132,14344,1112,14348,1094,14352,1074,14357,1056,14362,1040,14368,1022,14375,1006,14382,990,14389,974,14397,960,14405,944,14414,930,14423,918,14432,906,14442,894,14452,884,14474,864,14485,856,14496,848,14508,842,14520,836,14539,830,14545,828,14552,826,14617,826,14636,832,14648,836,14652,838,14572,838,14566,840,14560,840,14554,842,14549,842,14543,844,14543,844,14537,846,14538,846,14526,850,14526,850,14515,856,14515,856,14504,862,14504,862,14493,868,14494,868,14483,876,14483,876,14473,884,14473,884,14463,894,14463,894,14453,904,14453,904,14444,916,14444,916,14436,926,14435,926,14426,940,14426,940,14418,952,14418,952,14410,966,14410,966,14402,980,14403,980,14395,996,14395,996,14389,1010,14389,1010,14382,1028,14382,1028,14377,1044,14377,1044,14372,1060,14371,1060,14366,1078,14367,1078,14362,1096,14362,1096,14358,1116,14358,1116,14355,1134,14355,1134,14352,1154,14352,1154,14351,1172,14350,1172,14349,1192,14349,1192,14348,1212,14348,1212,14348,1234,14348,1254,14348,1254,14349,1274,14349,1274,14350,1294,14350,1294,14352,1314,14352,1314,14355,1334,14355,1334,14358,1352,14358,1352,14362,1370,14362,1370,14367,1388,14366,1388,14371,1406,14371,1406,14377,1424,14377,1424,14382,1440,14382,1440,14389,1456,14389,1456,14395,1472,14395,1472,14403,1486,14402,1486,14410,1502,14411,1502,14418,1514,14418,1514,14426,1528,14426,1528,14435,1540,14435,1540,14444,1552,14444,1552,14453,1564,14455,1564,14463,1574,14465,1574,14473,1582,14473,1582,14483,1592,14485,1592,14494,1600,14496,1600,14504,1606,14504,1606,14515,1612,14515,1612,14526,1618,14526,1618,14538,1622,14537,1622,14543,1624,14549,1624,14555,1626,14554,1626,14560,1628,14572,1628,14578,1630,14652,1630,14648,1632,14623,1640xm14733,928l14724,916,14724,916,14715,904,14715,904,14705,894,14705,894,14695,884,14696,884,14685,876,14685,876,14675,868,14675,868,14664,862,14664,862,14653,856,14653,856,14642,850,14642,850,14631,846,14631,846,14625,844,14625,844,14619,842,14614,842,14608,840,14602,840,14596,838,14652,838,14660,842,14672,848,14684,856,14694,864,14706,874,14716,884,14726,894,14736,906,14745,918,14751,926,14733,926,14733,928xm14435,928l14435,926,14436,926,14435,928xm14779,1012l14773,996,14773,996,14766,980,14766,980,14758,966,14758,966,14750,952,14750,952,14742,940,14742,940,14733,926,14751,926,14754,932,14763,944,14771,960,14779,974,14786,990,14793,1006,14795,1010,14779,1010,14779,1012xm14389,1012l14389,1010,14389,1010,14389,1012xm14797,1062l14791,1044,14792,1044,14786,1028,14786,1028,14779,1010,14795,1010,14800,1022,14806,1040,14811,1056,14812,1060,14797,1060,14797,1062xm14371,1062l14371,1060,14372,1060,14371,1062xm14775,1502l14758,1502,14766,1486,14766,1486,14773,1472,14773,1472,14779,1456,14779,1456,14786,1440,14786,1440,14792,1424,14791,1424,14797,1406,14797,1406,14802,1388,14802,1388,14806,1370,14806,1370,14810,1352,14810,1352,14813,1334,14813,1334,14816,1314,14816,1314,14818,1294,14818,1294,14819,1274,14819,1274,14820,1254,14820,1254,14821,1234,14820,1212,14820,1212,14819,1192,14819,1192,14818,1172,14818,1172,14816,1154,14816,1154,14813,1134,14813,1134,14810,1116,14810,1116,14806,1096,14806,1096,14802,1078,14802,1078,14797,1060,14812,1060,14816,1074,14821,1094,14824,1112,14828,1132,14831,1152,14833,1172,14834,1192,14835,1212,14836,1234,14835,1254,14834,1276,14833,1296,14831,1316,14828,1336,14824,1356,14821,1374,14816,1392,14811,1410,14806,1428,14800,1446,14793,1462,14786,1478,14779,1494,14775,1502xm14350,1174l14350,1172,14351,1172,14350,1174xm14818,1174l14818,1172,14818,1172,14818,1174xm14348,1214l14348,1212,14348,1212,14348,1214xm14820,1214l14820,1212,14820,1212,14820,1214xm14411,1502l14410,1502,14410,1500,14411,1502xm14734,1564l14715,1564,14724,1552,14724,1552,14733,1540,14733,1540,14742,1528,14742,1528,14750,1514,14750,1514,14758,1500,14758,1502,14775,1502,14771,1508,14763,1522,14754,1536,14745,1550,14736,1562,14734,1564xm14455,1564l14453,1564,14453,1562,14455,1564xm14726,1574l14705,1574,14715,1562,14715,1564,14734,1564,14726,1574xm14465,1574l14463,1574,14463,1572,14465,1574xm14708,1592l14685,1592,14696,1582,14695,1582,14705,1572,14705,1574,14726,1574,14716,1584,14708,1592xm14485,1592l14483,1592,14483,1590,14485,1592xm14697,1600l14675,1600,14685,1590,14685,1592,14708,1592,14706,1594,14697,1600xm14496,1600l14494,1600,14493,1598,14496,1600xm14652,1630l14590,1630,14596,1628,14608,1628,14614,1626,14613,1626,14620,1624,14625,1624,14631,1622,14631,1622,14642,1618,14642,1618,14653,1612,14653,1612,14664,1606,14664,1606,14675,1598,14675,1600,14697,1600,14694,1602,14683,1612,14672,1618,14660,1626,14652,1630xm14604,1644l14571,1644,14564,1642,14558,1642,14551,1640,14617,1640,14604,1644xe">
              <v:path arrowok="t"/>
              <v:fill on="t" focussize="0,0"/>
              <v:stroke on="f"/>
              <v:imagedata o:title=""/>
              <o:lock v:ext="edit"/>
            </v:shape>
            <v:rect id="docshape22" o:spid="_x0000_s1044" o:spt="1" style="position:absolute;left:14248;top:777;height:881;width:447;" fillcolor="#FFFFFF" filled="t" stroked="f" coordsize="21600,21600">
              <v:path/>
              <v:fill on="t" focussize="0,0"/>
              <v:stroke on="f"/>
              <v:imagedata o:title=""/>
              <o:lock v:ext="edit"/>
            </v:rect>
            <v:shape id="docshape23" o:spid="_x0000_s1045" style="position:absolute;left:14168;top:901;height:674;width:445;" fillcolor="#000000" filled="t" stroked="f" coordorigin="14169,902" coordsize="445,674" path="m14408,1576l14373,1576,14368,1574,14357,1572,14345,1570,14334,1566,14324,1560,14313,1556,14303,1550,14293,1542,14284,1534,14275,1526,14265,1518,14257,1508,14248,1498,14240,1488,14233,1476,14225,1464,14218,1452,14212,1440,14206,1426,14200,1412,14195,1398,14190,1384,14186,1370,14182,1354,14178,1338,14175,1322,14173,1306,14171,1290,14170,1272,14169,1256,14169,1238,14169,1222,14170,1204,14171,1188,14173,1172,14175,1154,14178,1138,14186,1108,14190,1094,14195,1078,14200,1064,14206,1050,14212,1038,14219,1026,14226,1012,14233,1002,14240,990,14249,980,14257,970,14266,960,14275,950,14284,942,14294,934,14303,928,14314,922,14324,916,14335,912,14345,908,14356,906,14368,902,14414,902,14426,906,14437,908,14458,916,14376,916,14370,918,14371,918,14360,920,14360,920,14350,922,14350,922,14340,926,14340,926,14330,930,14331,930,14324,934,14321,934,14311,940,14312,940,14305,946,14302,946,14293,954,14294,954,14285,962,14285,962,14276,970,14276,970,14270,978,14268,978,14260,988,14260,988,14252,998,14253,998,14245,1010,14245,1010,14238,1020,14238,1020,14232,1032,14232,1032,14225,1044,14226,1044,14220,1058,14220,1058,14214,1070,14214,1070,14209,1084,14209,1084,14204,1098,14204,1098,14200,1112,14200,1112,14197,1126,14196,1126,14193,1142,14193,1142,14190,1158,14190,1158,14188,1174,14188,1174,14186,1190,14186,1190,14185,1206,14184,1222,14184,1238,14184,1256,14185,1272,14185,1272,14186,1288,14186,1288,14188,1304,14188,1304,14190,1320,14190,1320,14193,1336,14193,1336,14196,1350,14196,1350,14200,1366,14200,1366,14204,1380,14204,1380,14209,1394,14209,1394,14214,1408,14214,1408,14220,1420,14220,1420,14226,1434,14226,1434,14232,1446,14232,1446,14238,1458,14239,1458,14245,1468,14245,1468,14253,1480,14254,1480,14260,1490,14262,1490,14268,1498,14268,1498,14276,1508,14276,1508,14285,1516,14285,1516,14294,1524,14293,1524,14302,1530,14302,1530,14312,1536,14311,1536,14321,1542,14321,1542,14331,1548,14330,1548,14340,1552,14340,1552,14350,1556,14350,1556,14360,1558,14360,1558,14371,1560,14375,1560,14381,1562,14458,1562,14448,1566,14437,1570,14425,1572,14414,1574,14408,1576xm14462,936l14452,930,14452,930,14442,926,14442,926,14432,922,14432,922,14422,920,14422,920,14412,918,14412,918,14407,916,14458,916,14469,922,14479,928,14486,934,14461,934,14462,936xm14321,936l14321,934,14324,934,14321,936xm14480,948l14470,940,14471,940,14461,934,14486,934,14489,936,14498,942,14503,946,14480,946,14480,948xm14302,948l14302,946,14305,946,14302,948xm14514,980l14506,970,14506,970,14497,962,14498,962,14489,954,14489,954,14480,946,14503,946,14508,950,14517,960,14525,970,14532,978,14514,978,14514,980xm14268,980l14268,978,14270,978,14268,980xm14586,1128l14582,1112,14582,1112,14578,1098,14578,1098,14573,1084,14573,1084,14568,1070,14568,1070,14562,1058,14563,1058,14557,1044,14557,1044,14550,1032,14550,1032,14544,1020,14544,1020,14537,1010,14537,1010,14529,998,14530,998,14522,988,14522,988,14514,978,14532,978,14534,980,14542,990,14549,1002,14557,1014,14564,1026,14570,1038,14576,1052,14582,1064,14587,1078,14592,1094,14596,1108,14600,1124,14601,1126,14586,1126,14586,1128xm14196,1128l14196,1126,14197,1126,14196,1128xm14573,1434l14557,1434,14563,1420,14562,1420,14568,1408,14568,1408,14573,1394,14573,1394,14578,1380,14578,1380,14582,1366,14582,1366,14586,1350,14586,1350,14589,1336,14589,1336,14592,1320,14592,1320,14594,1304,14594,1304,14596,1288,14596,1288,14597,1272,14597,1272,14598,1256,14599,1238,14598,1222,14597,1206,14596,1190,14596,1190,14594,1174,14594,1174,14592,1158,14592,1158,14589,1142,14589,1142,14586,1126,14601,1126,14604,1140,14607,1156,14609,1172,14611,1188,14612,1204,14613,1222,14614,1238,14613,1256,14612,1274,14611,1290,14609,1306,14607,1322,14604,1338,14600,1354,14596,1370,14592,1384,14587,1398,14582,1412,14576,1426,14573,1434xm14226,1434l14226,1434,14225,1432,14226,1434xm14560,1458l14544,1458,14550,1446,14550,1446,14557,1432,14557,1434,14573,1434,14570,1440,14563,1452,14560,1458xm14239,1458l14238,1458,14238,1456,14239,1458xm14547,1480l14529,1480,14537,1468,14537,1468,14544,1456,14544,1458,14560,1458,14557,1464,14549,1476,14547,1480xm14254,1480l14253,1480,14252,1478,14254,1480xm14540,1490l14522,1490,14530,1478,14529,1480,14547,1480,14542,1488,14540,1490xm14262,1490l14260,1490,14260,1488,14262,1490xm14458,1562l14401,1562,14407,1560,14412,1560,14422,1558,14422,1558,14432,1556,14432,1556,14442,1552,14442,1552,14452,1548,14452,1548,14462,1542,14461,1542,14471,1536,14470,1536,14480,1530,14480,1530,14489,1524,14489,1524,14498,1516,14497,1516,14506,1508,14506,1508,14514,1498,14514,1498,14522,1488,14522,1490,14540,1490,14534,1498,14525,1508,14517,1518,14508,1526,14498,1536,14489,1542,14479,1550,14468,1556,14458,1562xe">
              <v:path arrowok="t"/>
              <v:fill on="t" focussize="0,0"/>
              <v:stroke on="f"/>
              <v:imagedata o:title=""/>
              <o:lock v:ext="edit"/>
            </v:shape>
            <v:shape id="docshape24" o:spid="_x0000_s1046" style="position:absolute;left:14111;top:885;height:773;width:1028;" fillcolor="#FFFFFF" filled="t" stroked="f" coordorigin="14112,886" coordsize="1028,773" path="m14503,886l14112,886,14112,1659,14503,1659,14503,886xm15139,1126l14551,1126,14551,1337,15139,1337,15139,1126xe">
              <v:path arrowok="t"/>
              <v:fill on="t" focussize="0,0"/>
              <v:stroke on="f"/>
              <v:imagedata o:title=""/>
              <o:lock v:ext="edit"/>
            </v:shape>
            <v:shape id="docshape25" o:spid="_x0000_s1047" style="position:absolute;left:14002;top:1003;height:472;width:467;" fillcolor="#000000" filled="t" stroked="f" coordorigin="14003,1003" coordsize="467,472" path="m14260,1475l14212,1475,14189,1471,14177,1467,14166,1465,14156,1461,14145,1457,14135,1453,14125,1447,14115,1441,14105,1435,14096,1429,14087,1421,14079,1413,14071,1405,14063,1397,14056,1389,14049,1381,14042,1371,14036,1361,14031,1351,14025,1341,14021,1331,14017,1319,14013,1309,14007,1287,14005,1275,14004,1263,14003,1251,14003,1239,14003,1227,14004,1215,14005,1203,14007,1191,14010,1179,14013,1169,14017,1157,14026,1135,14031,1125,14036,1115,14043,1107,14049,1097,14056,1089,14063,1079,14071,1071,14079,1063,14088,1055,14096,1049,14106,1043,14115,1037,14125,1031,14135,1025,14166,1013,14178,1009,14189,1007,14212,1003,14260,1003,14295,1009,14317,1017,14225,1017,14214,1019,14203,1019,14192,1021,14192,1021,14187,1023,14182,1023,14171,1027,14171,1027,14161,1031,14161,1031,14151,1035,14151,1035,14141,1039,14142,1039,14132,1043,14132,1043,14123,1049,14123,1049,14114,1055,14114,1055,14105,1061,14106,1061,14097,1067,14097,1067,14089,1075,14089,1075,14083,1081,14082,1081,14074,1089,14074,1089,14067,1097,14068,1097,14062,1105,14061,1105,14055,1115,14055,1115,14049,1123,14049,1123,14044,1133,14044,1133,14039,1143,14039,1143,14035,1153,14035,1153,14031,1163,14031,1163,14027,1173,14027,1173,14024,1183,14024,1183,14022,1193,14022,1193,14020,1205,14020,1205,14019,1215,14019,1215,14018,1227,14018,1227,14018,1239,14018,1249,14018,1251,14019,1261,14019,1261,14020,1273,14020,1273,14022,1283,14022,1283,14024,1295,14025,1295,14027,1305,14027,1305,14031,1315,14031,1315,14035,1325,14035,1325,14039,1335,14039,1335,14044,1345,14044,1345,14049,1353,14049,1353,14055,1363,14055,1363,14061,1371,14061,1371,14068,1379,14067,1379,14074,1387,14074,1387,14082,1395,14081,1395,14089,1403,14089,1403,14097,1409,14097,1409,14106,1417,14105,1417,14114,1423,14114,1423,14123,1429,14123,1429,14132,1433,14132,1433,14142,1439,14141,1439,14151,1443,14151,1443,14161,1447,14161,1447,14171,1451,14171,1451,14182,1453,14181,1453,14192,1455,14192,1455,14203,1457,14203,1457,14214,1459,14214,1459,14225,1461,14317,1461,14305,1465,14295,1467,14283,1471,14260,1475xm14291,1025l14280,1021,14280,1021,14269,1019,14259,1019,14247,1017,14317,1017,14332,1023,14290,1023,14291,1025xm14181,1025l14182,1023,14187,1023,14181,1025xm14391,1083l14383,1075,14383,1075,14375,1067,14375,1067,14367,1061,14367,1061,14358,1055,14358,1055,14349,1049,14349,1049,14340,1043,14340,1043,14331,1039,14331,1039,14321,1035,14321,1035,14311,1031,14311,1031,14301,1027,14301,1027,14290,1023,14332,1023,14337,1025,14348,1031,14357,1037,14367,1043,14376,1049,14385,1057,14393,1063,14401,1071,14409,1079,14411,1081,14390,1081,14391,1083xm14081,1083l14082,1081,14083,1081,14081,1083xm14411,1107l14405,1097,14405,1097,14398,1089,14398,1089,14390,1081,14411,1081,14416,1089,14423,1097,14428,1105,14411,1105,14411,1107xm14061,1107l14061,1105,14062,1105,14061,1107xm14450,1195l14448,1183,14448,1183,14445,1173,14445,1173,14441,1163,14441,1163,14437,1153,14437,1153,14433,1143,14433,1143,14428,1133,14428,1133,14423,1123,14423,1123,14417,1115,14417,1115,14411,1105,14428,1105,14430,1107,14436,1117,14441,1127,14447,1137,14451,1147,14455,1157,14459,1169,14462,1179,14465,1191,14465,1193,14450,1193,14450,1195xm14022,1195l14022,1193,14022,1193,14022,1195xm14453,1217l14452,1205,14452,1205,14450,1193,14465,1193,14467,1203,14468,1215,14453,1215,14453,1217xm14019,1217l14019,1215,14019,1215,14019,1217xm14469,1251l14454,1251,14455,1239,14454,1227,14454,1227,14453,1215,14468,1215,14469,1227,14470,1239,14469,1251xm14018,1251l14018,1251,14018,1249,14018,1251xm14463,1295l14448,1295,14450,1283,14450,1283,14452,1273,14452,1273,14453,1261,14453,1261,14454,1249,14454,1251,14469,1251,14468,1263,14467,1275,14465,1287,14463,1295xm14025,1295l14024,1295,14024,1293,14025,1295xm14317,1461l14247,1461,14259,1459,14258,1459,14270,1457,14269,1457,14280,1455,14280,1455,14291,1453,14290,1453,14301,1451,14301,1451,14311,1447,14311,1447,14321,1443,14321,1443,14331,1439,14331,1439,14340,1433,14340,1433,14349,1429,14349,1429,14358,1423,14358,1423,14367,1417,14367,1417,14375,1409,14375,1409,14383,1403,14383,1403,14391,1395,14390,1395,14398,1387,14398,1387,14405,1379,14405,1379,14411,1371,14411,1371,14417,1363,14417,1363,14423,1353,14423,1353,14428,1345,14428,1345,14433,1335,14433,1335,14437,1325,14437,1325,14441,1315,14441,1315,14445,1305,14445,1305,14448,1293,14448,1295,14463,1295,14462,1299,14459,1309,14455,1321,14451,1331,14446,1341,14441,1351,14436,1361,14430,1371,14423,1381,14416,1389,14409,1397,14401,1407,14393,1413,14384,1421,14376,1429,14366,1435,14357,1441,14347,1447,14337,1453,14317,1461xe">
              <v:path arrowok="t"/>
              <v:fill on="t" focussize="0,0"/>
              <v:stroke on="f"/>
              <v:imagedata o:title=""/>
              <o:lock v:ext="edit"/>
            </v:shape>
            <v:shape id="docshape26" o:spid="_x0000_s1048" o:spt="202" type="#_x0000_t202" style="position:absolute;left:14002;top:727;height:980;width:1137;" filled="f" stroked="f" coordsize="21600,21600">
              <v:path/>
              <v:fill on="f" focussize="0,0"/>
              <v:stroke on="f" joinstyle="miter"/>
              <v:imagedata o:title=""/>
              <o:lock v:ext="edit"/>
              <v:textbox inset="0mm,0mm,0mm,0mm">
                <w:txbxContent>
                  <w:p>
                    <w:pPr>
                      <w:spacing w:before="3" w:line="240" w:lineRule="auto"/>
                      <w:rPr>
                        <w:sz w:val="29"/>
                      </w:rPr>
                    </w:pPr>
                  </w:p>
                  <w:p>
                    <w:pPr>
                      <w:spacing w:before="0"/>
                      <w:ind w:left="34" w:right="0" w:firstLine="0"/>
                      <w:jc w:val="left"/>
                      <w:rPr>
                        <w:rFonts w:ascii="Times New Roman" w:eastAsia="Times New Roman"/>
                        <w:sz w:val="20"/>
                      </w:rPr>
                    </w:pPr>
                    <w:r>
                      <w:rPr>
                        <w:sz w:val="20"/>
                      </w:rPr>
                      <w:t>＋</w:t>
                    </w:r>
                    <w:r>
                      <w:rPr>
                        <w:rFonts w:ascii="Times New Roman" w:eastAsia="Times New Roman"/>
                        <w:sz w:val="20"/>
                      </w:rPr>
                      <w:t>17</w:t>
                    </w:r>
                    <w:r>
                      <w:rPr>
                        <w:rFonts w:ascii="Times New Roman" w:eastAsia="Times New Roman"/>
                        <w:spacing w:val="62"/>
                        <w:w w:val="150"/>
                        <w:sz w:val="20"/>
                      </w:rPr>
                      <w:t xml:space="preserve"> </w:t>
                    </w:r>
                    <w:r>
                      <w:rPr>
                        <w:rFonts w:ascii="Times New Roman" w:eastAsia="Times New Roman"/>
                        <w:position w:val="2"/>
                        <w:sz w:val="20"/>
                      </w:rPr>
                      <w:t>2</w:t>
                    </w:r>
                    <w:r>
                      <w:rPr>
                        <w:rFonts w:ascii="Times New Roman" w:eastAsia="Times New Roman"/>
                        <w:spacing w:val="54"/>
                        <w:position w:val="2"/>
                        <w:sz w:val="20"/>
                      </w:rPr>
                      <w:t xml:space="preserve"> </w:t>
                    </w:r>
                    <w:r>
                      <w:rPr>
                        <w:rFonts w:ascii="Times New Roman" w:eastAsia="Times New Roman"/>
                        <w:position w:val="2"/>
                        <w:sz w:val="20"/>
                      </w:rPr>
                      <w:t>8</w:t>
                    </w:r>
                    <w:r>
                      <w:rPr>
                        <w:rFonts w:ascii="Times New Roman" w:eastAsia="Times New Roman"/>
                        <w:spacing w:val="51"/>
                        <w:position w:val="2"/>
                        <w:sz w:val="20"/>
                      </w:rPr>
                      <w:t xml:space="preserve"> </w:t>
                    </w:r>
                    <w:r>
                      <w:rPr>
                        <w:rFonts w:ascii="Times New Roman" w:eastAsia="Times New Roman"/>
                        <w:spacing w:val="-10"/>
                        <w:position w:val="2"/>
                        <w:sz w:val="20"/>
                      </w:rPr>
                      <w:t>8</w:t>
                    </w:r>
                  </w:p>
                </w:txbxContent>
              </v:textbox>
            </v:shape>
          </v:group>
        </w:pict>
      </w:r>
      <w:r>
        <w:pict>
          <v:group id="docshapegroup27" o:spid="_x0000_s1049" o:spt="203" style="position:absolute;left:0pt;margin-left:776.35pt;margin-top:36.35pt;height:49pt;width:56.9pt;mso-position-horizontal-relative:page;z-index:-251638784;mso-width-relative:page;mso-height-relative:page;" coordorigin="15528,727" coordsize="1138,980">
            <o:lock v:ext="edit"/>
            <v:shape id="docshape28" o:spid="_x0000_s1050" style="position:absolute;left:16049;top:742;height:956;width:533;" fillcolor="#000000" filled="t" stroked="f" coordorigin="16050,743" coordsize="533,956" path="m16344,1697l16288,1697,16281,1695,16275,1693,16268,1691,16255,1687,16242,1679,16235,1677,16223,1669,16210,1661,16199,1651,16187,1639,16176,1627,16165,1615,16155,1603,16145,1587,16135,1573,16126,1557,16118,1541,16109,1523,16102,1505,16094,1487,16087,1467,16081,1447,16075,1427,16070,1405,16065,1383,16061,1361,16058,1339,16055,1317,16053,1293,16051,1269,16050,1245,16050,1221,16050,1197,16051,1171,16053,1147,16055,1125,16058,1101,16061,1079,16065,1057,16070,1035,16081,993,16087,973,16094,955,16102,935,16109,917,16118,901,16126,883,16136,867,16145,853,16155,839,16166,825,16187,801,16199,791,16210,781,16223,771,16235,765,16248,757,16255,755,16261,751,16282,745,16288,745,16295,743,16337,743,16351,747,16357,747,16364,749,16371,753,16384,757,16304,757,16297,759,16291,759,16285,761,16285,761,16278,763,16273,763,16266,767,16267,767,16260,769,16261,769,16254,771,16255,771,16252,773,16249,773,16243,777,16243,777,16231,785,16231,785,16220,793,16220,793,16209,801,16209,801,16198,811,16198,811,16187,823,16187,823,16177,835,16177,835,16167,847,16167,847,16157,861,16158,861,16148,875,16148,875,16139,891,16140,891,16131,907,16131,907,16124,923,16123,923,16115,941,16115,941,16108,959,16108,959,16102,979,16102,979,16096,997,16096,997,16090,1019,16090,1019,16085,1039,16085,1039,16081,1059,16080,1059,16076,1081,16076,1081,16073,1103,16073,1103,16070,1127,16070,1127,16067,1149,16068,1149,16066,1173,16065,1197,16065,1221,16065,1245,16066,1269,16066,1269,16068,1291,16067,1291,16070,1315,16070,1315,16073,1337,16073,1337,16076,1359,16076,1359,16080,1381,16080,1381,16085,1403,16085,1403,16090,1423,16090,1423,16096,1443,16095,1443,16102,1463,16102,1463,16108,1481,16108,1481,16115,1499,16115,1499,16123,1517,16123,1517,16131,1533,16131,1533,16140,1549,16139,1549,16148,1565,16148,1565,16158,1579,16157,1579,16167,1593,16167,1593,16177,1607,16178,1607,16187,1619,16189,1619,16198,1629,16198,1629,16209,1639,16209,1639,16220,1649,16220,1649,16231,1657,16231,1657,16243,1663,16243,1663,16249,1667,16248,1667,16255,1669,16254,1669,16261,1673,16260,1673,16267,1675,16266,1675,16273,1677,16272,1677,16279,1679,16278,1679,16285,1681,16291,1681,16297,1683,16384,1683,16377,1687,16344,1697xm16384,775l16377,771,16378,771,16372,769,16372,769,16365,767,16366,767,16359,763,16354,763,16347,761,16348,761,16341,759,16335,759,16329,757,16384,757,16391,761,16397,765,16409,771,16412,773,16383,773,16384,775xm16272,765l16273,763,16279,763,16272,765xm16360,765l16353,763,16359,763,16360,765xm16248,775l16249,773,16252,773,16248,775xm16509,925l16501,907,16501,907,16493,891,16493,891,16484,875,16484,875,16474,861,16475,861,16465,847,16465,847,16455,835,16455,835,16445,823,16445,823,16434,811,16434,811,16423,801,16424,801,16412,793,16412,793,16401,785,16401,785,16389,777,16390,777,16383,773,16412,773,16422,781,16433,791,16445,801,16456,813,16467,825,16487,853,16497,869,16506,883,16515,901,16523,917,16525,923,16509,923,16509,925xm16123,925l16123,923,16124,923,16123,925xm16537,999l16530,979,16530,979,16524,959,16524,959,16517,941,16517,941,16509,923,16525,923,16531,935,16538,955,16545,973,16551,993,16552,997,16537,997,16537,999xm16095,999l16096,997,16096,997,16095,999xm16552,1061l16547,1039,16547,1039,16542,1019,16542,1019,16537,997,16552,997,16562,1035,16567,1057,16567,1059,16552,1059,16552,1061xm16080,1061l16080,1059,16081,1059,16080,1061xm16581,1269l16566,1269,16567,1245,16568,1221,16567,1197,16566,1173,16565,1149,16565,1149,16562,1127,16562,1127,16559,1103,16559,1103,16556,1081,16556,1081,16552,1059,16567,1059,16571,1079,16574,1101,16577,1125,16580,1149,16581,1171,16582,1195,16583,1221,16582,1245,16581,1269xm16066,1269l16066,1269,16066,1267,16066,1269xm16562,1403l16547,1403,16552,1381,16552,1381,16556,1359,16556,1359,16559,1337,16559,1337,16562,1315,16562,1315,16565,1291,16565,1291,16566,1267,16566,1269,16581,1269,16580,1293,16577,1317,16574,1339,16571,1361,16567,1383,16562,1403xm16085,1403l16085,1403,16085,1401,16085,1403xm16473,1607l16455,1607,16465,1593,16465,1593,16475,1579,16474,1579,16484,1565,16484,1565,16493,1549,16493,1549,16501,1533,16501,1533,16509,1517,16509,1517,16517,1499,16517,1499,16524,1481,16524,1481,16530,1463,16530,1463,16537,1443,16537,1443,16542,1423,16542,1423,16547,1401,16547,1403,16562,1403,16562,1405,16557,1427,16551,1447,16545,1467,16538,1487,16530,1505,16523,1523,16514,1541,16506,1557,16497,1573,16487,1589,16477,1603,16473,1607xm16178,1607l16177,1607,16177,1605,16178,1607xm16463,1619l16445,1619,16455,1605,16455,1607,16473,1607,16467,1615,16463,1619xm16189,1619l16187,1619,16187,1617,16189,1619xm16384,1683l16335,1683,16341,1681,16347,1681,16354,1679,16353,1679,16360,1677,16359,1677,16366,1675,16365,1675,16372,1673,16372,1673,16378,1669,16377,1669,16384,1667,16383,1667,16390,1663,16389,1663,16401,1657,16401,1657,16412,1649,16412,1649,16424,1639,16423,1639,16434,1629,16434,1629,16445,1617,16445,1619,16463,1619,16456,1629,16445,1639,16433,1651,16422,1661,16409,1669,16390,1681,16384,1683xm16330,1699l16302,1699,16295,1697,16337,1697,16330,1699xe">
              <v:path arrowok="t"/>
              <v:fill on="t" focussize="0,0"/>
              <v:stroke on="f"/>
              <v:imagedata o:title=""/>
              <o:lock v:ext="edit"/>
            </v:shape>
            <v:rect id="docshape29" o:spid="_x0000_s1051" o:spt="1" style="position:absolute;left:15971;top:727;height:980;width:459;" fillcolor="#FFFFFF" filled="t" stroked="f" coordsize="21600,21600">
              <v:path/>
              <v:fill on="t" focussize="0,0"/>
              <v:stroke on="f"/>
              <v:imagedata o:title=""/>
              <o:lock v:ext="edit"/>
            </v:rect>
            <v:shape id="docshape30" o:spid="_x0000_s1052" style="position:absolute;left:15857;top:823;height:820;width:503;" fillcolor="#000000" filled="t" stroked="f" coordorigin="15858,824" coordsize="503,820" path="m16135,826l16083,826,16089,824,16129,824,16135,826xm16148,1640l16070,1640,16057,1636,16045,1632,16033,1626,16021,1618,16010,1612,15999,1602,15988,1594,15977,1584,15967,1572,15957,1562,15948,1548,15939,1536,15930,1522,15922,1508,15914,1494,15907,1478,15900,1462,15893,1446,15887,1428,15882,1410,15877,1392,15873,1374,15869,1354,15865,1336,15863,1316,15860,1296,15859,1276,15858,1254,15858,1234,15858,1212,15859,1192,15860,1172,15863,1152,15865,1132,15869,1112,15873,1094,15877,1074,15882,1056,15887,1040,15893,1022,15900,1006,15907,990,15914,974,15922,960,15930,944,15939,930,15948,918,15957,906,15967,894,15977,884,15999,864,16010,856,16021,848,16033,842,16045,836,16064,830,16070,828,16077,826,16142,826,16161,832,16173,836,16177,838,16097,838,16091,840,16085,840,16079,842,16074,842,16068,844,16068,844,16062,846,16063,846,16051,850,16051,850,16040,856,16040,856,16029,862,16029,862,16018,868,16019,868,16008,876,16008,876,15998,884,15998,884,15988,894,15988,894,15978,904,15978,904,15969,916,15969,916,15961,926,15960,926,15951,940,15951,940,15943,952,15943,952,15935,966,15935,966,15927,980,15928,980,15920,996,15920,996,15914,1010,15914,1010,15907,1028,15907,1028,15902,1044,15902,1044,15897,1060,15896,1060,15891,1078,15892,1078,15887,1096,15887,1096,15883,1116,15883,1116,15880,1134,15880,1134,15877,1154,15877,1154,15876,1172,15875,1172,15874,1192,15874,1192,15873,1212,15873,1212,15873,1234,15873,1254,15873,1254,15874,1274,15874,1274,15875,1294,15875,1294,15877,1314,15877,1314,15880,1334,15880,1334,15883,1352,15883,1352,15887,1370,15887,1370,15892,1388,15891,1388,15896,1406,15896,1406,15902,1424,15902,1424,15907,1440,15907,1440,15914,1456,15914,1456,15920,1472,15920,1472,15928,1486,15927,1486,15935,1502,15936,1502,15943,1514,15943,1514,15951,1528,15951,1528,15960,1540,15960,1540,15969,1552,15969,1552,15978,1564,15980,1564,15988,1574,15990,1574,15998,1582,15998,1582,16008,1592,16010,1592,16019,1600,16021,1600,16029,1606,16029,1606,16040,1612,16040,1612,16051,1618,16051,1618,16063,1622,16062,1622,16068,1624,16074,1624,16080,1626,16079,1626,16085,1628,16097,1628,16103,1630,16177,1630,16173,1632,16148,1640xm16258,928l16249,916,16249,916,16240,904,16240,904,16230,894,16230,894,16220,884,16221,884,16210,876,16210,876,16200,868,16200,868,16189,862,16189,862,16178,856,16178,856,16167,850,16167,850,16156,846,16156,846,16150,844,16150,844,16144,842,16139,842,16133,840,16127,840,16121,838,16177,838,16185,842,16197,848,16209,856,16219,864,16231,874,16241,884,16251,894,16261,906,16270,918,16276,926,16258,926,16258,928xm15960,928l15960,926,15961,926,15960,928xm16304,1012l16298,996,16298,996,16291,980,16291,980,16283,966,16283,966,16275,952,16275,952,16267,940,16267,940,16258,926,16276,926,16279,932,16288,944,16296,960,16304,974,16311,990,16318,1006,16320,1010,16304,1010,16304,1012xm15914,1012l15914,1010,15914,1010,15914,1012xm16322,1062l16316,1044,16317,1044,16311,1028,16311,1028,16304,1010,16320,1010,16325,1022,16331,1040,16336,1056,16337,1060,16322,1060,16322,1062xm15896,1062l15896,1060,15897,1060,15896,1062xm16300,1502l16283,1502,16291,1486,16291,1486,16298,1472,16298,1472,16304,1456,16304,1456,16311,1440,16311,1440,16317,1424,16316,1424,16322,1406,16322,1406,16327,1388,16327,1388,16331,1370,16331,1370,16335,1352,16335,1352,16338,1334,16338,1334,16341,1314,16341,1314,16343,1294,16343,1294,16344,1274,16344,1274,16345,1254,16345,1254,16346,1234,16345,1212,16345,1212,16344,1192,16344,1192,16343,1172,16343,1172,16341,1154,16341,1154,16338,1134,16338,1134,16335,1116,16335,1116,16331,1096,16331,1096,16327,1078,16327,1078,16322,1060,16337,1060,16341,1074,16346,1094,16349,1112,16353,1132,16356,1152,16358,1172,16359,1192,16360,1212,16361,1234,16360,1254,16359,1276,16358,1296,16356,1316,16353,1336,16349,1356,16346,1374,16341,1392,16336,1410,16331,1428,16325,1446,16318,1462,16311,1478,16304,1494,16300,1502xm15875,1174l15875,1172,15876,1172,15875,1174xm16343,1174l16343,1172,16343,1172,16343,1174xm15873,1214l15873,1212,15873,1212,15873,1214xm16345,1214l16345,1212,16345,1212,16345,1214xm15936,1502l15935,1502,15935,1500,15936,1502xm16259,1564l16240,1564,16249,1552,16249,1552,16258,1540,16258,1540,16267,1528,16267,1528,16275,1514,16275,1514,16283,1500,16283,1502,16300,1502,16296,1508,16288,1522,16279,1536,16270,1550,16261,1562,16259,1564xm15980,1564l15978,1564,15978,1562,15980,1564xm16251,1574l16230,1574,16240,1562,16240,1564,16259,1564,16251,1574xm15990,1574l15988,1574,15988,1572,15990,1574xm16233,1592l16210,1592,16221,1582,16220,1582,16230,1572,16230,1574,16251,1574,16241,1584,16233,1592xm16010,1592l16008,1592,16008,1590,16010,1592xm16222,1600l16200,1600,16210,1590,16210,1592,16233,1592,16231,1594,16222,1600xm16021,1600l16019,1600,16018,1598,16021,1600xm16177,1630l16115,1630,16121,1628,16133,1628,16139,1626,16138,1626,16145,1624,16150,1624,16156,1622,16156,1622,16167,1618,16167,1618,16178,1612,16178,1612,16189,1606,16189,1606,16200,1598,16200,1600,16222,1600,16219,1602,16208,1612,16197,1618,16185,1626,16177,1630xm16129,1644l16096,1644,16089,1642,16083,1642,16076,1640,16142,1640,16129,1644xe">
              <v:path arrowok="t"/>
              <v:fill on="t" focussize="0,0"/>
              <v:stroke on="f"/>
              <v:imagedata o:title=""/>
              <o:lock v:ext="edit"/>
            </v:shape>
            <v:rect id="docshape31" o:spid="_x0000_s1053" o:spt="1" style="position:absolute;left:15772;top:777;height:881;width:449;" fillcolor="#FFFFFF" filled="t" stroked="f" coordsize="21600,21600">
              <v:path/>
              <v:fill on="t" focussize="0,0"/>
              <v:stroke on="f"/>
              <v:imagedata o:title=""/>
              <o:lock v:ext="edit"/>
            </v:rect>
            <v:shape id="docshape32" o:spid="_x0000_s1054" style="position:absolute;left:15693;top:901;height:674;width:445;" fillcolor="#000000" filled="t" stroked="f" coordorigin="15694,902" coordsize="445,674" path="m15933,1576l15898,1576,15893,1574,15882,1572,15870,1570,15859,1566,15849,1560,15838,1556,15828,1550,15818,1542,15809,1534,15799,1526,15790,1518,15782,1508,15773,1498,15765,1488,15758,1476,15750,1464,15743,1452,15737,1440,15731,1426,15725,1412,15720,1398,15715,1384,15711,1370,15707,1354,15703,1338,15700,1322,15698,1306,15696,1290,15695,1272,15694,1256,15694,1238,15694,1222,15695,1204,15696,1188,15698,1172,15700,1154,15703,1138,15711,1108,15715,1094,15720,1078,15725,1064,15731,1050,15737,1038,15744,1026,15751,1012,15758,1002,15765,990,15774,980,15782,970,15791,960,15800,950,15809,942,15819,934,15828,928,15839,922,15849,916,15860,912,15870,908,15881,906,15893,902,15939,902,15951,906,15962,908,15983,916,15901,916,15895,918,15896,918,15885,920,15885,920,15875,922,15875,922,15865,926,15865,926,15855,930,15856,930,15849,934,15846,934,15836,940,15837,940,15830,946,15827,946,15818,954,15819,954,15810,962,15810,962,15801,970,15801,970,15795,978,15793,978,15785,988,15785,988,15777,998,15778,998,15770,1010,15770,1010,15763,1020,15763,1020,15757,1032,15757,1032,15750,1044,15751,1044,15745,1058,15745,1058,15739,1070,15739,1070,15734,1084,15734,1084,15729,1098,15729,1098,15725,1112,15725,1112,15722,1126,15721,1126,15718,1142,15718,1142,15715,1158,15715,1158,15713,1174,15713,1174,15711,1190,15711,1190,15710,1206,15709,1222,15709,1238,15709,1256,15710,1272,15710,1272,15711,1288,15711,1288,15713,1304,15713,1304,15715,1320,15715,1320,15718,1336,15718,1336,15721,1350,15721,1350,15725,1366,15725,1366,15729,1380,15729,1380,15734,1394,15734,1394,15739,1408,15739,1408,15745,1420,15745,1420,15751,1434,15751,1434,15757,1446,15757,1446,15763,1458,15764,1458,15770,1468,15770,1468,15778,1480,15779,1480,15785,1490,15787,1490,15793,1498,15793,1498,15801,1508,15801,1508,15810,1516,15810,1516,15819,1524,15818,1524,15827,1530,15827,1530,15837,1536,15836,1536,15846,1542,15846,1542,15856,1548,15855,1548,15865,1552,15865,1552,15875,1556,15875,1556,15885,1558,15885,1558,15896,1560,15900,1560,15906,1562,15983,1562,15973,1566,15962,1570,15950,1572,15939,1574,15933,1576xm15987,936l15977,930,15977,930,15967,926,15967,926,15957,922,15957,922,15947,920,15947,920,15937,918,15937,918,15932,916,15983,916,15994,922,16004,928,16011,934,15986,934,15987,936xm15846,936l15846,934,15849,934,15846,936xm16005,948l15995,940,15996,940,15986,934,16011,934,16014,936,16023,942,16028,946,16005,946,16005,948xm15827,948l15827,946,15830,946,15827,948xm16039,980l16031,970,16031,970,16022,962,16023,962,16014,954,16014,954,16005,946,16028,946,16033,950,16042,960,16050,970,16057,978,16039,978,16039,980xm15793,980l15793,978,15795,978,15793,980xm16111,1128l16107,1112,16107,1112,16103,1098,16103,1098,16098,1084,16098,1084,16093,1070,16093,1070,16087,1058,16088,1058,16082,1044,16082,1044,16075,1032,16075,1032,16069,1020,16069,1020,16062,1010,16062,1010,16054,998,16055,998,16047,988,16047,988,16039,978,16057,978,16059,980,16067,990,16074,1002,16082,1014,16089,1026,16095,1038,16101,1052,16107,1064,16112,1078,16117,1094,16121,1108,16125,1124,16126,1126,16111,1126,16111,1128xm15721,1128l15721,1126,15722,1126,15721,1128xm16098,1434l16082,1434,16088,1420,16087,1420,16093,1408,16093,1408,16098,1394,16098,1394,16103,1380,16103,1380,16107,1366,16107,1366,16111,1350,16111,1350,16114,1336,16114,1336,16117,1320,16117,1320,16119,1304,16119,1304,16121,1288,16121,1288,16122,1272,16122,1272,16123,1256,16124,1238,16123,1222,16122,1206,16121,1190,16121,1190,16119,1174,16119,1174,16117,1158,16117,1158,16114,1142,16114,1142,16111,1126,16126,1126,16129,1140,16132,1156,16134,1172,16136,1188,16137,1204,16138,1222,16139,1238,16138,1256,16137,1274,16136,1290,16134,1306,16132,1322,16129,1338,16125,1354,16121,1370,16117,1384,16112,1398,16107,1412,16101,1426,16098,1434xm15751,1434l15751,1434,15750,1432,15751,1434xm16085,1458l16069,1458,16075,1446,16075,1446,16082,1432,16082,1434,16098,1434,16095,1440,16088,1452,16085,1458xm15764,1458l15763,1458,15763,1456,15764,1458xm16072,1480l16054,1480,16062,1468,16062,1468,16069,1456,16069,1458,16085,1458,16082,1464,16074,1476,16072,1480xm15779,1480l15778,1480,15777,1478,15779,1480xm16065,1490l16047,1490,16055,1478,16054,1480,16072,1480,16067,1488,16065,1490xm15787,1490l15785,1490,15785,1488,15787,1490xm15983,1562l15926,1562,15932,1560,15937,1560,15947,1558,15947,1558,15957,1556,15957,1556,15967,1552,15967,1552,15977,1548,15977,1548,15987,1542,15986,1542,15996,1536,15995,1536,16005,1530,16005,1530,16014,1524,16014,1524,16023,1516,16022,1516,16031,1508,16031,1508,16039,1498,16039,1498,16047,1488,16047,1490,16065,1490,16059,1498,16050,1508,16042,1518,16033,1526,16023,1536,16014,1542,16004,1550,15994,1556,15983,1562xe">
              <v:path arrowok="t"/>
              <v:fill on="t" focussize="0,0"/>
              <v:stroke on="f"/>
              <v:imagedata o:title=""/>
              <o:lock v:ext="edit"/>
            </v:shape>
            <v:shape id="docshape33" o:spid="_x0000_s1055" style="position:absolute;left:15638;top:885;height:773;width:1028;" fillcolor="#FFFFFF" filled="t" stroked="f" coordorigin="15638,886" coordsize="1028,773" path="m16027,886l15638,886,15638,1659,16027,1659,16027,886xm16665,1126l16075,1126,16075,1337,16665,1337,16665,1126xe">
              <v:path arrowok="t"/>
              <v:fill on="t" focussize="0,0"/>
              <v:stroke on="f"/>
              <v:imagedata o:title=""/>
              <o:lock v:ext="edit"/>
            </v:shape>
            <v:shape id="docshape34" o:spid="_x0000_s1056" style="position:absolute;left:15527;top:1003;height:472;width:467;" fillcolor="#000000" filled="t" stroked="f" coordorigin="15528,1003" coordsize="467,472" path="m15785,1475l15737,1475,15714,1471,15702,1467,15691,1465,15681,1461,15670,1457,15660,1453,15650,1447,15640,1441,15630,1435,15621,1429,15612,1421,15604,1413,15596,1405,15588,1397,15581,1389,15574,1381,15567,1371,15561,1361,15556,1351,15550,1341,15546,1331,15542,1319,15538,1309,15532,1287,15530,1275,15529,1263,15528,1251,15528,1239,15528,1227,15529,1215,15530,1203,15532,1191,15535,1179,15538,1169,15542,1157,15551,1135,15556,1125,15561,1115,15568,1107,15574,1097,15581,1089,15588,1079,15596,1071,15604,1063,15613,1055,15621,1049,15631,1043,15640,1037,15650,1031,15660,1025,15691,1013,15703,1009,15714,1007,15737,1003,15785,1003,15820,1009,15842,1017,15750,1017,15739,1019,15728,1019,15717,1021,15717,1021,15712,1023,15707,1023,15696,1027,15696,1027,15686,1031,15686,1031,15676,1035,15676,1035,15666,1039,15667,1039,15657,1043,15657,1043,15648,1049,15648,1049,15639,1055,15639,1055,15630,1061,15631,1061,15622,1067,15622,1067,15614,1075,15614,1075,15608,1081,15607,1081,15599,1089,15599,1089,15592,1097,15593,1097,15587,1105,15586,1105,15580,1115,15580,1115,15574,1123,15574,1123,15569,1133,15569,1133,15564,1143,15564,1143,15560,1153,15560,1153,15556,1163,15556,1163,15552,1173,15552,1173,15549,1183,15549,1183,15547,1193,15547,1193,15545,1205,15545,1205,15544,1215,15544,1215,15543,1227,15543,1227,15543,1239,15543,1249,15543,1251,15544,1261,15544,1261,15545,1273,15545,1273,15547,1283,15547,1283,15549,1295,15550,1295,15552,1305,15552,1305,15556,1315,15556,1315,15560,1325,15560,1325,15564,1335,15564,1335,15569,1345,15569,1345,15574,1353,15574,1353,15580,1363,15580,1363,15586,1371,15586,1371,15593,1379,15592,1379,15599,1387,15599,1387,15607,1395,15606,1395,15614,1403,15614,1403,15622,1409,15622,1409,15631,1417,15630,1417,15639,1423,15639,1423,15648,1429,15648,1429,15657,1433,15657,1433,15667,1439,15666,1439,15676,1443,15676,1443,15686,1447,15686,1447,15696,1451,15696,1451,15707,1453,15706,1453,15717,1455,15717,1455,15728,1457,15728,1457,15739,1459,15739,1459,15750,1461,15842,1461,15830,1465,15820,1467,15808,1471,15785,1475xm15816,1025l15805,1021,15805,1021,15794,1019,15784,1019,15772,1017,15842,1017,15857,1023,15815,1023,15816,1025xm15706,1025l15707,1023,15712,1023,15706,1025xm15916,1083l15908,1075,15908,1075,15900,1067,15900,1067,15892,1061,15892,1061,15883,1055,15883,1055,15874,1049,15874,1049,15865,1043,15865,1043,15856,1039,15856,1039,15846,1035,15846,1035,15836,1031,15836,1031,15826,1027,15826,1027,15815,1023,15857,1023,15862,1025,15873,1031,15882,1037,15892,1043,15901,1049,15910,1057,15918,1063,15926,1071,15934,1079,15936,1081,15915,1081,15916,1083xm15606,1083l15607,1081,15608,1081,15606,1083xm15936,1107l15930,1097,15930,1097,15923,1089,15923,1089,15915,1081,15936,1081,15941,1089,15948,1097,15953,1105,15936,1105,15936,1107xm15586,1107l15586,1105,15587,1105,15586,1107xm15975,1195l15973,1183,15973,1183,15970,1173,15970,1173,15966,1163,15966,1163,15962,1153,15962,1153,15958,1143,15958,1143,15953,1133,15953,1133,15948,1123,15948,1123,15942,1115,15942,1115,15936,1105,15953,1105,15955,1107,15961,1117,15966,1127,15972,1137,15976,1147,15980,1157,15984,1169,15987,1179,15990,1191,15990,1193,15975,1193,15975,1195xm15547,1195l15547,1193,15547,1193,15547,1195xm15994,1251l15979,1251,15980,1239,15979,1227,15979,1227,15978,1215,15978,1215,15977,1205,15977,1205,15975,1193,15990,1193,15992,1203,15993,1215,15994,1227,15995,1239,15994,1251xm15544,1217l15544,1215,15544,1215,15544,1217xm15978,1217l15978,1215,15978,1215,15978,1217xm15543,1251l15543,1251,15543,1249,15543,1251xm15988,1295l15973,1295,15975,1283,15975,1283,15977,1273,15977,1273,15978,1261,15978,1261,15979,1249,15979,1251,15994,1251,15993,1263,15992,1275,15990,1287,15988,1295xm15550,1295l15549,1295,15549,1293,15550,1295xm15842,1461l15772,1461,15784,1459,15783,1459,15795,1457,15794,1457,15805,1455,15805,1455,15816,1453,15815,1453,15826,1451,15826,1451,15836,1447,15836,1447,15846,1443,15846,1443,15856,1439,15856,1439,15865,1433,15865,1433,15874,1429,15874,1429,15883,1423,15883,1423,15892,1417,15892,1417,15900,1409,15900,1409,15908,1403,15908,1403,15916,1395,15915,1395,15923,1387,15923,1387,15930,1379,15930,1379,15936,1371,15936,1371,15942,1363,15942,1363,15948,1353,15948,1353,15953,1345,15953,1345,15958,1335,15958,1335,15962,1325,15962,1325,15966,1315,15966,1315,15970,1305,15970,1305,15973,1293,15973,1295,15988,1295,15987,1299,15984,1309,15980,1321,15976,1331,15971,1341,15966,1351,15961,1361,15955,1371,15948,1381,15941,1389,15934,1397,15926,1407,15918,1413,15909,1421,15901,1429,15891,1435,15882,1441,15872,1447,15862,1453,15842,1461xe">
              <v:path arrowok="t"/>
              <v:fill on="t" focussize="0,0"/>
              <v:stroke on="f"/>
              <v:imagedata o:title=""/>
              <o:lock v:ext="edit"/>
            </v:shape>
            <v:shape id="docshape35" o:spid="_x0000_s1057" o:spt="202" type="#_x0000_t202" style="position:absolute;left:15527;top:727;height:980;width:1138;" filled="f" stroked="f" coordsize="21600,21600">
              <v:path/>
              <v:fill on="f" focussize="0,0"/>
              <v:stroke on="f" joinstyle="miter"/>
              <v:imagedata o:title=""/>
              <o:lock v:ext="edit"/>
              <v:textbox inset="0mm,0mm,0mm,0mm">
                <w:txbxContent>
                  <w:p>
                    <w:pPr>
                      <w:spacing w:before="3" w:line="240" w:lineRule="auto"/>
                      <w:rPr>
                        <w:sz w:val="29"/>
                      </w:rPr>
                    </w:pPr>
                  </w:p>
                  <w:p>
                    <w:pPr>
                      <w:spacing w:before="0"/>
                      <w:ind w:left="36" w:right="0" w:firstLine="0"/>
                      <w:jc w:val="left"/>
                      <w:rPr>
                        <w:rFonts w:ascii="Times New Roman" w:eastAsia="Times New Roman"/>
                        <w:sz w:val="20"/>
                      </w:rPr>
                    </w:pPr>
                    <w:r>
                      <w:rPr>
                        <w:sz w:val="20"/>
                      </w:rPr>
                      <w:t>＋</w:t>
                    </w:r>
                    <w:r>
                      <w:rPr>
                        <w:rFonts w:ascii="Times New Roman" w:eastAsia="Times New Roman"/>
                        <w:sz w:val="20"/>
                      </w:rPr>
                      <w:t>11</w:t>
                    </w:r>
                    <w:r>
                      <w:rPr>
                        <w:rFonts w:ascii="Times New Roman" w:eastAsia="Times New Roman"/>
                        <w:spacing w:val="64"/>
                        <w:w w:val="150"/>
                        <w:sz w:val="20"/>
                      </w:rPr>
                      <w:t xml:space="preserve"> </w:t>
                    </w:r>
                    <w:r>
                      <w:rPr>
                        <w:rFonts w:ascii="Times New Roman" w:eastAsia="Times New Roman"/>
                        <w:position w:val="2"/>
                        <w:sz w:val="20"/>
                      </w:rPr>
                      <w:t>2</w:t>
                    </w:r>
                    <w:r>
                      <w:rPr>
                        <w:rFonts w:ascii="Times New Roman" w:eastAsia="Times New Roman"/>
                        <w:spacing w:val="52"/>
                        <w:position w:val="2"/>
                        <w:sz w:val="20"/>
                      </w:rPr>
                      <w:t xml:space="preserve"> </w:t>
                    </w:r>
                    <w:r>
                      <w:rPr>
                        <w:rFonts w:ascii="Times New Roman" w:eastAsia="Times New Roman"/>
                        <w:position w:val="2"/>
                        <w:sz w:val="20"/>
                      </w:rPr>
                      <w:t>8</w:t>
                    </w:r>
                    <w:r>
                      <w:rPr>
                        <w:rFonts w:ascii="Times New Roman" w:eastAsia="Times New Roman"/>
                        <w:spacing w:val="49"/>
                        <w:position w:val="2"/>
                        <w:sz w:val="20"/>
                      </w:rPr>
                      <w:t xml:space="preserve"> </w:t>
                    </w:r>
                    <w:r>
                      <w:rPr>
                        <w:rFonts w:ascii="Times New Roman" w:eastAsia="Times New Roman"/>
                        <w:spacing w:val="-10"/>
                        <w:position w:val="2"/>
                        <w:sz w:val="20"/>
                      </w:rPr>
                      <w:t>1</w:t>
                    </w:r>
                  </w:p>
                </w:txbxContent>
              </v:textbox>
            </v:shape>
          </v:group>
        </w:pict>
      </w:r>
      <w:r>
        <w:rPr>
          <w:spacing w:val="-2"/>
          <w:sz w:val="21"/>
        </w:rPr>
        <w:t>借助模型建构的思维方法认识原子的结构可以帮助我们更好的理解物质的性质和结构。以下是四种微粒的结构示意图，下列有关各微粒的说法中，</w:t>
      </w:r>
      <w:r>
        <w:rPr>
          <w:spacing w:val="-147"/>
          <w:sz w:val="21"/>
        </w:rPr>
        <w:t>错</w:t>
      </w:r>
      <w:r>
        <w:rPr>
          <w:spacing w:val="-63"/>
          <w:position w:val="-7"/>
          <w:sz w:val="21"/>
        </w:rPr>
        <w:t>．</w:t>
      </w:r>
      <w:r>
        <w:rPr>
          <w:spacing w:val="-146"/>
          <w:sz w:val="21"/>
        </w:rPr>
        <w:t>误</w:t>
      </w:r>
      <w:r>
        <w:rPr>
          <w:spacing w:val="-62"/>
          <w:position w:val="-7"/>
          <w:sz w:val="21"/>
        </w:rPr>
        <w:t>．</w:t>
      </w:r>
      <w:r>
        <w:rPr>
          <w:spacing w:val="-147"/>
          <w:sz w:val="21"/>
        </w:rPr>
        <w:t>的</w:t>
      </w:r>
      <w:r>
        <w:rPr>
          <w:spacing w:val="-61"/>
          <w:position w:val="-7"/>
          <w:sz w:val="21"/>
        </w:rPr>
        <w:t>．</w:t>
      </w:r>
      <w:r>
        <w:rPr>
          <w:spacing w:val="-2"/>
          <w:sz w:val="21"/>
        </w:rPr>
        <w:t>是</w:t>
      </w:r>
    </w:p>
    <w:p>
      <w:pPr>
        <w:tabs>
          <w:tab w:val="left" w:pos="6268"/>
        </w:tabs>
        <w:spacing w:line="240" w:lineRule="auto"/>
        <w:ind w:left="1747" w:right="0" w:firstLine="0"/>
        <w:rPr>
          <w:sz w:val="20"/>
        </w:rPr>
      </w:pPr>
      <w:r>
        <w:rPr>
          <w:sz w:val="20"/>
        </w:rPr>
        <w:pict>
          <v:group id="docshapegroup36" o:spid="_x0000_s1058" o:spt="203" style="height:44.05pt;width:56.9pt;" coordsize="1138,881">
            <o:lock v:ext="edit"/>
            <v:shape id="docshape37" o:spid="_x0000_s1059" style="position:absolute;left:330;top:46;height:820;width:503;" fillcolor="#000000" filled="t" stroked="f" coordorigin="330,46" coordsize="503,820" path="m608,48l555,48,562,46,601,46,608,48xm620,862l542,862,530,858,518,854,505,848,494,840,482,834,471,824,460,816,450,806,439,794,430,784,420,770,411,758,402,744,394,730,386,716,379,700,372,684,366,668,360,650,354,632,349,614,345,596,341,576,338,558,335,538,333,518,331,498,330,476,330,456,330,434,331,414,333,394,335,374,338,354,341,334,345,316,349,296,354,278,360,262,366,244,372,228,379,212,387,196,394,182,403,166,411,152,420,140,430,128,440,116,450,106,471,86,482,78,494,70,506,64,518,58,536,52,542,50,549,48,614,48,633,54,645,58,649,60,570,60,563,62,558,62,552,64,546,64,540,66,541,66,535,68,535,68,523,72,524,72,512,78,513,78,501,84,502,84,491,90,491,90,480,98,481,98,470,106,470,106,460,116,460,116,451,126,451,126,441,138,441,138,434,148,432,148,424,162,424,162,415,174,415,174,407,188,408,188,400,202,400,202,393,218,393,218,387,232,386,232,380,250,380,250,374,266,374,266,369,282,369,282,364,300,364,300,360,318,360,318,356,338,356,338,353,356,353,356,350,376,350,376,348,394,348,394,346,414,346,414,345,434,345,434,345,456,345,476,345,476,346,496,346,496,348,516,348,516,350,536,350,536,353,556,353,556,356,574,356,574,360,592,360,592,364,610,364,610,369,628,369,628,374,646,374,646,380,662,380,662,386,678,386,678,393,694,393,694,400,708,400,708,408,724,409,724,415,736,415,736,424,750,424,750,432,762,432,762,441,774,441,774,451,786,452,786,460,796,462,796,470,804,470,804,481,814,482,814,491,822,493,822,502,828,501,828,513,834,512,834,524,840,523,840,535,844,535,844,541,846,546,846,552,848,552,848,558,850,569,850,576,852,649,852,645,854,620,862xm731,150l722,138,722,138,712,126,712,126,703,116,703,116,693,106,693,106,682,98,683,98,672,90,672,90,661,84,662,84,650,78,651,78,639,72,640,72,628,68,628,68,622,66,623,66,617,64,611,64,605,62,599,62,593,60,649,60,657,64,669,70,681,78,692,86,703,96,713,106,724,116,733,128,743,140,748,148,731,148,731,150xm432,150l432,148,434,148,432,150xm777,234l770,218,770,218,763,202,763,202,755,188,756,188,748,174,748,174,739,162,739,162,731,148,748,148,752,154,761,166,769,182,777,196,784,212,791,228,792,232,777,232,777,234xm386,234l386,232,387,232,386,234xm794,284l789,266,789,266,783,250,783,250,777,232,792,232,797,244,803,262,809,278,810,282,794,282,794,284xm369,284l369,282,369,282,369,284xm772,724l755,724,763,708,763,708,770,694,770,694,777,678,777,678,783,662,783,662,789,646,789,646,794,628,794,628,799,610,799,610,803,592,803,592,807,574,807,574,810,556,810,556,813,536,813,536,815,516,815,516,817,496,817,496,818,476,818,476,818,456,818,434,818,434,817,414,817,414,815,394,815,394,813,376,813,376,810,356,810,356,807,338,807,338,803,318,803,318,799,300,799,300,794,282,810,282,814,296,818,316,822,334,825,354,828,374,830,394,832,414,833,434,833,456,833,476,832,498,830,518,828,538,825,558,822,578,818,596,814,614,809,632,803,650,797,668,791,684,784,700,776,716,772,724xm348,396l348,394,348,394,348,396xm815,396l815,394,815,394,815,396xm345,436l345,434,345,434,345,436xm818,436l818,434,818,434,818,436xm409,724l408,724,407,722,409,724xm732,786l712,786,722,774,722,774,731,762,731,762,739,750,739,750,748,736,748,736,756,722,755,724,772,724,769,730,760,744,752,758,743,772,733,784,732,786xm452,786l451,786,451,784,452,786xm723,796l703,796,712,784,712,786,732,786,723,796xm462,796l460,796,460,794,462,796xm705,814l682,814,693,804,693,804,703,794,703,796,723,796,713,806,705,814xm482,814l481,814,480,812,482,814xm695,822l672,822,683,812,682,814,705,814,703,816,695,822xm493,822l491,822,491,820,493,822xm649,852l587,852,594,850,605,850,611,848,611,848,617,846,622,846,628,844,628,844,640,840,639,840,651,834,650,834,662,828,661,828,672,820,672,822,695,822,692,824,681,834,669,840,658,848,649,852xm601,866l568,866,562,864,555,864,549,862,614,862,601,866xe">
              <v:path arrowok="t"/>
              <v:fill on="t" focussize="0,0"/>
              <v:stroke on="f"/>
              <v:imagedata o:title=""/>
              <o:lock v:ext="edit"/>
            </v:shape>
            <v:rect id="docshape38" o:spid="_x0000_s1060" o:spt="1" style="position:absolute;left:244;top:0;height:881;width:449;" fillcolor="#FFFFFF" filled="t" stroked="f" coordsize="21600,21600">
              <v:path/>
              <v:fill on="t" focussize="0,0"/>
              <v:stroke on="f"/>
              <v:imagedata o:title=""/>
              <o:lock v:ext="edit"/>
            </v:rect>
            <v:shape id="docshape39" o:spid="_x0000_s1061" style="position:absolute;left:166;top:124;height:674;width:445;" fillcolor="#000000" filled="t" stroked="f" coordorigin="166,124" coordsize="445,674" path="m406,798l371,798,365,796,354,794,343,792,332,788,321,782,311,778,301,772,291,764,281,756,272,748,263,740,254,730,246,720,238,710,230,698,223,686,216,674,209,662,203,648,198,634,192,620,188,606,183,592,179,576,176,560,173,544,170,528,169,512,167,494,166,478,166,460,166,444,167,426,169,410,170,394,173,376,176,360,183,330,188,316,192,300,198,286,203,272,210,260,216,248,223,234,230,224,238,212,246,202,254,192,263,182,272,172,281,164,291,156,301,150,311,144,322,138,332,134,343,130,354,128,366,124,412,124,423,128,434,130,456,138,373,138,368,140,368,140,357,142,358,142,347,144,348,144,337,148,338,148,328,152,328,152,321,156,318,156,309,162,309,162,302,168,300,168,291,176,291,176,282,184,282,184,274,192,274,192,267,200,266,200,258,210,258,210,250,220,250,220,243,232,243,232,236,242,236,242,229,254,229,254,223,266,223,266,217,280,217,280,212,292,212,292,206,306,207,306,202,320,202,320,198,334,198,334,194,348,194,348,191,364,191,364,188,380,188,380,185,396,185,396,183,412,183,412,182,428,181,444,181,460,181,478,182,494,182,494,183,510,183,510,185,526,185,526,188,542,188,542,191,558,191,558,194,572,194,572,198,588,198,588,202,602,202,602,207,616,206,616,212,630,212,630,217,642,217,642,223,656,224,656,229,668,229,668,236,680,237,680,243,690,243,690,250,702,251,702,258,712,259,712,266,720,265,720,274,730,274,730,282,738,282,738,291,746,291,746,300,752,300,752,309,758,309,758,318,764,318,764,328,770,328,770,338,774,337,774,348,778,347,778,358,780,357,780,368,782,373,782,378,784,455,784,445,788,434,792,423,794,412,796,406,798xm459,158l449,152,449,152,439,148,440,148,429,144,430,144,419,142,420,142,409,140,409,140,404,138,456,138,466,144,476,150,484,156,459,156,459,158xm318,158l318,156,321,156,318,158xm477,170l468,162,468,162,459,156,484,156,486,158,496,164,500,168,477,168,477,170xm300,170l300,168,302,168,300,170xm512,202l503,192,503,192,495,184,495,184,486,176,486,176,477,168,500,168,505,172,514,182,523,192,530,200,511,200,512,202xm265,202l266,200,267,200,265,202xm583,350l579,334,579,334,575,320,575,320,570,306,571,306,565,292,565,292,560,280,560,280,554,266,554,266,548,254,548,254,541,242,541,242,534,232,534,232,527,220,527,220,519,210,519,210,511,200,530,200,531,202,539,212,547,224,554,236,561,248,568,260,574,274,579,286,585,300,590,316,594,330,598,346,598,348,583,348,583,350xm194,350l194,348,194,348,194,350xm570,656l554,656,560,642,560,642,565,630,565,630,571,616,570,616,575,602,575,602,579,588,579,588,583,572,583,572,587,558,586,558,589,542,589,542,592,526,592,526,594,510,594,510,595,494,595,494,596,478,596,460,596,444,595,428,594,412,594,412,592,396,592,396,589,380,589,380,586,364,587,364,583,348,598,348,601,362,604,378,607,394,609,410,610,426,611,444,611,460,611,478,610,496,608,512,607,528,604,544,601,560,598,576,594,592,589,606,585,620,579,634,574,648,570,656xm224,656l223,656,223,654,224,656xm557,680l541,680,548,668,548,668,554,654,554,656,570,656,567,662,561,674,557,680xm237,680l236,680,236,678,237,680xm544,702l527,702,534,690,534,690,541,678,541,680,557,680,554,686,547,698,544,702xm251,702l250,702,250,700,251,702xm537,712l519,712,527,700,527,702,544,702,539,710,537,712xm259,712l258,712,258,710,259,712xm455,784l399,784,404,782,409,782,420,780,419,780,430,778,429,778,440,774,439,774,449,770,449,770,459,764,459,764,468,758,468,758,477,752,477,752,486,746,486,746,495,738,495,738,503,730,503,730,512,720,511,720,519,710,519,712,537,712,531,720,523,730,514,740,505,748,496,758,486,764,476,772,466,778,455,784xe">
              <v:path arrowok="t"/>
              <v:fill on="t" focussize="0,0"/>
              <v:stroke on="f"/>
              <v:imagedata o:title=""/>
              <o:lock v:ext="edit"/>
            </v:shape>
            <v:shape id="docshape40" o:spid="_x0000_s1062" style="position:absolute;left:110;top:108;height:773;width:1028;" fillcolor="#FFFFFF" filled="t" stroked="f" coordorigin="110,108" coordsize="1028,773" path="m499,108l110,108,110,881,499,881,499,108xm1137,348l547,348,547,559,1137,559,1137,348xe">
              <v:path arrowok="t"/>
              <v:fill on="t" focussize="0,0"/>
              <v:stroke on="f"/>
              <v:imagedata o:title=""/>
              <o:lock v:ext="edit"/>
            </v:shape>
            <v:shape id="docshape41" o:spid="_x0000_s1063" style="position:absolute;left:0;top:225;height:472;width:467;" fillcolor="#000000" filled="t" stroked="f" coordorigin="0,226" coordsize="467,472" path="m257,698l209,698,186,694,175,690,164,688,153,684,143,680,132,676,122,670,112,664,103,658,94,652,85,644,76,636,68,628,60,620,53,612,46,604,40,594,34,584,28,574,23,564,18,554,14,542,10,532,5,510,3,498,1,486,0,474,0,462,0,450,1,438,3,426,5,414,7,402,11,392,14,380,18,370,23,358,28,348,34,338,40,330,46,320,53,312,61,302,68,294,77,286,85,278,94,272,103,266,113,260,122,254,132,248,164,236,175,232,186,230,210,226,258,226,292,232,314,240,222,240,211,242,200,242,189,244,190,244,184,246,179,246,168,250,169,250,158,254,159,254,148,258,149,258,139,262,139,262,129,266,130,266,120,272,120,272,111,278,112,278,103,284,103,284,94,290,95,290,86,298,87,298,81,304,79,304,72,312,72,312,65,320,65,320,60,328,59,328,52,338,52,338,47,346,47,346,41,356,41,356,36,366,37,366,32,376,32,376,28,386,28,386,25,396,25,396,22,406,22,406,20,416,19,416,17,428,18,428,16,438,16,438,15,450,15,450,15,462,15,472,15,474,16,484,16,484,18,496,17,496,19,506,19,506,22,518,22,518,25,528,25,528,28,538,28,538,32,548,32,548,37,558,36,558,41,568,41,568,47,576,47,576,52,586,52,586,59,594,58,594,65,602,65,602,72,610,72,610,79,618,79,618,87,626,86,626,95,632,94,632,103,640,103,640,112,646,111,646,120,652,120,652,130,656,129,656,139,662,139,662,149,666,148,666,159,670,158,670,169,674,168,674,179,676,179,676,190,678,189,678,200,680,200,680,211,682,211,682,222,684,314,684,303,688,292,690,280,694,257,698xm288,248l277,244,278,244,267,242,256,242,245,240,314,240,330,246,288,246,288,248xm179,248l179,246,184,246,179,248xm388,306l380,298,380,298,372,290,373,290,364,284,364,284,355,278,356,278,347,272,347,272,337,266,338,266,328,262,328,262,318,258,319,258,308,254,309,254,298,250,299,250,288,246,330,246,335,248,345,254,355,260,364,266,373,272,382,280,391,286,399,294,406,302,408,304,388,304,388,306xm79,306l79,304,81,304,79,306xm409,330l402,320,402,320,395,312,395,312,388,304,408,304,414,312,421,320,426,328,408,328,409,330xm58,330l59,328,60,328,58,330xm448,418l445,406,445,406,442,396,442,396,439,386,439,386,435,376,435,376,430,366,431,366,426,356,426,356,420,346,420,346,415,338,415,338,408,328,426,328,427,330,433,340,439,350,444,360,449,370,453,380,457,392,460,402,462,414,463,416,448,416,448,418xm19,418l19,416,20,416,19,418xm451,440l449,428,449,428,448,416,463,416,464,426,466,438,451,438,451,440xm16,440l16,438,16,438,16,440xm467,474l452,474,452,462,452,450,452,450,451,438,466,438,467,450,467,462,467,474xm15,474l15,474,15,472,15,474xm460,518l445,518,448,506,448,506,449,496,449,496,451,484,451,484,452,472,452,474,467,474,466,486,464,498,462,510,460,518xm22,518l22,518,22,516,22,518xm314,684l245,684,256,682,256,682,267,680,267,680,278,678,277,678,288,676,288,676,299,674,298,674,309,670,308,670,319,666,318,666,328,662,328,662,338,656,337,656,347,652,347,652,356,646,355,646,364,640,364,640,373,632,372,632,380,626,380,626,388,618,388,618,395,610,395,610,402,602,402,602,409,594,408,594,415,586,415,586,420,576,420,576,426,568,426,568,431,558,430,558,435,548,435,548,439,538,439,538,442,528,442,528,445,516,445,518,460,518,460,522,456,532,453,544,449,554,444,564,439,574,433,584,427,594,421,604,414,612,406,620,399,630,391,636,382,644,373,652,364,658,354,664,345,670,335,676,314,684xe">
              <v:path arrowok="t"/>
              <v:fill on="t" focussize="0,0"/>
              <v:stroke on="f"/>
              <v:imagedata o:title=""/>
              <o:lock v:ext="edit"/>
            </v:shape>
            <v:shape id="docshape42" o:spid="_x0000_s1064" o:spt="202" type="#_x0000_t202" style="position:absolute;left:0;top:0;height:881;width:1138;" filled="f" stroked="f" coordsize="21600,21600">
              <v:path/>
              <v:fill on="f" focussize="0,0"/>
              <v:stroke on="f" joinstyle="miter"/>
              <v:imagedata o:title=""/>
              <o:lock v:ext="edit"/>
              <v:textbox inset="0mm,0mm,0mm,0mm">
                <w:txbxContent>
                  <w:p>
                    <w:pPr>
                      <w:spacing w:before="4" w:line="240" w:lineRule="auto"/>
                      <w:rPr>
                        <w:sz w:val="25"/>
                      </w:rPr>
                    </w:pPr>
                  </w:p>
                  <w:p>
                    <w:pPr>
                      <w:spacing w:before="0"/>
                      <w:ind w:left="88" w:right="0" w:firstLine="0"/>
                      <w:jc w:val="left"/>
                      <w:rPr>
                        <w:rFonts w:ascii="Times New Roman" w:eastAsia="Times New Roman"/>
                        <w:sz w:val="20"/>
                      </w:rPr>
                    </w:pPr>
                    <w:r>
                      <w:rPr>
                        <w:sz w:val="20"/>
                      </w:rPr>
                      <w:t>＋</w:t>
                    </w:r>
                    <w:r>
                      <w:rPr>
                        <w:rFonts w:ascii="Times New Roman" w:eastAsia="Times New Roman"/>
                        <w:sz w:val="20"/>
                      </w:rPr>
                      <w:t>8</w:t>
                    </w:r>
                    <w:r>
                      <w:rPr>
                        <w:rFonts w:ascii="Times New Roman" w:eastAsia="Times New Roman"/>
                        <w:spacing w:val="33"/>
                        <w:sz w:val="20"/>
                      </w:rPr>
                      <w:t xml:space="preserve">  </w:t>
                    </w:r>
                    <w:r>
                      <w:rPr>
                        <w:rFonts w:ascii="Times New Roman" w:eastAsia="Times New Roman"/>
                        <w:position w:val="2"/>
                        <w:sz w:val="20"/>
                      </w:rPr>
                      <w:t>2</w:t>
                    </w:r>
                    <w:r>
                      <w:rPr>
                        <w:rFonts w:ascii="Times New Roman" w:eastAsia="Times New Roman"/>
                        <w:spacing w:val="57"/>
                        <w:position w:val="2"/>
                        <w:sz w:val="20"/>
                      </w:rPr>
                      <w:t xml:space="preserve"> </w:t>
                    </w:r>
                    <w:r>
                      <w:rPr>
                        <w:rFonts w:ascii="Times New Roman" w:eastAsia="Times New Roman"/>
                        <w:spacing w:val="-12"/>
                        <w:position w:val="2"/>
                        <w:sz w:val="20"/>
                      </w:rPr>
                      <w:t>6</w:t>
                    </w:r>
                  </w:p>
                </w:txbxContent>
              </v:textbox>
            </v:shape>
            <w10:wrap type="none"/>
            <w10:anchorlock/>
          </v:group>
        </w:pict>
      </w:r>
      <w:r>
        <w:rPr>
          <w:sz w:val="20"/>
        </w:rPr>
        <w:tab/>
      </w:r>
      <w:r>
        <w:rPr>
          <w:sz w:val="20"/>
        </w:rPr>
        <w:pict>
          <v:group id="docshapegroup43" o:spid="_x0000_s1065" o:spt="203" style="height:44.05pt;width:56.95pt;" coordsize="1139,881">
            <o:lock v:ext="edit"/>
            <v:shape id="docshape44" o:spid="_x0000_s1066" style="position:absolute;left:330;top:46;height:820;width:503;" fillcolor="#000000" filled="t" stroked="f" coordorigin="330,46" coordsize="503,820" path="m608,48l555,48,562,46,601,46,608,48xm620,862l542,862,530,858,518,854,505,848,494,840,482,834,471,824,460,816,450,806,439,794,430,784,420,770,411,758,402,744,394,730,386,716,379,700,372,684,366,668,360,650,354,632,349,614,345,596,341,576,338,558,335,538,333,518,331,498,330,476,330,456,330,434,331,414,333,394,335,374,338,354,341,334,345,316,349,296,354,278,360,262,366,244,372,228,379,212,387,196,394,182,403,166,411,152,420,140,430,128,440,116,450,106,471,86,482,78,494,70,506,64,518,58,536,52,542,50,549,48,614,48,633,54,645,58,649,60,570,60,564,62,558,62,552,64,546,64,540,66,541,66,535,68,535,68,523,72,524,72,512,78,513,78,501,84,502,84,491,90,491,90,480,98,481,98,470,106,470,106,460,116,460,116,451,126,451,126,441,138,441,138,434,148,432,148,424,162,424,162,415,174,415,174,407,188,408,188,400,202,400,202,393,218,393,218,387,232,386,232,380,250,380,250,374,266,374,266,369,282,369,282,364,300,364,300,360,318,360,318,356,338,356,338,353,356,353,356,350,376,350,376,348,394,348,394,346,414,346,414,345,434,345,434,345,456,345,476,345,476,346,496,346,496,348,516,348,516,350,536,350,536,353,556,353,556,356,574,356,574,360,592,360,592,364,610,364,610,369,628,369,628,374,646,374,646,380,662,380,662,386,678,386,678,393,694,393,694,400,708,400,708,408,724,409,724,415,736,415,736,424,750,424,750,432,762,432,762,441,774,441,774,451,786,452,786,460,796,462,796,470,804,470,804,481,814,482,814,491,822,493,822,502,828,501,828,513,834,512,834,524,840,523,840,535,844,535,844,541,846,546,846,552,848,552,848,558,850,569,850,576,852,649,852,645,854,620,862xm731,150l722,138,722,138,712,126,712,126,703,116,703,116,693,106,693,106,682,98,683,98,672,90,672,90,661,84,662,84,650,78,651,78,639,72,640,72,628,68,628,68,622,66,623,66,617,64,611,64,605,62,600,62,593,60,649,60,657,64,669,70,681,78,692,86,703,96,713,106,724,116,733,128,743,140,748,148,731,148,731,150xm432,150l432,148,434,148,432,150xm777,234l770,218,770,218,763,202,763,202,755,188,756,188,748,174,748,174,739,162,739,162,731,148,748,148,752,154,761,166,769,182,777,196,784,212,791,228,792,232,777,232,777,234xm386,234l386,232,387,232,386,234xm794,284l789,266,789,266,783,250,783,250,777,232,792,232,797,244,803,262,809,278,810,282,794,282,794,284xm369,284l369,282,369,282,369,284xm772,724l755,724,763,708,763,708,770,694,770,694,777,678,777,678,783,662,783,662,789,646,789,646,794,628,794,628,799,610,799,610,803,592,803,592,807,574,807,574,810,556,810,556,813,536,813,536,815,516,815,516,817,496,817,496,818,476,818,476,818,456,818,434,818,434,817,414,817,414,815,394,815,394,813,376,813,376,810,356,810,356,807,338,807,338,803,318,803,318,799,300,799,300,794,282,810,282,814,296,818,316,822,334,825,354,828,374,830,394,832,414,833,434,833,456,833,476,832,498,830,518,828,538,825,558,822,578,818,596,814,614,809,632,803,650,797,668,791,684,784,700,776,716,772,724xm348,396l348,394,348,394,348,396xm815,396l815,394,815,394,815,396xm345,436l345,434,345,434,345,436xm818,436l818,434,818,434,818,436xm409,724l408,724,407,722,409,724xm732,786l712,786,722,774,722,774,731,762,731,762,739,750,739,750,748,736,748,736,756,722,755,724,772,724,769,730,760,744,752,758,743,772,733,784,732,786xm452,786l451,786,451,784,452,786xm723,796l703,796,712,784,712,786,732,786,723,796xm462,796l460,796,460,794,462,796xm705,814l682,814,693,804,693,804,703,794,703,796,723,796,713,806,705,814xm482,814l481,814,480,812,482,814xm695,822l672,822,683,812,682,814,705,814,703,816,695,822xm493,822l491,822,491,820,493,822xm649,852l587,852,594,850,605,850,611,848,611,848,617,846,622,846,628,844,628,844,640,840,639,840,651,834,650,834,662,828,661,828,672,820,672,822,695,822,692,824,681,834,669,840,658,848,649,852xm601,866l568,866,562,864,555,864,549,862,614,862,601,866xe">
              <v:path arrowok="t"/>
              <v:fill on="t" focussize="0,0"/>
              <v:stroke on="f"/>
              <v:imagedata o:title=""/>
              <o:lock v:ext="edit"/>
            </v:shape>
            <v:rect id="docshape45" o:spid="_x0000_s1067" o:spt="1" style="position:absolute;left:245;top:0;height:881;width:449;" fillcolor="#FFFFFF" filled="t" stroked="f" coordsize="21600,21600">
              <v:path/>
              <v:fill on="t" focussize="0,0"/>
              <v:stroke on="f"/>
              <v:imagedata o:title=""/>
              <o:lock v:ext="edit"/>
            </v:rect>
            <v:shape id="docshape46" o:spid="_x0000_s1068" style="position:absolute;left:166;top:124;height:674;width:445;" fillcolor="#000000" filled="t" stroked="f" coordorigin="166,124" coordsize="445,674" path="m406,798l371,798,365,796,354,794,343,792,332,788,321,782,311,778,301,772,291,764,281,756,272,748,263,740,254,730,246,720,238,710,230,698,223,686,216,674,209,662,203,648,198,634,192,620,188,606,183,592,179,576,176,560,173,544,170,528,169,512,167,494,166,478,166,460,166,444,167,426,169,410,170,394,173,376,176,360,183,330,188,316,192,300,198,286,203,272,210,260,216,248,223,234,230,224,238,212,246,202,254,192,263,182,272,172,281,164,291,156,311,144,322,138,332,134,343,130,354,128,366,124,412,124,423,128,434,130,456,138,373,138,368,140,368,140,357,142,358,142,347,144,348,144,337,148,338,148,328,152,328,152,321,156,318,156,309,162,309,162,302,168,300,168,291,176,291,176,282,184,282,184,274,192,274,192,267,200,266,200,258,210,258,210,250,220,250,220,243,232,243,232,236,242,236,242,229,254,229,254,223,266,223,266,217,280,217,280,212,292,212,292,206,306,207,306,202,320,202,320,198,334,198,334,194,348,194,348,190,364,191,364,188,380,188,380,185,396,185,396,183,412,183,412,182,428,181,444,181,444,181,460,181,478,181,478,182,494,182,494,183,510,183,510,185,526,185,526,188,542,188,542,191,558,190,558,194,572,194,572,198,588,198,588,202,602,202,602,207,616,206,616,212,630,212,630,217,642,217,642,223,656,224,656,229,668,229,668,236,680,237,680,243,690,243,690,250,702,251,702,258,712,259,712,266,720,265,720,274,730,274,730,282,738,282,738,291,746,291,746,300,752,300,752,309,758,309,758,318,764,318,764,328,770,328,770,338,774,337,774,348,778,347,778,358,780,357,780,368,782,373,782,378,784,455,784,445,788,434,792,423,794,412,796,406,798xm459,158l449,152,449,152,439,148,440,148,429,144,430,144,419,142,420,142,409,140,409,140,404,138,456,138,466,144,476,150,484,156,459,156,459,158xm318,158l318,156,321,156,318,158xm477,170l468,162,468,162,459,156,484,156,486,158,496,164,501,168,477,168,477,170xm300,170l300,168,302,168,300,170xm512,202l503,192,503,192,495,184,495,184,486,176,486,176,477,168,501,168,505,172,514,182,523,192,530,200,511,200,512,202xm265,202l266,200,267,200,265,202xm583,350l579,334,579,334,575,320,575,320,570,306,571,306,565,292,565,292,560,280,560,280,554,266,554,266,548,254,548,254,541,242,541,242,534,232,534,232,527,220,527,220,519,210,519,210,511,200,530,200,531,202,539,212,547,224,554,236,561,248,568,260,574,274,579,286,585,300,590,316,594,330,598,346,598,348,583,348,583,350xm194,350l194,348,194,348,194,350xm570,656l554,656,560,642,560,642,565,630,565,630,571,616,570,616,575,602,575,602,579,588,579,588,583,572,583,572,587,558,586,558,589,542,589,542,592,526,592,526,594,510,594,510,595,494,595,494,596,478,596,460,596,444,595,428,594,412,594,412,592,396,592,396,589,380,589,380,586,364,587,364,583,348,598,348,601,362,604,378,607,394,609,410,610,426,611,444,611,460,611,478,610,496,608,512,607,528,604,544,601,560,598,576,594,592,589,606,585,620,579,634,574,648,570,656xm224,656l223,656,223,654,224,656xm557,680l541,680,548,668,548,668,554,654,554,656,570,656,567,662,561,674,557,680xm237,680l236,680,236,678,237,680xm544,702l527,702,534,690,534,690,541,678,541,680,557,680,554,686,547,698,544,702xm251,702l250,702,250,700,251,702xm537,712l519,712,527,700,527,702,544,702,539,710,537,712xm259,712l258,712,258,710,259,712xm455,784l399,784,404,782,409,782,420,780,419,780,430,778,429,778,440,774,439,774,449,770,449,770,459,764,459,764,468,758,468,758,477,752,477,752,486,746,486,746,495,738,495,738,503,730,503,730,512,720,511,720,519,710,519,712,537,712,531,720,523,730,514,740,505,748,496,758,486,764,476,772,466,778,455,784xe">
              <v:path arrowok="t"/>
              <v:fill on="t" focussize="0,0"/>
              <v:stroke on="f"/>
              <v:imagedata o:title=""/>
              <o:lock v:ext="edit"/>
            </v:shape>
            <v:shape id="docshape47" o:spid="_x0000_s1069" style="position:absolute;left:108;top:108;height:773;width:1030;" fillcolor="#FFFFFF" filled="t" stroked="f" coordorigin="108,108" coordsize="1030,773" path="m500,108l108,108,108,881,500,881,500,108xm1138,348l548,348,548,559,1138,559,1138,348xe">
              <v:path arrowok="t"/>
              <v:fill on="t" focussize="0,0"/>
              <v:stroke on="f"/>
              <v:imagedata o:title=""/>
              <o:lock v:ext="edit"/>
            </v:shape>
            <v:shape id="docshape48" o:spid="_x0000_s1070" style="position:absolute;left:0;top:225;height:472;width:467;" fillcolor="#000000" filled="t" stroked="f" coordorigin="0,226" coordsize="467,472" path="m257,698l209,698,186,694,175,690,164,688,153,684,143,680,132,676,122,670,112,664,103,658,94,652,85,644,76,636,68,628,61,620,53,612,46,604,40,594,34,584,28,574,23,564,18,554,14,542,10,532,5,510,3,498,1,486,0,474,0,462,0,450,1,438,3,426,5,414,7,402,11,392,14,380,23,358,28,348,34,338,40,330,46,320,53,312,61,302,68,294,77,286,85,278,94,272,103,266,113,260,122,254,132,248,164,236,175,232,186,230,210,226,258,226,292,232,314,240,222,240,211,242,200,242,189,244,190,244,184,246,179,246,168,250,169,250,158,254,159,254,148,258,149,258,139,262,139,262,129,266,130,266,120,272,120,272,111,278,112,278,103,284,103,284,94,290,95,290,86,298,87,298,81,304,79,304,72,312,72,312,65,320,65,320,60,328,59,328,52,338,52,338,47,346,47,346,41,356,41,356,36,366,37,366,32,376,32,376,28,386,28,386,25,396,25,396,22,406,22,406,20,416,19,416,18,428,18,428,16,438,16,438,15,450,15,450,15,462,15,472,15,474,16,484,16,484,18,496,18,496,19,506,19,506,22,518,22,518,25,528,25,528,28,538,28,538,32,548,32,548,37,558,36,558,41,568,41,568,47,576,47,576,52,586,52,586,59,594,58,594,65,602,65,602,72,610,72,610,79,618,79,618,87,626,86,626,95,632,94,632,103,640,103,640,112,646,111,646,120,652,120,652,130,656,129,656,139,662,139,662,149,666,148,666,159,670,158,670,169,674,168,674,179,676,179,676,190,678,189,678,200,680,200,680,211,682,211,682,222,684,314,684,303,688,292,690,280,694,257,698xm288,248l277,244,278,244,267,242,256,242,245,240,314,240,330,246,288,246,288,248xm179,248l179,246,184,246,179,248xm388,306l380,298,381,298,372,290,373,290,364,284,364,284,355,278,356,278,347,272,347,272,337,266,338,266,328,262,328,262,318,258,319,258,308,254,309,254,298,250,299,250,288,246,330,246,335,248,345,254,355,260,364,266,373,272,382,280,391,286,399,294,406,302,408,304,388,304,388,306xm79,306l79,304,81,304,79,306xm409,330l402,320,402,320,395,312,395,312,388,304,408,304,414,312,421,320,426,328,408,328,409,330xm58,330l59,328,60,328,58,330xm448,418l445,406,445,406,442,396,442,396,439,386,439,386,435,376,435,376,430,366,431,366,426,356,426,356,420,346,420,346,415,338,415,338,408,328,426,328,427,330,433,340,439,350,444,360,449,370,453,380,457,392,460,402,462,414,463,416,448,416,448,418xm19,418l19,416,20,416,19,418xm467,474l452,474,452,462,452,450,452,450,451,438,451,438,449,428,450,428,448,416,463,416,464,426,466,438,467,450,467,462,467,474xm16,440l16,438,16,438,16,440xm451,440l451,438,451,438,451,440xm15,474l15,474,15,472,15,474xm460,518l445,518,448,506,448,506,450,496,449,496,451,484,451,484,452,472,452,474,467,474,466,486,464,498,462,510,460,518xm22,518l22,518,22,516,22,518xm314,684l245,684,256,682,256,682,267,680,267,680,278,678,277,678,288,676,288,676,299,674,298,674,309,670,308,670,319,666,318,666,328,662,328,662,338,656,337,656,347,652,347,652,356,646,355,646,364,640,364,640,373,632,372,632,381,626,380,626,388,618,388,618,395,610,395,610,402,602,402,602,409,594,408,594,415,586,415,586,420,576,420,576,426,568,426,568,431,558,430,558,435,548,435,548,439,538,439,538,442,528,442,528,445,516,445,518,460,518,460,522,456,532,453,544,449,554,444,564,439,574,433,584,427,594,421,604,414,612,406,620,399,630,391,636,382,644,373,652,364,658,354,664,345,670,335,676,314,684xe">
              <v:path arrowok="t"/>
              <v:fill on="t" focussize="0,0"/>
              <v:stroke on="f"/>
              <v:imagedata o:title=""/>
              <o:lock v:ext="edit"/>
            </v:shape>
            <v:shape id="docshape49" o:spid="_x0000_s1071" o:spt="202" type="#_x0000_t202" style="position:absolute;left:0;top:0;height:881;width:1139;" filled="f" stroked="f" coordsize="21600,21600">
              <v:path/>
              <v:fill on="f" focussize="0,0"/>
              <v:stroke on="f" joinstyle="miter"/>
              <v:imagedata o:title=""/>
              <o:lock v:ext="edit"/>
              <v:textbox inset="0mm,0mm,0mm,0mm">
                <w:txbxContent>
                  <w:p>
                    <w:pPr>
                      <w:spacing w:before="4" w:line="240" w:lineRule="auto"/>
                      <w:rPr>
                        <w:sz w:val="25"/>
                      </w:rPr>
                    </w:pPr>
                  </w:p>
                  <w:p>
                    <w:pPr>
                      <w:spacing w:before="0"/>
                      <w:ind w:left="36" w:right="0" w:firstLine="0"/>
                      <w:jc w:val="left"/>
                      <w:rPr>
                        <w:rFonts w:ascii="Times New Roman" w:eastAsia="Times New Roman"/>
                        <w:sz w:val="20"/>
                      </w:rPr>
                    </w:pPr>
                    <w:r>
                      <w:rPr>
                        <w:sz w:val="20"/>
                      </w:rPr>
                      <w:t>＋</w:t>
                    </w:r>
                    <w:r>
                      <w:rPr>
                        <w:rFonts w:ascii="Times New Roman" w:eastAsia="Times New Roman"/>
                        <w:sz w:val="20"/>
                      </w:rPr>
                      <w:t>11</w:t>
                    </w:r>
                    <w:r>
                      <w:rPr>
                        <w:rFonts w:ascii="Times New Roman" w:eastAsia="Times New Roman"/>
                        <w:spacing w:val="79"/>
                        <w:sz w:val="20"/>
                      </w:rPr>
                      <w:t xml:space="preserve"> </w:t>
                    </w:r>
                    <w:r>
                      <w:rPr>
                        <w:rFonts w:ascii="Times New Roman" w:eastAsia="Times New Roman"/>
                        <w:position w:val="2"/>
                        <w:sz w:val="20"/>
                      </w:rPr>
                      <w:t>2</w:t>
                    </w:r>
                    <w:r>
                      <w:rPr>
                        <w:rFonts w:ascii="Times New Roman" w:eastAsia="Times New Roman"/>
                        <w:spacing w:val="46"/>
                        <w:position w:val="2"/>
                        <w:sz w:val="20"/>
                      </w:rPr>
                      <w:t xml:space="preserve"> </w:t>
                    </w:r>
                    <w:r>
                      <w:rPr>
                        <w:rFonts w:ascii="Times New Roman" w:eastAsia="Times New Roman"/>
                        <w:spacing w:val="-10"/>
                        <w:position w:val="2"/>
                        <w:sz w:val="20"/>
                      </w:rPr>
                      <w:t>8</w:t>
                    </w:r>
                  </w:p>
                </w:txbxContent>
              </v:textbox>
            </v:shape>
            <w10:wrap type="none"/>
            <w10:anchorlock/>
          </v:group>
        </w:pict>
      </w:r>
    </w:p>
    <w:p>
      <w:pPr>
        <w:tabs>
          <w:tab w:val="left" w:pos="3595"/>
          <w:tab w:val="left" w:pos="5095"/>
          <w:tab w:val="left" w:pos="6595"/>
        </w:tabs>
        <w:spacing w:before="132"/>
        <w:ind w:left="2095" w:right="0" w:firstLine="0"/>
        <w:jc w:val="left"/>
        <w:rPr>
          <w:sz w:val="20"/>
        </w:rPr>
      </w:pPr>
      <w:r>
        <w:rPr>
          <w:spacing w:val="-10"/>
          <w:sz w:val="20"/>
        </w:rPr>
        <w:t>①</w:t>
      </w:r>
      <w:r>
        <w:rPr>
          <w:sz w:val="20"/>
        </w:rPr>
        <w:tab/>
      </w:r>
      <w:r>
        <w:rPr>
          <w:spacing w:val="-10"/>
          <w:sz w:val="20"/>
        </w:rPr>
        <w:t>②</w:t>
      </w:r>
      <w:r>
        <w:rPr>
          <w:sz w:val="20"/>
        </w:rPr>
        <w:tab/>
      </w:r>
      <w:r>
        <w:rPr>
          <w:spacing w:val="-10"/>
          <w:sz w:val="20"/>
        </w:rPr>
        <w:t>③</w:t>
      </w:r>
      <w:r>
        <w:rPr>
          <w:sz w:val="20"/>
        </w:rPr>
        <w:tab/>
      </w:r>
      <w:r>
        <w:rPr>
          <w:spacing w:val="-10"/>
          <w:sz w:val="20"/>
        </w:rPr>
        <w:t>④</w:t>
      </w:r>
    </w:p>
    <w:p>
      <w:pPr>
        <w:pStyle w:val="8"/>
        <w:numPr>
          <w:ilvl w:val="1"/>
          <w:numId w:val="2"/>
        </w:numPr>
        <w:tabs>
          <w:tab w:val="left" w:pos="1243"/>
          <w:tab w:val="left" w:pos="5508"/>
        </w:tabs>
        <w:spacing w:before="128" w:after="0" w:line="240" w:lineRule="auto"/>
        <w:ind w:left="1242" w:right="0" w:hanging="362"/>
        <w:jc w:val="left"/>
        <w:rPr>
          <w:rFonts w:ascii="Times New Roman" w:hAnsi="Times New Roman" w:eastAsia="Times New Roman"/>
          <w:sz w:val="19"/>
        </w:rPr>
      </w:pPr>
      <w:r>
        <w:rPr>
          <w:w w:val="95"/>
          <w:sz w:val="21"/>
        </w:rPr>
        <w:t>①在化合物中常显</w:t>
      </w:r>
      <w:r>
        <w:rPr>
          <w:rFonts w:ascii="Times New Roman" w:hAnsi="Times New Roman" w:eastAsia="Times New Roman"/>
          <w:w w:val="95"/>
          <w:sz w:val="21"/>
        </w:rPr>
        <w:t>+2</w:t>
      </w:r>
      <w:r>
        <w:rPr>
          <w:rFonts w:ascii="Times New Roman" w:hAnsi="Times New Roman" w:eastAsia="Times New Roman"/>
          <w:spacing w:val="53"/>
          <w:w w:val="150"/>
          <w:sz w:val="21"/>
        </w:rPr>
        <w:t xml:space="preserve"> </w:t>
      </w:r>
      <w:r>
        <w:rPr>
          <w:spacing w:val="-10"/>
          <w:w w:val="95"/>
          <w:sz w:val="21"/>
        </w:rPr>
        <w:t>价</w:t>
      </w:r>
      <w:r>
        <w:rPr>
          <w:sz w:val="21"/>
        </w:rPr>
        <w:tab/>
      </w:r>
      <w:r>
        <w:rPr>
          <w:rFonts w:ascii="Times New Roman" w:hAnsi="Times New Roman" w:eastAsia="Times New Roman"/>
          <w:w w:val="95"/>
          <w:sz w:val="21"/>
        </w:rPr>
        <w:t>B</w:t>
      </w:r>
      <w:r>
        <w:rPr>
          <w:w w:val="95"/>
          <w:sz w:val="21"/>
        </w:rPr>
        <w:t>．</w:t>
      </w:r>
      <w:r>
        <w:rPr>
          <w:w w:val="95"/>
          <w:sz w:val="20"/>
        </w:rPr>
        <w:t>②</w:t>
      </w:r>
      <w:r>
        <w:rPr>
          <w:w w:val="95"/>
          <w:sz w:val="21"/>
        </w:rPr>
        <w:t>属于阴离</w:t>
      </w:r>
      <w:r>
        <w:rPr>
          <w:spacing w:val="-10"/>
          <w:w w:val="95"/>
          <w:sz w:val="21"/>
        </w:rPr>
        <w:t>子</w:t>
      </w:r>
    </w:p>
    <w:p>
      <w:pPr>
        <w:pStyle w:val="2"/>
        <w:tabs>
          <w:tab w:val="left" w:pos="5481"/>
        </w:tabs>
        <w:spacing w:before="71"/>
        <w:ind w:left="881"/>
      </w:pPr>
      <w:r>
        <w:rPr>
          <w:rFonts w:ascii="Times New Roman" w:hAnsi="Times New Roman" w:eastAsia="Times New Roman"/>
          <w:w w:val="95"/>
        </w:rPr>
        <w:t>C</w:t>
      </w:r>
      <w:r>
        <w:rPr>
          <w:w w:val="95"/>
        </w:rPr>
        <w:t>．</w:t>
      </w:r>
      <w:r>
        <w:rPr>
          <w:w w:val="95"/>
          <w:sz w:val="20"/>
        </w:rPr>
        <w:t>②</w:t>
      </w:r>
      <w:r>
        <w:rPr>
          <w:w w:val="95"/>
        </w:rPr>
        <w:t>④的化学性质比较稳</w:t>
      </w:r>
      <w:r>
        <w:rPr>
          <w:spacing w:val="-10"/>
          <w:w w:val="95"/>
        </w:rPr>
        <w:t>定</w:t>
      </w:r>
      <w:r>
        <w:tab/>
      </w:r>
      <w:r>
        <w:rPr>
          <w:rFonts w:ascii="Times New Roman" w:hAnsi="Times New Roman" w:eastAsia="Times New Roman"/>
          <w:w w:val="95"/>
        </w:rPr>
        <w:t>D</w:t>
      </w:r>
      <w:r>
        <w:rPr>
          <w:w w:val="95"/>
        </w:rPr>
        <w:t>．①③属于原</w:t>
      </w:r>
      <w:r>
        <w:rPr>
          <w:spacing w:val="-10"/>
          <w:w w:val="95"/>
        </w:rPr>
        <w:t>子</w:t>
      </w:r>
    </w:p>
    <w:p>
      <w:pPr>
        <w:pStyle w:val="8"/>
        <w:numPr>
          <w:ilvl w:val="0"/>
          <w:numId w:val="2"/>
        </w:numPr>
        <w:tabs>
          <w:tab w:val="left" w:pos="986"/>
        </w:tabs>
        <w:spacing w:before="70" w:after="0" w:line="304" w:lineRule="auto"/>
        <w:ind w:left="670" w:right="1204" w:firstLine="0"/>
        <w:jc w:val="left"/>
        <w:rPr>
          <w:sz w:val="21"/>
        </w:rPr>
      </w:pPr>
      <w:r>
        <w:drawing>
          <wp:anchor distT="0" distB="0" distL="0" distR="0" simplePos="0" relativeHeight="251678720" behindDoc="1" locked="0" layoutInCell="1" allowOverlap="1">
            <wp:simplePos x="0" y="0"/>
            <wp:positionH relativeFrom="page">
              <wp:posOffset>10547350</wp:posOffset>
            </wp:positionH>
            <wp:positionV relativeFrom="paragraph">
              <wp:posOffset>346075</wp:posOffset>
            </wp:positionV>
            <wp:extent cx="1844040" cy="1603375"/>
            <wp:effectExtent l="0" t="0" r="0" b="0"/>
            <wp:wrapNone/>
            <wp:docPr id="1"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5.jpeg"/>
                    <pic:cNvPicPr>
                      <a:picLocks noChangeAspect="1"/>
                    </pic:cNvPicPr>
                  </pic:nvPicPr>
                  <pic:blipFill>
                    <a:blip r:embed="rId11" cstate="print"/>
                    <a:stretch>
                      <a:fillRect/>
                    </a:stretch>
                  </pic:blipFill>
                  <pic:spPr>
                    <a:xfrm>
                      <a:off x="0" y="0"/>
                      <a:ext cx="1844039" cy="1603247"/>
                    </a:xfrm>
                    <a:prstGeom prst="rect">
                      <a:avLst/>
                    </a:prstGeom>
                  </pic:spPr>
                </pic:pic>
              </a:graphicData>
            </a:graphic>
          </wp:anchor>
        </w:drawing>
      </w:r>
      <w:r>
        <w:rPr>
          <w:spacing w:val="-5"/>
          <w:w w:val="99"/>
          <w:sz w:val="21"/>
        </w:rPr>
        <w:t>中国科学院天津工业生物技术研究所采用一种类似“搭积木”的方式，从头设计、构</w:t>
      </w:r>
      <w:r>
        <w:rPr>
          <w:spacing w:val="-1"/>
          <w:w w:val="99"/>
          <w:sz w:val="21"/>
        </w:rPr>
        <w:t>建了</w:t>
      </w:r>
      <w:r>
        <w:rPr>
          <w:spacing w:val="-51"/>
          <w:sz w:val="21"/>
        </w:rPr>
        <w:t xml:space="preserve"> </w:t>
      </w:r>
      <w:r>
        <w:rPr>
          <w:rFonts w:ascii="Times New Roman" w:hAnsi="Times New Roman" w:eastAsia="Times New Roman"/>
          <w:spacing w:val="-4"/>
          <w:w w:val="99"/>
          <w:sz w:val="21"/>
        </w:rPr>
        <w:t>1</w:t>
      </w:r>
      <w:r>
        <w:rPr>
          <w:rFonts w:ascii="Times New Roman" w:hAnsi="Times New Roman" w:eastAsia="Times New Roman"/>
          <w:w w:val="99"/>
          <w:sz w:val="21"/>
        </w:rPr>
        <w:t>1</w:t>
      </w:r>
      <w:r>
        <w:rPr>
          <w:rFonts w:ascii="Times New Roman" w:hAnsi="Times New Roman" w:eastAsia="Times New Roman"/>
          <w:spacing w:val="-4"/>
          <w:sz w:val="21"/>
        </w:rPr>
        <w:t xml:space="preserve"> </w:t>
      </w:r>
      <w:r>
        <w:rPr>
          <w:spacing w:val="-2"/>
          <w:w w:val="99"/>
          <w:sz w:val="21"/>
        </w:rPr>
        <w:t>步反应的非自然固碳与淀粉合成途径，在实验</w:t>
      </w:r>
    </w:p>
    <w:p>
      <w:pPr>
        <w:pStyle w:val="2"/>
        <w:spacing w:line="264" w:lineRule="exact"/>
        <w:ind w:left="670"/>
      </w:pPr>
      <w:r>
        <w:rPr>
          <w:w w:val="95"/>
          <w:position w:val="2"/>
        </w:rPr>
        <w:t>室中首次实现从二氧化碳到淀粉分子</w:t>
      </w:r>
      <w:r>
        <w:rPr>
          <w:rFonts w:ascii="Times New Roman" w:eastAsia="Times New Roman"/>
          <w:w w:val="95"/>
          <w:position w:val="2"/>
        </w:rPr>
        <w:t>[(C</w:t>
      </w:r>
      <w:r>
        <w:rPr>
          <w:rFonts w:ascii="Times New Roman" w:eastAsia="Times New Roman"/>
          <w:w w:val="95"/>
          <w:sz w:val="13"/>
        </w:rPr>
        <w:t>6</w:t>
      </w:r>
      <w:r>
        <w:rPr>
          <w:rFonts w:ascii="Times New Roman" w:eastAsia="Times New Roman"/>
          <w:w w:val="95"/>
          <w:position w:val="2"/>
        </w:rPr>
        <w:t>H</w:t>
      </w:r>
      <w:r>
        <w:rPr>
          <w:rFonts w:ascii="Times New Roman" w:eastAsia="Times New Roman"/>
          <w:w w:val="95"/>
          <w:sz w:val="13"/>
        </w:rPr>
        <w:t>10</w:t>
      </w:r>
      <w:r>
        <w:rPr>
          <w:rFonts w:ascii="Times New Roman" w:eastAsia="Times New Roman"/>
          <w:w w:val="95"/>
          <w:position w:val="2"/>
        </w:rPr>
        <w:t>O</w:t>
      </w:r>
      <w:r>
        <w:rPr>
          <w:rFonts w:ascii="Times New Roman" w:eastAsia="Times New Roman"/>
          <w:w w:val="95"/>
          <w:sz w:val="13"/>
        </w:rPr>
        <w:t>5</w:t>
      </w:r>
      <w:r>
        <w:rPr>
          <w:rFonts w:ascii="Times New Roman" w:eastAsia="Times New Roman"/>
          <w:w w:val="95"/>
          <w:position w:val="2"/>
        </w:rPr>
        <w:t>)</w:t>
      </w:r>
      <w:r>
        <w:rPr>
          <w:rFonts w:ascii="Times New Roman" w:eastAsia="Times New Roman"/>
          <w:w w:val="95"/>
          <w:sz w:val="13"/>
        </w:rPr>
        <w:t>n</w:t>
      </w:r>
      <w:r>
        <w:rPr>
          <w:rFonts w:ascii="Times New Roman" w:eastAsia="Times New Roman"/>
          <w:w w:val="95"/>
          <w:position w:val="2"/>
        </w:rPr>
        <w:t>]</w:t>
      </w:r>
      <w:r>
        <w:rPr>
          <w:spacing w:val="-5"/>
          <w:w w:val="95"/>
          <w:position w:val="2"/>
        </w:rPr>
        <w:t>的全</w:t>
      </w:r>
    </w:p>
    <w:p>
      <w:pPr>
        <w:pStyle w:val="2"/>
        <w:spacing w:before="76" w:line="232" w:lineRule="auto"/>
        <w:ind w:left="670"/>
      </w:pPr>
      <w:r>
        <w:rPr>
          <w:w w:val="95"/>
        </w:rPr>
        <w:t>合成。下列说法中，</w:t>
      </w:r>
      <w:r>
        <w:rPr>
          <w:spacing w:val="-147"/>
          <w:w w:val="95"/>
        </w:rPr>
        <w:t>错</w:t>
      </w:r>
      <w:r>
        <w:rPr>
          <w:spacing w:val="-63"/>
          <w:w w:val="95"/>
          <w:position w:val="-7"/>
        </w:rPr>
        <w:t>．</w:t>
      </w:r>
      <w:r>
        <w:rPr>
          <w:spacing w:val="-146"/>
          <w:w w:val="95"/>
        </w:rPr>
        <w:t>误</w:t>
      </w:r>
      <w:r>
        <w:rPr>
          <w:spacing w:val="-62"/>
          <w:w w:val="95"/>
          <w:position w:val="-7"/>
        </w:rPr>
        <w:t>．</w:t>
      </w:r>
      <w:r>
        <w:rPr>
          <w:spacing w:val="-147"/>
          <w:w w:val="95"/>
        </w:rPr>
        <w:t>的</w:t>
      </w:r>
      <w:r>
        <w:rPr>
          <w:spacing w:val="-63"/>
          <w:w w:val="95"/>
          <w:position w:val="-7"/>
        </w:rPr>
        <w:t>．</w:t>
      </w:r>
      <w:r>
        <w:rPr>
          <w:spacing w:val="-10"/>
          <w:w w:val="95"/>
        </w:rPr>
        <w:t>是</w:t>
      </w:r>
    </w:p>
    <w:p>
      <w:pPr>
        <w:pStyle w:val="8"/>
        <w:numPr>
          <w:ilvl w:val="1"/>
          <w:numId w:val="2"/>
        </w:numPr>
        <w:tabs>
          <w:tab w:val="left" w:pos="1243"/>
        </w:tabs>
        <w:spacing w:before="0" w:after="0" w:line="265" w:lineRule="exact"/>
        <w:ind w:left="1242" w:right="0" w:hanging="362"/>
        <w:jc w:val="left"/>
        <w:rPr>
          <w:rFonts w:ascii="Times New Roman" w:eastAsia="Times New Roman"/>
          <w:sz w:val="19"/>
        </w:rPr>
      </w:pPr>
      <w:r>
        <w:rPr>
          <w:spacing w:val="-1"/>
          <w:w w:val="95"/>
          <w:sz w:val="21"/>
        </w:rPr>
        <w:t>分类：淀粉属于有机物</w:t>
      </w:r>
    </w:p>
    <w:p>
      <w:pPr>
        <w:pStyle w:val="8"/>
        <w:numPr>
          <w:ilvl w:val="1"/>
          <w:numId w:val="2"/>
        </w:numPr>
        <w:tabs>
          <w:tab w:val="left" w:pos="1232"/>
        </w:tabs>
        <w:spacing w:before="72" w:after="0" w:line="304" w:lineRule="auto"/>
        <w:ind w:left="881" w:right="4286" w:firstLine="0"/>
        <w:jc w:val="left"/>
        <w:rPr>
          <w:rFonts w:ascii="Times New Roman" w:eastAsia="Times New Roman"/>
          <w:sz w:val="19"/>
        </w:rPr>
      </w:pPr>
      <w:r>
        <w:rPr>
          <w:spacing w:val="-2"/>
          <w:sz w:val="21"/>
        </w:rPr>
        <w:t xml:space="preserve">检验：食物中是否含有淀粉，可选用碘水检验 </w:t>
      </w:r>
      <w:r>
        <w:rPr>
          <w:rFonts w:ascii="Times New Roman" w:eastAsia="Times New Roman"/>
          <w:spacing w:val="-2"/>
          <w:w w:val="95"/>
          <w:sz w:val="21"/>
        </w:rPr>
        <w:t>C</w:t>
      </w:r>
      <w:r>
        <w:rPr>
          <w:spacing w:val="-2"/>
          <w:w w:val="95"/>
          <w:sz w:val="21"/>
        </w:rPr>
        <w:t xml:space="preserve">．性质：油脂和淀粉的组成元素相同，性质也相同 </w:t>
      </w:r>
      <w:r>
        <w:rPr>
          <w:rFonts w:ascii="Times New Roman" w:eastAsia="Times New Roman"/>
          <w:spacing w:val="-2"/>
          <w:w w:val="95"/>
          <w:sz w:val="21"/>
        </w:rPr>
        <w:t>D</w:t>
      </w:r>
      <w:r>
        <w:rPr>
          <w:spacing w:val="-2"/>
          <w:w w:val="95"/>
          <w:sz w:val="21"/>
        </w:rPr>
        <w:t>．组成：淀粉中碳元素的质量分数大于二氧化碳中</w:t>
      </w:r>
    </w:p>
    <w:p>
      <w:pPr>
        <w:pStyle w:val="2"/>
        <w:spacing w:line="266" w:lineRule="exact"/>
        <w:ind w:left="1826"/>
      </w:pPr>
      <w:r>
        <w:rPr>
          <w:w w:val="95"/>
        </w:rPr>
        <w:t>碳元</w:t>
      </w:r>
      <w:r>
        <w:rPr>
          <w:spacing w:val="-2"/>
          <w:w w:val="95"/>
        </w:rPr>
        <w:t>素的质量分数</w:t>
      </w:r>
    </w:p>
    <w:p>
      <w:pPr>
        <w:pStyle w:val="8"/>
        <w:numPr>
          <w:ilvl w:val="0"/>
          <w:numId w:val="2"/>
        </w:numPr>
        <w:tabs>
          <w:tab w:val="left" w:pos="981"/>
        </w:tabs>
        <w:spacing w:before="76" w:after="0" w:line="232" w:lineRule="auto"/>
        <w:ind w:left="881" w:right="1327" w:hanging="212"/>
        <w:jc w:val="left"/>
        <w:rPr>
          <w:sz w:val="21"/>
        </w:rPr>
      </w:pPr>
      <w:r>
        <w:rPr>
          <w:spacing w:val="-10"/>
          <w:sz w:val="21"/>
        </w:rPr>
        <w:t>宏观辨识与微观探析是化学学科的核心素养之一。下列微粒观点的解释中，</w:t>
      </w:r>
      <w:r>
        <w:rPr>
          <w:spacing w:val="-147"/>
          <w:sz w:val="21"/>
        </w:rPr>
        <w:t>不</w:t>
      </w:r>
      <w:r>
        <w:rPr>
          <w:spacing w:val="-63"/>
          <w:position w:val="-7"/>
          <w:sz w:val="21"/>
        </w:rPr>
        <w:t>．</w:t>
      </w:r>
      <w:r>
        <w:rPr>
          <w:spacing w:val="-146"/>
          <w:sz w:val="21"/>
        </w:rPr>
        <w:t>正</w:t>
      </w:r>
      <w:r>
        <w:rPr>
          <w:spacing w:val="-62"/>
          <w:position w:val="-7"/>
          <w:sz w:val="21"/>
        </w:rPr>
        <w:t>．</w:t>
      </w:r>
      <w:r>
        <w:rPr>
          <w:spacing w:val="-147"/>
          <w:sz w:val="21"/>
        </w:rPr>
        <w:t>确</w:t>
      </w:r>
      <w:r>
        <w:rPr>
          <w:spacing w:val="-63"/>
          <w:position w:val="-7"/>
          <w:sz w:val="21"/>
        </w:rPr>
        <w:t>．</w:t>
      </w:r>
      <w:r>
        <w:rPr>
          <w:spacing w:val="-10"/>
          <w:sz w:val="21"/>
        </w:rPr>
        <w:t xml:space="preserve">的是 </w:t>
      </w:r>
      <w:r>
        <w:rPr>
          <w:rFonts w:ascii="Times New Roman" w:eastAsia="Times New Roman"/>
          <w:spacing w:val="-2"/>
          <w:sz w:val="21"/>
        </w:rPr>
        <w:t>A</w:t>
      </w:r>
      <w:r>
        <w:rPr>
          <w:spacing w:val="-2"/>
          <w:sz w:val="21"/>
        </w:rPr>
        <w:t>．增大单位体积内氧气分子的数目可促进可燃物的燃烧</w:t>
      </w:r>
    </w:p>
    <w:p>
      <w:pPr>
        <w:pStyle w:val="2"/>
        <w:spacing w:before="73"/>
        <w:ind w:left="881"/>
      </w:pPr>
      <w:r>
        <w:rPr>
          <w:rFonts w:ascii="Times New Roman" w:eastAsia="Times New Roman"/>
          <w:w w:val="95"/>
        </w:rPr>
        <w:t>B</w:t>
      </w:r>
      <w:r>
        <w:rPr>
          <w:spacing w:val="-1"/>
          <w:w w:val="95"/>
        </w:rPr>
        <w:t>．光合作用可使自然界中氧原子的总数增加</w:t>
      </w:r>
    </w:p>
    <w:p>
      <w:pPr>
        <w:pStyle w:val="2"/>
        <w:spacing w:before="72" w:line="304" w:lineRule="auto"/>
        <w:ind w:left="881" w:right="2558"/>
      </w:pPr>
      <w:r>
        <w:rPr>
          <w:rFonts w:ascii="Times New Roman" w:eastAsia="Times New Roman"/>
          <w:spacing w:val="-2"/>
          <w:w w:val="95"/>
        </w:rPr>
        <w:t>C</w:t>
      </w:r>
      <w:r>
        <w:rPr>
          <w:spacing w:val="-2"/>
          <w:w w:val="95"/>
        </w:rPr>
        <w:t>．水通电生成氢气和氧气过程中，分子分成原子，原子重组成新分子</w:t>
      </w:r>
      <w:r>
        <w:rPr>
          <w:spacing w:val="80"/>
          <w:w w:val="150"/>
        </w:rPr>
        <w:t xml:space="preserve"> </w:t>
      </w:r>
      <w:r>
        <w:rPr>
          <w:rFonts w:ascii="Times New Roman" w:eastAsia="Times New Roman"/>
          <w:spacing w:val="-2"/>
        </w:rPr>
        <w:t>D</w:t>
      </w:r>
      <w:r>
        <w:rPr>
          <w:spacing w:val="-2"/>
        </w:rPr>
        <w:t>．碱有相似的化学性质，因为碱中都含有氢氧根离子</w:t>
      </w:r>
    </w:p>
    <w:p>
      <w:pPr>
        <w:pStyle w:val="8"/>
        <w:numPr>
          <w:ilvl w:val="0"/>
          <w:numId w:val="2"/>
        </w:numPr>
        <w:tabs>
          <w:tab w:val="left" w:pos="986"/>
        </w:tabs>
        <w:spacing w:before="0" w:after="0" w:line="237" w:lineRule="auto"/>
        <w:ind w:left="985" w:right="0" w:hanging="316"/>
        <w:jc w:val="left"/>
        <w:rPr>
          <w:sz w:val="21"/>
        </w:rPr>
      </w:pPr>
      <w:r>
        <w:rPr>
          <w:w w:val="95"/>
          <w:sz w:val="21"/>
        </w:rPr>
        <w:t>下列实验操作中，</w:t>
      </w:r>
      <w:r>
        <w:rPr>
          <w:spacing w:val="-147"/>
          <w:w w:val="95"/>
          <w:sz w:val="21"/>
        </w:rPr>
        <w:t>不</w:t>
      </w:r>
      <w:r>
        <w:rPr>
          <w:spacing w:val="-63"/>
          <w:w w:val="95"/>
          <w:position w:val="-7"/>
          <w:sz w:val="21"/>
        </w:rPr>
        <w:t>．</w:t>
      </w:r>
      <w:r>
        <w:rPr>
          <w:spacing w:val="-146"/>
          <w:w w:val="95"/>
          <w:sz w:val="21"/>
        </w:rPr>
        <w:t>能</w:t>
      </w:r>
      <w:r>
        <w:rPr>
          <w:spacing w:val="-62"/>
          <w:w w:val="95"/>
          <w:position w:val="-7"/>
          <w:sz w:val="21"/>
        </w:rPr>
        <w:t>．</w:t>
      </w:r>
      <w:r>
        <w:rPr>
          <w:spacing w:val="-2"/>
          <w:w w:val="95"/>
          <w:sz w:val="21"/>
        </w:rPr>
        <w:t>达到实验目的的是</w:t>
      </w:r>
    </w:p>
    <w:tbl>
      <w:tblPr>
        <w:tblStyle w:val="5"/>
        <w:tblW w:w="8050" w:type="dxa"/>
        <w:tblInd w:w="72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8"/>
        <w:gridCol w:w="2779"/>
        <w:gridCol w:w="681"/>
        <w:gridCol w:w="397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50" w:hRule="atLeast"/>
        </w:trPr>
        <w:tc>
          <w:tcPr>
            <w:tcW w:w="618" w:type="dxa"/>
          </w:tcPr>
          <w:p>
            <w:pPr>
              <w:pStyle w:val="9"/>
              <w:spacing w:before="99"/>
              <w:ind w:left="114" w:right="108"/>
              <w:rPr>
                <w:sz w:val="18"/>
              </w:rPr>
            </w:pPr>
            <w:r>
              <w:rPr>
                <w:spacing w:val="-5"/>
                <w:sz w:val="18"/>
              </w:rPr>
              <w:t>选项</w:t>
            </w:r>
          </w:p>
        </w:tc>
        <w:tc>
          <w:tcPr>
            <w:tcW w:w="2779" w:type="dxa"/>
          </w:tcPr>
          <w:p>
            <w:pPr>
              <w:pStyle w:val="9"/>
              <w:spacing w:before="99"/>
              <w:ind w:left="383" w:right="380"/>
              <w:rPr>
                <w:sz w:val="18"/>
              </w:rPr>
            </w:pPr>
            <w:r>
              <w:rPr>
                <w:spacing w:val="-5"/>
                <w:sz w:val="18"/>
              </w:rPr>
              <w:t>物质</w:t>
            </w:r>
          </w:p>
        </w:tc>
        <w:tc>
          <w:tcPr>
            <w:tcW w:w="681" w:type="dxa"/>
          </w:tcPr>
          <w:p>
            <w:pPr>
              <w:pStyle w:val="9"/>
              <w:spacing w:before="99"/>
              <w:ind w:right="141"/>
              <w:rPr>
                <w:sz w:val="18"/>
              </w:rPr>
            </w:pPr>
            <w:r>
              <w:rPr>
                <w:spacing w:val="-5"/>
                <w:sz w:val="18"/>
              </w:rPr>
              <w:t>目的</w:t>
            </w:r>
          </w:p>
        </w:tc>
        <w:tc>
          <w:tcPr>
            <w:tcW w:w="3972" w:type="dxa"/>
          </w:tcPr>
          <w:p>
            <w:pPr>
              <w:pStyle w:val="9"/>
              <w:spacing w:before="99"/>
              <w:ind w:left="459" w:right="457"/>
              <w:rPr>
                <w:sz w:val="18"/>
              </w:rPr>
            </w:pPr>
            <w:r>
              <w:rPr>
                <w:spacing w:val="-3"/>
                <w:sz w:val="18"/>
              </w:rPr>
              <w:t>设计实验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50" w:hRule="atLeast"/>
        </w:trPr>
        <w:tc>
          <w:tcPr>
            <w:tcW w:w="618" w:type="dxa"/>
          </w:tcPr>
          <w:p>
            <w:pPr>
              <w:pStyle w:val="9"/>
              <w:spacing w:before="112"/>
              <w:ind w:left="2"/>
              <w:rPr>
                <w:rFonts w:ascii="Times New Roman"/>
                <w:sz w:val="18"/>
              </w:rPr>
            </w:pPr>
            <w:r>
              <w:rPr>
                <w:rFonts w:ascii="Times New Roman"/>
                <w:w w:val="100"/>
                <w:sz w:val="18"/>
              </w:rPr>
              <w:t>A</w:t>
            </w:r>
          </w:p>
        </w:tc>
        <w:tc>
          <w:tcPr>
            <w:tcW w:w="2779" w:type="dxa"/>
          </w:tcPr>
          <w:p>
            <w:pPr>
              <w:pStyle w:val="9"/>
              <w:spacing w:before="100"/>
              <w:ind w:left="383" w:right="380"/>
              <w:rPr>
                <w:sz w:val="18"/>
              </w:rPr>
            </w:pPr>
            <w:r>
              <w:rPr>
                <w:rFonts w:ascii="Times New Roman" w:eastAsia="Times New Roman"/>
                <w:sz w:val="18"/>
              </w:rPr>
              <w:t>NaOH</w:t>
            </w:r>
            <w:r>
              <w:rPr>
                <w:rFonts w:ascii="Times New Roman" w:eastAsia="Times New Roman"/>
                <w:spacing w:val="-3"/>
                <w:sz w:val="18"/>
              </w:rPr>
              <w:t xml:space="preserve"> </w:t>
            </w:r>
            <w:r>
              <w:rPr>
                <w:spacing w:val="-3"/>
                <w:sz w:val="18"/>
              </w:rPr>
              <w:t>是否变质</w:t>
            </w:r>
          </w:p>
        </w:tc>
        <w:tc>
          <w:tcPr>
            <w:tcW w:w="681" w:type="dxa"/>
          </w:tcPr>
          <w:p>
            <w:pPr>
              <w:pStyle w:val="9"/>
              <w:spacing w:before="100"/>
              <w:ind w:right="141"/>
              <w:rPr>
                <w:sz w:val="18"/>
              </w:rPr>
            </w:pPr>
            <w:r>
              <w:rPr>
                <w:spacing w:val="-5"/>
                <w:sz w:val="18"/>
              </w:rPr>
              <w:t>检验</w:t>
            </w:r>
          </w:p>
        </w:tc>
        <w:tc>
          <w:tcPr>
            <w:tcW w:w="3972" w:type="dxa"/>
          </w:tcPr>
          <w:p>
            <w:pPr>
              <w:pStyle w:val="9"/>
              <w:spacing w:before="100"/>
              <w:ind w:left="459" w:right="457"/>
              <w:rPr>
                <w:sz w:val="18"/>
              </w:rPr>
            </w:pPr>
            <w:r>
              <w:rPr>
                <w:spacing w:val="-3"/>
                <w:sz w:val="18"/>
              </w:rPr>
              <w:t>取样，滴加酚酞试液，观察现象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50" w:hRule="atLeast"/>
        </w:trPr>
        <w:tc>
          <w:tcPr>
            <w:tcW w:w="618" w:type="dxa"/>
          </w:tcPr>
          <w:p>
            <w:pPr>
              <w:pStyle w:val="9"/>
              <w:spacing w:before="110"/>
              <w:ind w:left="6"/>
              <w:rPr>
                <w:rFonts w:ascii="Times New Roman"/>
                <w:sz w:val="18"/>
              </w:rPr>
            </w:pPr>
            <w:r>
              <w:rPr>
                <w:rFonts w:ascii="Times New Roman"/>
                <w:w w:val="100"/>
                <w:sz w:val="18"/>
              </w:rPr>
              <w:t>B</w:t>
            </w:r>
          </w:p>
        </w:tc>
        <w:tc>
          <w:tcPr>
            <w:tcW w:w="2779" w:type="dxa"/>
          </w:tcPr>
          <w:p>
            <w:pPr>
              <w:pStyle w:val="9"/>
              <w:spacing w:before="103"/>
              <w:ind w:left="383" w:right="380"/>
              <w:rPr>
                <w:rFonts w:ascii="Times New Roman" w:eastAsia="Times New Roman"/>
                <w:sz w:val="11"/>
              </w:rPr>
            </w:pPr>
            <w:r>
              <w:rPr>
                <w:rFonts w:ascii="Times New Roman" w:eastAsia="Times New Roman"/>
                <w:position w:val="1"/>
                <w:sz w:val="18"/>
              </w:rPr>
              <w:t>(NH</w:t>
            </w:r>
            <w:r>
              <w:rPr>
                <w:rFonts w:ascii="Times New Roman" w:eastAsia="Times New Roman"/>
                <w:sz w:val="11"/>
              </w:rPr>
              <w:t>4</w:t>
            </w:r>
            <w:r>
              <w:rPr>
                <w:rFonts w:ascii="Times New Roman" w:eastAsia="Times New Roman"/>
                <w:position w:val="1"/>
                <w:sz w:val="18"/>
              </w:rPr>
              <w:t>)</w:t>
            </w:r>
            <w:r>
              <w:rPr>
                <w:rFonts w:ascii="Times New Roman" w:eastAsia="Times New Roman"/>
                <w:sz w:val="11"/>
              </w:rPr>
              <w:t>2</w:t>
            </w:r>
            <w:r>
              <w:rPr>
                <w:rFonts w:ascii="Times New Roman" w:eastAsia="Times New Roman"/>
                <w:position w:val="1"/>
                <w:sz w:val="18"/>
              </w:rPr>
              <w:t>SO</w:t>
            </w:r>
            <w:r>
              <w:rPr>
                <w:rFonts w:ascii="Times New Roman" w:eastAsia="Times New Roman"/>
                <w:sz w:val="11"/>
              </w:rPr>
              <w:t>4</w:t>
            </w:r>
            <w:r>
              <w:rPr>
                <w:rFonts w:ascii="Times New Roman" w:eastAsia="Times New Roman"/>
                <w:spacing w:val="2"/>
                <w:sz w:val="11"/>
              </w:rPr>
              <w:t xml:space="preserve"> </w:t>
            </w:r>
            <w:r>
              <w:rPr>
                <w:spacing w:val="-22"/>
                <w:position w:val="1"/>
                <w:sz w:val="18"/>
              </w:rPr>
              <w:t xml:space="preserve">和 </w:t>
            </w:r>
            <w:r>
              <w:rPr>
                <w:rFonts w:ascii="Times New Roman" w:eastAsia="Times New Roman"/>
                <w:spacing w:val="-4"/>
                <w:position w:val="1"/>
                <w:sz w:val="18"/>
              </w:rPr>
              <w:t>K</w:t>
            </w:r>
            <w:r>
              <w:rPr>
                <w:rFonts w:ascii="Times New Roman" w:eastAsia="Times New Roman"/>
                <w:spacing w:val="-4"/>
                <w:sz w:val="11"/>
              </w:rPr>
              <w:t>2</w:t>
            </w:r>
            <w:r>
              <w:rPr>
                <w:rFonts w:ascii="Times New Roman" w:eastAsia="Times New Roman"/>
                <w:spacing w:val="-4"/>
                <w:position w:val="1"/>
                <w:sz w:val="18"/>
              </w:rPr>
              <w:t>SO</w:t>
            </w:r>
            <w:r>
              <w:rPr>
                <w:rFonts w:ascii="Times New Roman" w:eastAsia="Times New Roman"/>
                <w:spacing w:val="-4"/>
                <w:sz w:val="11"/>
              </w:rPr>
              <w:t>4</w:t>
            </w:r>
          </w:p>
        </w:tc>
        <w:tc>
          <w:tcPr>
            <w:tcW w:w="681" w:type="dxa"/>
          </w:tcPr>
          <w:p>
            <w:pPr>
              <w:pStyle w:val="9"/>
              <w:spacing w:before="101"/>
              <w:ind w:right="141"/>
              <w:rPr>
                <w:sz w:val="18"/>
              </w:rPr>
            </w:pPr>
            <w:r>
              <w:rPr>
                <w:spacing w:val="-5"/>
                <w:sz w:val="18"/>
              </w:rPr>
              <w:t>鉴别</w:t>
            </w:r>
          </w:p>
        </w:tc>
        <w:tc>
          <w:tcPr>
            <w:tcW w:w="3972" w:type="dxa"/>
          </w:tcPr>
          <w:p>
            <w:pPr>
              <w:pStyle w:val="9"/>
              <w:spacing w:before="101"/>
              <w:ind w:left="461" w:right="457"/>
              <w:rPr>
                <w:sz w:val="18"/>
              </w:rPr>
            </w:pPr>
            <w:r>
              <w:rPr>
                <w:spacing w:val="-1"/>
                <w:sz w:val="18"/>
              </w:rPr>
              <w:t>分别取样，加熟石灰研磨，闻气味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50" w:hRule="atLeast"/>
        </w:trPr>
        <w:tc>
          <w:tcPr>
            <w:tcW w:w="618" w:type="dxa"/>
          </w:tcPr>
          <w:p>
            <w:pPr>
              <w:pStyle w:val="9"/>
              <w:spacing w:before="111"/>
              <w:ind w:left="6"/>
              <w:rPr>
                <w:rFonts w:ascii="Times New Roman"/>
                <w:sz w:val="18"/>
              </w:rPr>
            </w:pPr>
            <w:r>
              <w:rPr>
                <w:rFonts w:ascii="Times New Roman"/>
                <w:w w:val="100"/>
                <w:sz w:val="18"/>
              </w:rPr>
              <w:t>C</w:t>
            </w:r>
          </w:p>
        </w:tc>
        <w:tc>
          <w:tcPr>
            <w:tcW w:w="2779" w:type="dxa"/>
          </w:tcPr>
          <w:p>
            <w:pPr>
              <w:pStyle w:val="9"/>
              <w:spacing w:before="99"/>
              <w:ind w:left="385" w:right="380"/>
              <w:rPr>
                <w:sz w:val="18"/>
              </w:rPr>
            </w:pPr>
            <w:r>
              <w:rPr>
                <w:spacing w:val="-3"/>
                <w:sz w:val="18"/>
              </w:rPr>
              <w:t>稀硝酸中是否含有稀盐酸</w:t>
            </w:r>
          </w:p>
        </w:tc>
        <w:tc>
          <w:tcPr>
            <w:tcW w:w="681" w:type="dxa"/>
          </w:tcPr>
          <w:p>
            <w:pPr>
              <w:pStyle w:val="9"/>
              <w:spacing w:before="99"/>
              <w:ind w:right="141"/>
              <w:rPr>
                <w:sz w:val="18"/>
              </w:rPr>
            </w:pPr>
            <w:r>
              <w:rPr>
                <w:spacing w:val="-5"/>
                <w:sz w:val="18"/>
              </w:rPr>
              <w:t>验证</w:t>
            </w:r>
          </w:p>
        </w:tc>
        <w:tc>
          <w:tcPr>
            <w:tcW w:w="3972" w:type="dxa"/>
          </w:tcPr>
          <w:p>
            <w:pPr>
              <w:pStyle w:val="9"/>
              <w:spacing w:before="99"/>
              <w:ind w:left="461" w:right="457"/>
              <w:rPr>
                <w:sz w:val="18"/>
              </w:rPr>
            </w:pPr>
            <w:r>
              <w:rPr>
                <w:spacing w:val="-3"/>
                <w:sz w:val="18"/>
              </w:rPr>
              <w:t>取样，加入适量硝酸银溶液，观察现象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50" w:hRule="atLeast"/>
        </w:trPr>
        <w:tc>
          <w:tcPr>
            <w:tcW w:w="618" w:type="dxa"/>
          </w:tcPr>
          <w:p>
            <w:pPr>
              <w:pStyle w:val="9"/>
              <w:spacing w:before="110"/>
              <w:ind w:left="2"/>
              <w:rPr>
                <w:rFonts w:ascii="Times New Roman"/>
                <w:sz w:val="18"/>
              </w:rPr>
            </w:pPr>
            <w:r>
              <w:rPr>
                <w:rFonts w:ascii="Times New Roman"/>
                <w:w w:val="100"/>
                <w:sz w:val="18"/>
              </w:rPr>
              <w:t>D</w:t>
            </w:r>
          </w:p>
        </w:tc>
        <w:tc>
          <w:tcPr>
            <w:tcW w:w="2779" w:type="dxa"/>
          </w:tcPr>
          <w:p>
            <w:pPr>
              <w:pStyle w:val="9"/>
              <w:spacing w:before="100"/>
              <w:ind w:left="385" w:right="380"/>
              <w:rPr>
                <w:sz w:val="18"/>
              </w:rPr>
            </w:pPr>
            <w:r>
              <w:rPr>
                <w:spacing w:val="-1"/>
                <w:sz w:val="18"/>
              </w:rPr>
              <w:t>除去天然水中含有的颜色</w:t>
            </w:r>
          </w:p>
        </w:tc>
        <w:tc>
          <w:tcPr>
            <w:tcW w:w="681" w:type="dxa"/>
          </w:tcPr>
          <w:p>
            <w:pPr>
              <w:pStyle w:val="9"/>
              <w:spacing w:before="100"/>
              <w:ind w:right="141"/>
              <w:rPr>
                <w:sz w:val="18"/>
              </w:rPr>
            </w:pPr>
            <w:r>
              <w:rPr>
                <w:spacing w:val="-5"/>
                <w:sz w:val="18"/>
              </w:rPr>
              <w:t>除杂</w:t>
            </w:r>
          </w:p>
        </w:tc>
        <w:tc>
          <w:tcPr>
            <w:tcW w:w="3972" w:type="dxa"/>
          </w:tcPr>
          <w:p>
            <w:pPr>
              <w:pStyle w:val="9"/>
              <w:spacing w:before="100"/>
              <w:ind w:left="459" w:right="457"/>
              <w:rPr>
                <w:sz w:val="18"/>
              </w:rPr>
            </w:pPr>
            <w:r>
              <w:rPr>
                <w:spacing w:val="-3"/>
                <w:sz w:val="18"/>
              </w:rPr>
              <w:t>活性炭吸附，然后过滤</w:t>
            </w:r>
          </w:p>
        </w:tc>
      </w:tr>
    </w:tbl>
    <w:p>
      <w:pPr>
        <w:spacing w:after="0"/>
        <w:rPr>
          <w:sz w:val="18"/>
        </w:rPr>
        <w:sectPr>
          <w:type w:val="continuous"/>
          <w:pgSz w:w="20980" w:h="14750" w:orient="landscape"/>
          <w:pgMar w:top="460" w:right="260" w:bottom="0" w:left="1200" w:header="273" w:footer="0" w:gutter="0"/>
          <w:cols w:equalWidth="0" w:num="2">
            <w:col w:w="8816" w:space="822"/>
            <w:col w:w="9882"/>
          </w:cols>
        </w:sectPr>
      </w:pPr>
    </w:p>
    <w:p>
      <w:pPr>
        <w:pStyle w:val="2"/>
        <w:spacing w:before="11"/>
        <w:rPr>
          <w:sz w:val="18"/>
        </w:rPr>
      </w:pPr>
      <w:r>
        <w:pict>
          <v:line id="_x0000_s1072" o:spid="_x0000_s1072" o:spt="20" style="position:absolute;left:0pt;margin-left:37.55pt;margin-top:70.2pt;height:59.85pt;width:0pt;mso-position-horizontal-relative:page;mso-position-vertical-relative:page;z-index:251660288;mso-width-relative:page;mso-height-relative:page;" stroked="t" coordsize="21600,21600">
            <v:path arrowok="t"/>
            <v:fill focussize="0,0"/>
            <v:stroke color="#231F20"/>
            <v:imagedata o:title=""/>
            <o:lock v:ext="edit"/>
          </v:line>
        </w:pict>
      </w:r>
      <w:r>
        <w:pict>
          <v:line id="_x0000_s1073" o:spid="_x0000_s1073" o:spt="20" style="position:absolute;left:0pt;margin-left:59.35pt;margin-top:481.3pt;height:239.3pt;width:0pt;mso-position-horizontal-relative:page;mso-position-vertical-relative:page;z-index:-251636736;mso-width-relative:page;mso-height-relative:page;" stroked="t" coordsize="21600,21600">
            <v:path arrowok="t"/>
            <v:fill focussize="0,0"/>
            <v:stroke color="#231F20" dashstyle="dash"/>
            <v:imagedata o:title=""/>
            <o:lock v:ext="edit"/>
          </v:line>
        </w:pict>
      </w:r>
      <w:r>
        <w:pict>
          <v:line id="_x0000_s1074" o:spid="_x0000_s1074" o:spt="20" style="position:absolute;left:0pt;margin-left:59.35pt;margin-top:370.45pt;height:91.2pt;width:0pt;mso-position-horizontal-relative:page;mso-position-vertical-relative:page;z-index:-251635712;mso-width-relative:page;mso-height-relative:page;" stroked="t" coordsize="21600,21600">
            <v:path arrowok="t"/>
            <v:fill focussize="0,0"/>
            <v:stroke color="#231F20" dashstyle="dash"/>
            <v:imagedata o:title=""/>
            <o:lock v:ext="edit"/>
          </v:line>
        </w:pict>
      </w:r>
      <w:r>
        <w:pict>
          <v:line id="_x0000_s1075" o:spid="_x0000_s1075" o:spt="20" style="position:absolute;left:0pt;margin-left:59.35pt;margin-top:259.35pt;height:91.55pt;width:0pt;mso-position-horizontal-relative:page;mso-position-vertical-relative:page;z-index:-251634688;mso-width-relative:page;mso-height-relative:page;" stroked="t" coordsize="21600,21600">
            <v:path arrowok="t"/>
            <v:fill focussize="0,0"/>
            <v:stroke color="#231F20" dashstyle="dash"/>
            <v:imagedata o:title=""/>
            <o:lock v:ext="edit"/>
          </v:line>
        </w:pict>
      </w:r>
      <w:r>
        <w:pict>
          <v:line id="_x0000_s1076" o:spid="_x0000_s1076" o:spt="20" style="position:absolute;left:0pt;margin-left:59.35pt;margin-top:23.65pt;height:216.1pt;width:0pt;mso-position-horizontal-relative:page;mso-position-vertical-relative:page;z-index:-251633664;mso-width-relative:page;mso-height-relative:page;" stroked="t" coordsize="21600,21600">
            <v:path arrowok="t"/>
            <v:fill focussize="0,0"/>
            <v:stroke color="#231F20" dashstyle="dash"/>
            <v:imagedata o:title=""/>
            <o:lock v:ext="edit"/>
          </v:line>
        </w:pict>
      </w:r>
      <w:r>
        <w:pict>
          <v:shape id="docshape50" o:spid="_x0000_s1077" o:spt="202" type="#_x0000_t202" style="position:absolute;left:0pt;margin-left:23.75pt;margin-top:137.2pt;height:521.1pt;width:17.25pt;mso-position-horizontal-relative:page;mso-position-vertical-relative:page;z-index:-251632640;mso-width-relative:page;mso-height-relative:page;" filled="f" stroked="f" coordsize="21600,21600">
            <v:path/>
            <v:fill on="f" focussize="0,0"/>
            <v:stroke on="f" joinstyle="miter"/>
            <v:imagedata o:title=""/>
            <o:lock v:ext="edit"/>
            <v:textbox inset="0mm,0mm,0mm,0mm" style="layout-flow:vertical;mso-layout-flow-alt:bottom-to-top;">
              <w:txbxContent>
                <w:p>
                  <w:pPr>
                    <w:tabs>
                      <w:tab w:val="left" w:pos="2457"/>
                      <w:tab w:val="left" w:pos="4793"/>
                      <w:tab w:val="left" w:pos="7153"/>
                      <w:tab w:val="left" w:pos="9824"/>
                    </w:tabs>
                    <w:spacing w:before="0" w:line="340" w:lineRule="exact"/>
                    <w:ind w:left="20" w:right="0" w:firstLine="0"/>
                    <w:jc w:val="left"/>
                    <w:rPr>
                      <w:sz w:val="26"/>
                    </w:rPr>
                  </w:pPr>
                  <w:r>
                    <w:rPr>
                      <w:color w:val="231F20"/>
                      <w:position w:val="1"/>
                      <w:sz w:val="26"/>
                    </w:rPr>
                    <w:t xml:space="preserve">学校 </w:t>
                  </w:r>
                  <w:r>
                    <w:rPr>
                      <w:rFonts w:ascii="Times New Roman" w:eastAsia="Times New Roman"/>
                      <w:color w:val="231F20"/>
                      <w:position w:val="1"/>
                      <w:sz w:val="26"/>
                      <w:u w:val="single" w:color="231F20"/>
                    </w:rPr>
                    <w:tab/>
                  </w:r>
                  <w:r>
                    <w:rPr>
                      <w:rFonts w:ascii="Times New Roman" w:eastAsia="Times New Roman"/>
                      <w:color w:val="231F20"/>
                      <w:spacing w:val="37"/>
                      <w:position w:val="1"/>
                      <w:sz w:val="26"/>
                    </w:rPr>
                    <w:t xml:space="preserve"> </w:t>
                  </w:r>
                  <w:r>
                    <w:rPr>
                      <w:color w:val="231F20"/>
                      <w:sz w:val="26"/>
                    </w:rPr>
                    <w:t xml:space="preserve">班级 </w:t>
                  </w:r>
                  <w:r>
                    <w:rPr>
                      <w:rFonts w:ascii="Times New Roman" w:eastAsia="Times New Roman"/>
                      <w:color w:val="231F20"/>
                      <w:sz w:val="26"/>
                      <w:u w:val="single" w:color="231F20"/>
                    </w:rPr>
                    <w:tab/>
                  </w:r>
                  <w:r>
                    <w:rPr>
                      <w:rFonts w:ascii="Times New Roman" w:eastAsia="Times New Roman"/>
                      <w:color w:val="231F20"/>
                      <w:spacing w:val="-4"/>
                      <w:sz w:val="26"/>
                    </w:rPr>
                    <w:t xml:space="preserve"> </w:t>
                  </w:r>
                  <w:r>
                    <w:rPr>
                      <w:color w:val="231F20"/>
                      <w:position w:val="1"/>
                      <w:sz w:val="26"/>
                    </w:rPr>
                    <w:t>姓名</w:t>
                  </w:r>
                  <w:r>
                    <w:rPr>
                      <w:color w:val="231F20"/>
                      <w:spacing w:val="-19"/>
                      <w:position w:val="1"/>
                      <w:sz w:val="26"/>
                    </w:rPr>
                    <w:t xml:space="preserve"> </w:t>
                  </w:r>
                  <w:r>
                    <w:rPr>
                      <w:rFonts w:ascii="Times New Roman" w:eastAsia="Times New Roman"/>
                      <w:color w:val="231F20"/>
                      <w:position w:val="1"/>
                      <w:sz w:val="26"/>
                      <w:u w:val="single" w:color="231F20"/>
                    </w:rPr>
                    <w:tab/>
                  </w:r>
                  <w:r>
                    <w:rPr>
                      <w:rFonts w:ascii="Times New Roman" w:eastAsia="Times New Roman"/>
                      <w:color w:val="231F20"/>
                      <w:position w:val="1"/>
                      <w:sz w:val="26"/>
                    </w:rPr>
                    <w:t xml:space="preserve"> </w:t>
                  </w:r>
                  <w:r>
                    <w:rPr>
                      <w:color w:val="231F20"/>
                      <w:position w:val="1"/>
                      <w:sz w:val="26"/>
                    </w:rPr>
                    <w:t>考</w:t>
                  </w:r>
                  <w:r>
                    <w:rPr>
                      <w:color w:val="231F20"/>
                      <w:spacing w:val="29"/>
                      <w:position w:val="1"/>
                      <w:sz w:val="26"/>
                    </w:rPr>
                    <w:t>号</w:t>
                  </w:r>
                  <w:r>
                    <w:rPr>
                      <w:rFonts w:ascii="Times New Roman" w:eastAsia="Times New Roman"/>
                      <w:color w:val="231F20"/>
                      <w:position w:val="1"/>
                      <w:sz w:val="26"/>
                      <w:u w:val="single" w:color="231F20"/>
                    </w:rPr>
                    <w:tab/>
                  </w:r>
                  <w:r>
                    <w:rPr>
                      <w:rFonts w:ascii="Times New Roman" w:eastAsia="Times New Roman"/>
                      <w:color w:val="231F20"/>
                      <w:spacing w:val="-14"/>
                      <w:position w:val="1"/>
                      <w:sz w:val="26"/>
                    </w:rPr>
                    <w:t xml:space="preserve"> </w:t>
                  </w:r>
                  <w:r>
                    <w:rPr>
                      <w:color w:val="231F20"/>
                      <w:position w:val="1"/>
                      <w:sz w:val="26"/>
                    </w:rPr>
                    <w:t>考场</w:t>
                  </w:r>
                </w:p>
              </w:txbxContent>
            </v:textbox>
          </v:shape>
        </w:pict>
      </w:r>
    </w:p>
    <w:p>
      <w:pPr>
        <w:tabs>
          <w:tab w:val="left" w:pos="1079"/>
          <w:tab w:val="left" w:pos="9640"/>
          <w:tab w:val="left" w:pos="10720"/>
        </w:tabs>
        <w:spacing w:before="85"/>
        <w:ind w:left="0" w:right="371" w:firstLine="0"/>
        <w:jc w:val="center"/>
        <w:rPr>
          <w:sz w:val="18"/>
        </w:rPr>
      </w:pPr>
      <w:r>
        <w:rPr>
          <w:position w:val="1"/>
          <w:sz w:val="18"/>
        </w:rPr>
        <w:t>化学试</w:t>
      </w:r>
      <w:r>
        <w:rPr>
          <w:spacing w:val="-10"/>
          <w:position w:val="1"/>
          <w:sz w:val="18"/>
        </w:rPr>
        <w:t>题</w:t>
      </w:r>
      <w:r>
        <w:rPr>
          <w:position w:val="1"/>
          <w:sz w:val="18"/>
        </w:rPr>
        <w:tab/>
      </w:r>
      <w:r>
        <w:rPr>
          <w:position w:val="1"/>
          <w:sz w:val="18"/>
        </w:rPr>
        <w:t>第</w:t>
      </w:r>
      <w:r>
        <w:rPr>
          <w:spacing w:val="-2"/>
          <w:position w:val="1"/>
          <w:sz w:val="18"/>
        </w:rPr>
        <w:t xml:space="preserve"> </w:t>
      </w:r>
      <w:r>
        <w:rPr>
          <w:rFonts w:ascii="Times New Roman" w:eastAsia="Times New Roman"/>
          <w:position w:val="1"/>
          <w:sz w:val="18"/>
        </w:rPr>
        <w:t>1</w:t>
      </w:r>
      <w:r>
        <w:rPr>
          <w:rFonts w:ascii="Times New Roman" w:eastAsia="Times New Roman"/>
          <w:spacing w:val="44"/>
          <w:position w:val="1"/>
          <w:sz w:val="18"/>
        </w:rPr>
        <w:t xml:space="preserve"> </w:t>
      </w:r>
      <w:r>
        <w:rPr>
          <w:position w:val="1"/>
          <w:sz w:val="18"/>
        </w:rPr>
        <w:t>页</w:t>
      </w:r>
      <w:r>
        <w:rPr>
          <w:spacing w:val="-2"/>
          <w:position w:val="1"/>
          <w:sz w:val="18"/>
        </w:rPr>
        <w:t xml:space="preserve"> </w:t>
      </w:r>
      <w:r>
        <w:rPr>
          <w:position w:val="1"/>
          <w:sz w:val="18"/>
        </w:rPr>
        <w:t>（共</w:t>
      </w:r>
      <w:r>
        <w:rPr>
          <w:spacing w:val="-45"/>
          <w:position w:val="1"/>
          <w:sz w:val="18"/>
        </w:rPr>
        <w:t xml:space="preserve"> </w:t>
      </w:r>
      <w:r>
        <w:rPr>
          <w:rFonts w:ascii="Times New Roman" w:eastAsia="Times New Roman"/>
          <w:position w:val="1"/>
          <w:sz w:val="18"/>
        </w:rPr>
        <w:t>8</w:t>
      </w:r>
      <w:r>
        <w:rPr>
          <w:rFonts w:ascii="Times New Roman" w:eastAsia="Times New Roman"/>
          <w:spacing w:val="-1"/>
          <w:position w:val="1"/>
          <w:sz w:val="18"/>
        </w:rPr>
        <w:t xml:space="preserve"> </w:t>
      </w:r>
      <w:r>
        <w:rPr>
          <w:position w:val="1"/>
          <w:sz w:val="18"/>
        </w:rPr>
        <w:t>页</w:t>
      </w:r>
      <w:r>
        <w:rPr>
          <w:spacing w:val="-10"/>
          <w:position w:val="1"/>
          <w:sz w:val="18"/>
        </w:rPr>
        <w:t>）</w:t>
      </w:r>
      <w:r>
        <w:rPr>
          <w:position w:val="1"/>
          <w:sz w:val="18"/>
        </w:rPr>
        <w:tab/>
      </w:r>
      <w:r>
        <w:rPr>
          <w:sz w:val="18"/>
        </w:rPr>
        <w:t>化学试</w:t>
      </w:r>
      <w:r>
        <w:rPr>
          <w:spacing w:val="-10"/>
          <w:sz w:val="18"/>
        </w:rPr>
        <w:t>题</w:t>
      </w:r>
      <w:r>
        <w:rPr>
          <w:sz w:val="18"/>
        </w:rPr>
        <w:tab/>
      </w:r>
      <w:r>
        <w:rPr>
          <w:sz w:val="18"/>
        </w:rPr>
        <w:t>第</w:t>
      </w:r>
      <w:r>
        <w:rPr>
          <w:spacing w:val="-3"/>
          <w:sz w:val="18"/>
        </w:rPr>
        <w:t xml:space="preserve"> </w:t>
      </w:r>
      <w:r>
        <w:rPr>
          <w:rFonts w:ascii="Times New Roman" w:eastAsia="Times New Roman"/>
          <w:sz w:val="18"/>
        </w:rPr>
        <w:t>2</w:t>
      </w:r>
      <w:r>
        <w:rPr>
          <w:rFonts w:ascii="Times New Roman" w:eastAsia="Times New Roman"/>
          <w:spacing w:val="44"/>
          <w:sz w:val="18"/>
        </w:rPr>
        <w:t xml:space="preserve"> </w:t>
      </w:r>
      <w:r>
        <w:rPr>
          <w:sz w:val="18"/>
        </w:rPr>
        <w:t>页</w:t>
      </w:r>
      <w:r>
        <w:rPr>
          <w:spacing w:val="1"/>
          <w:sz w:val="18"/>
        </w:rPr>
        <w:t xml:space="preserve"> </w:t>
      </w:r>
      <w:r>
        <w:rPr>
          <w:sz w:val="18"/>
        </w:rPr>
        <w:t>（共</w:t>
      </w:r>
      <w:r>
        <w:rPr>
          <w:spacing w:val="-45"/>
          <w:sz w:val="18"/>
        </w:rPr>
        <w:t xml:space="preserve"> </w:t>
      </w:r>
      <w:r>
        <w:rPr>
          <w:rFonts w:ascii="Times New Roman" w:eastAsia="Times New Roman"/>
          <w:sz w:val="18"/>
        </w:rPr>
        <w:t>8</w:t>
      </w:r>
      <w:r>
        <w:rPr>
          <w:rFonts w:ascii="Times New Roman" w:eastAsia="Times New Roman"/>
          <w:spacing w:val="-1"/>
          <w:sz w:val="18"/>
        </w:rPr>
        <w:t xml:space="preserve"> </w:t>
      </w:r>
      <w:r>
        <w:rPr>
          <w:sz w:val="18"/>
        </w:rPr>
        <w:t>页</w:t>
      </w:r>
      <w:r>
        <w:rPr>
          <w:spacing w:val="-10"/>
          <w:sz w:val="18"/>
        </w:rPr>
        <w:t>）</w:t>
      </w:r>
    </w:p>
    <w:p>
      <w:pPr>
        <w:spacing w:after="0"/>
        <w:jc w:val="center"/>
        <w:rPr>
          <w:sz w:val="18"/>
        </w:rPr>
        <w:sectPr>
          <w:type w:val="continuous"/>
          <w:pgSz w:w="20980" w:h="14750" w:orient="landscape"/>
          <w:pgMar w:top="460" w:right="260" w:bottom="0" w:left="1200" w:header="273" w:footer="0" w:gutter="0"/>
          <w:cols w:space="720" w:num="1"/>
        </w:sectPr>
      </w:pPr>
    </w:p>
    <w:p>
      <w:pPr>
        <w:pStyle w:val="2"/>
        <w:spacing w:before="11"/>
        <w:rPr>
          <w:sz w:val="16"/>
        </w:rPr>
      </w:pPr>
    </w:p>
    <w:p>
      <w:pPr>
        <w:spacing w:after="0"/>
        <w:rPr>
          <w:sz w:val="16"/>
        </w:rPr>
        <w:sectPr>
          <w:pgSz w:w="20980" w:h="14750" w:orient="landscape"/>
          <w:pgMar w:top="720" w:right="260" w:bottom="280" w:left="1200" w:header="273" w:footer="0" w:gutter="0"/>
          <w:cols w:space="720" w:num="1"/>
        </w:sectPr>
      </w:pPr>
    </w:p>
    <w:p>
      <w:pPr>
        <w:pStyle w:val="8"/>
        <w:numPr>
          <w:ilvl w:val="0"/>
          <w:numId w:val="2"/>
        </w:numPr>
        <w:tabs>
          <w:tab w:val="left" w:pos="419"/>
        </w:tabs>
        <w:spacing w:before="76" w:after="0" w:line="278" w:lineRule="auto"/>
        <w:ind w:left="314" w:right="1305" w:hanging="212"/>
        <w:jc w:val="left"/>
        <w:rPr>
          <w:sz w:val="21"/>
        </w:rPr>
      </w:pPr>
      <w:r>
        <w:rPr>
          <w:spacing w:val="-2"/>
          <w:sz w:val="21"/>
        </w:rPr>
        <w:t xml:space="preserve">类比、迁移和推理是化学学习常用的思维方法。下列有关说法正确的是 </w:t>
      </w:r>
      <w:r>
        <w:rPr>
          <w:rFonts w:ascii="Times New Roman" w:eastAsia="Times New Roman"/>
          <w:spacing w:val="-2"/>
          <w:sz w:val="21"/>
        </w:rPr>
        <w:t>A</w:t>
      </w:r>
      <w:r>
        <w:rPr>
          <w:spacing w:val="-2"/>
          <w:sz w:val="21"/>
        </w:rPr>
        <w:t>．化学变化常常伴随能量的变化，有能量变化的一定是化学变化</w:t>
      </w:r>
    </w:p>
    <w:p>
      <w:pPr>
        <w:pStyle w:val="8"/>
        <w:numPr>
          <w:ilvl w:val="0"/>
          <w:numId w:val="1"/>
        </w:numPr>
        <w:tabs>
          <w:tab w:val="left" w:pos="665"/>
        </w:tabs>
        <w:spacing w:before="2" w:after="0" w:line="278" w:lineRule="auto"/>
        <w:ind w:left="314" w:right="1478" w:firstLine="0"/>
        <w:jc w:val="left"/>
        <w:rPr>
          <w:sz w:val="21"/>
        </w:rPr>
      </w:pPr>
      <w:r>
        <w:rPr>
          <w:spacing w:val="-2"/>
          <w:sz w:val="21"/>
        </w:rPr>
        <w:t xml:space="preserve">燃烧需要同时满足三个条件，因此灭火也要同时破坏这三个条件 </w:t>
      </w:r>
      <w:r>
        <w:rPr>
          <w:rFonts w:ascii="Times New Roman" w:eastAsia="Times New Roman"/>
          <w:spacing w:val="-2"/>
          <w:w w:val="95"/>
          <w:sz w:val="21"/>
        </w:rPr>
        <w:t>C</w:t>
      </w:r>
      <w:r>
        <w:rPr>
          <w:spacing w:val="-2"/>
          <w:w w:val="95"/>
          <w:sz w:val="21"/>
        </w:rPr>
        <w:t>．铝比铁的金属活动性强，所以在空气中铝制品比铁制品更易被腐蚀</w:t>
      </w:r>
    </w:p>
    <w:p>
      <w:pPr>
        <w:pStyle w:val="2"/>
        <w:spacing w:before="2"/>
        <w:ind w:left="314"/>
      </w:pPr>
      <w:r>
        <w:rPr>
          <w:rFonts w:ascii="Times New Roman" w:eastAsia="Times New Roman"/>
          <w:w w:val="95"/>
        </w:rPr>
        <w:t>D</w:t>
      </w:r>
      <w:r>
        <w:rPr>
          <w:spacing w:val="-1"/>
          <w:w w:val="95"/>
        </w:rPr>
        <w:t>．化合物中含有不同种元素，所以由不同种元素组成的纯净物一定是化合物</w:t>
      </w:r>
    </w:p>
    <w:p>
      <w:pPr>
        <w:pStyle w:val="8"/>
        <w:numPr>
          <w:ilvl w:val="0"/>
          <w:numId w:val="2"/>
        </w:numPr>
        <w:tabs>
          <w:tab w:val="left" w:pos="525"/>
          <w:tab w:val="left" w:pos="4437"/>
        </w:tabs>
        <w:spacing w:before="43" w:after="0" w:line="266" w:lineRule="auto"/>
        <w:ind w:left="103" w:right="38" w:firstLine="0"/>
        <w:jc w:val="left"/>
        <w:rPr>
          <w:sz w:val="18"/>
        </w:rPr>
      </w:pPr>
      <w:r>
        <w:pict>
          <v:group id="docshapegroup51" o:spid="_x0000_s1078" o:spt="203" style="position:absolute;left:0pt;margin-left:293.4pt;margin-top:56.25pt;height:87.6pt;width:110.95pt;mso-position-horizontal-relative:page;z-index:-251627520;mso-width-relative:page;mso-height-relative:page;" coordorigin="5869,1125" coordsize="2219,1752">
            <o:lock v:ext="edit"/>
            <v:shape id="docshape52" o:spid="_x0000_s1079" o:spt="75" type="#_x0000_t75" style="position:absolute;left:5868;top:1125;height:1752;width:2219;" filled="f" o:preferrelative="t" stroked="f" coordsize="21600,21600">
              <v:path/>
              <v:fill on="f" focussize="0,0"/>
              <v:stroke on="f" joinstyle="miter"/>
              <v:imagedata r:id="rId12" o:title=""/>
              <o:lock v:ext="edit" aspectratio="t"/>
            </v:shape>
            <v:shape id="docshape53" o:spid="_x0000_s1080" o:spt="202" type="#_x0000_t202" style="position:absolute;left:6127;top:1551;height:200;width:100;" filled="f" stroked="f" coordsize="21600,21600">
              <v:path/>
              <v:fill on="f" focussize="0,0"/>
              <v:stroke on="f" joinstyle="miter"/>
              <v:imagedata o:title=""/>
              <o:lock v:ext="edit"/>
              <v:textbox inset="0mm,0mm,0mm,0mm">
                <w:txbxContent>
                  <w:p>
                    <w:pPr>
                      <w:spacing w:before="0" w:line="199" w:lineRule="exact"/>
                      <w:ind w:left="0" w:right="0" w:firstLine="0"/>
                      <w:jc w:val="left"/>
                      <w:rPr>
                        <w:rFonts w:ascii="Times New Roman"/>
                        <w:i/>
                        <w:sz w:val="18"/>
                      </w:rPr>
                    </w:pPr>
                    <w:r>
                      <w:rPr>
                        <w:rFonts w:ascii="Times New Roman"/>
                        <w:i/>
                        <w:sz w:val="18"/>
                      </w:rPr>
                      <w:t>c</w:t>
                    </w:r>
                  </w:p>
                </w:txbxContent>
              </v:textbox>
            </v:shape>
            <v:shape id="docshape54" o:spid="_x0000_s1081" o:spt="202" type="#_x0000_t202" style="position:absolute;left:7600;top:1707;height:200;width:100;" filled="f" stroked="f" coordsize="21600,21600">
              <v:path/>
              <v:fill on="f" focussize="0,0"/>
              <v:stroke on="f" joinstyle="miter"/>
              <v:imagedata o:title=""/>
              <o:lock v:ext="edit"/>
              <v:textbox inset="0mm,0mm,0mm,0mm">
                <w:txbxContent>
                  <w:p>
                    <w:pPr>
                      <w:spacing w:before="0" w:line="199" w:lineRule="exact"/>
                      <w:ind w:left="0" w:right="0" w:firstLine="0"/>
                      <w:jc w:val="left"/>
                      <w:rPr>
                        <w:rFonts w:ascii="Times New Roman"/>
                        <w:i/>
                        <w:sz w:val="18"/>
                      </w:rPr>
                    </w:pPr>
                    <w:r>
                      <w:rPr>
                        <w:rFonts w:ascii="Times New Roman"/>
                        <w:i/>
                        <w:sz w:val="18"/>
                      </w:rPr>
                      <w:t>e</w:t>
                    </w:r>
                  </w:p>
                </w:txbxContent>
              </v:textbox>
            </v:shape>
            <v:shape id="docshape55" o:spid="_x0000_s1082" o:spt="202" type="#_x0000_t202" style="position:absolute;left:7881;top:1609;height:200;width:70;" filled="f" stroked="f" coordsize="21600,21600">
              <v:path/>
              <v:fill on="f" focussize="0,0"/>
              <v:stroke on="f" joinstyle="miter"/>
              <v:imagedata o:title=""/>
              <o:lock v:ext="edit"/>
              <v:textbox inset="0mm,0mm,0mm,0mm">
                <w:txbxContent>
                  <w:p>
                    <w:pPr>
                      <w:spacing w:before="0" w:line="199" w:lineRule="exact"/>
                      <w:ind w:left="0" w:right="0" w:firstLine="0"/>
                      <w:jc w:val="left"/>
                      <w:rPr>
                        <w:rFonts w:ascii="Times New Roman"/>
                        <w:i/>
                        <w:sz w:val="18"/>
                      </w:rPr>
                    </w:pPr>
                    <w:r>
                      <w:rPr>
                        <w:rFonts w:ascii="Times New Roman"/>
                        <w:i/>
                        <w:sz w:val="18"/>
                      </w:rPr>
                      <w:t>f</w:t>
                    </w:r>
                  </w:p>
                </w:txbxContent>
              </v:textbox>
            </v:shape>
            <v:shape id="docshape56" o:spid="_x0000_s1083" o:spt="202" type="#_x0000_t202" style="position:absolute;left:6050;top:1933;height:200;width:110;" filled="f" stroked="f" coordsize="21600,21600">
              <v:path/>
              <v:fill on="f" focussize="0,0"/>
              <v:stroke on="f" joinstyle="miter"/>
              <v:imagedata o:title=""/>
              <o:lock v:ext="edit"/>
              <v:textbox inset="0mm,0mm,0mm,0mm">
                <w:txbxContent>
                  <w:p>
                    <w:pPr>
                      <w:spacing w:before="0" w:line="199" w:lineRule="exact"/>
                      <w:ind w:left="0" w:right="0" w:firstLine="0"/>
                      <w:jc w:val="left"/>
                      <w:rPr>
                        <w:rFonts w:ascii="Times New Roman"/>
                        <w:i/>
                        <w:sz w:val="18"/>
                      </w:rPr>
                    </w:pPr>
                    <w:r>
                      <w:rPr>
                        <w:rFonts w:ascii="Times New Roman"/>
                        <w:i/>
                        <w:sz w:val="18"/>
                      </w:rPr>
                      <w:t>b</w:t>
                    </w:r>
                  </w:p>
                </w:txbxContent>
              </v:textbox>
            </v:shape>
            <v:shape id="docshape57" o:spid="_x0000_s1084" o:spt="202" type="#_x0000_t202" style="position:absolute;left:7569;top:2379;height:200;width:110;" filled="f" stroked="f" coordsize="21600,21600">
              <v:path/>
              <v:fill on="f" focussize="0,0"/>
              <v:stroke on="f" joinstyle="miter"/>
              <v:imagedata o:title=""/>
              <o:lock v:ext="edit"/>
              <v:textbox inset="0mm,0mm,0mm,0mm">
                <w:txbxContent>
                  <w:p>
                    <w:pPr>
                      <w:spacing w:before="0" w:line="199" w:lineRule="exact"/>
                      <w:ind w:left="0" w:right="0" w:firstLine="0"/>
                      <w:jc w:val="left"/>
                      <w:rPr>
                        <w:rFonts w:ascii="Times New Roman"/>
                        <w:i/>
                        <w:sz w:val="18"/>
                      </w:rPr>
                    </w:pPr>
                    <w:r>
                      <w:rPr>
                        <w:rFonts w:ascii="Times New Roman"/>
                        <w:i/>
                        <w:sz w:val="18"/>
                      </w:rPr>
                      <w:t>d</w:t>
                    </w:r>
                  </w:p>
                </w:txbxContent>
              </v:textbox>
            </v:shape>
          </v:group>
        </w:pict>
      </w:r>
      <w:r>
        <w:pict>
          <v:group id="docshapegroup58" o:spid="_x0000_s1085" o:spt="203" style="position:absolute;left:0pt;margin-left:145.9pt;margin-top:58.9pt;height:87.75pt;width:92.6pt;mso-position-horizontal-relative:page;z-index:-251626496;mso-width-relative:page;mso-height-relative:page;" coordorigin="2918,1178" coordsize="1852,1755">
            <o:lock v:ext="edit"/>
            <v:shape id="docshape59" o:spid="_x0000_s1086" o:spt="75" type="#_x0000_t75" style="position:absolute;left:2918;top:1178;height:1755;width:1852;" filled="f" o:preferrelative="t" stroked="f" coordsize="21600,21600">
              <v:path/>
              <v:fill on="f" focussize="0,0"/>
              <v:stroke on="f" joinstyle="miter"/>
              <v:imagedata r:id="rId13" o:title=""/>
              <o:lock v:ext="edit" aspectratio="t"/>
            </v:shape>
            <v:shape id="docshape60" o:spid="_x0000_s1087" o:spt="202" type="#_x0000_t202" style="position:absolute;left:2918;top:1178;height:1755;width:1852;" filled="f" stroked="f" coordsize="21600,21600">
              <v:path/>
              <v:fill on="f" focussize="0,0"/>
              <v:stroke on="f" joinstyle="miter"/>
              <v:imagedata o:title=""/>
              <o:lock v:ext="edit"/>
              <v:textbox inset="0mm,0mm,0mm,0mm">
                <w:txbxContent>
                  <w:p>
                    <w:pPr>
                      <w:spacing w:before="0" w:line="240" w:lineRule="auto"/>
                      <w:rPr>
                        <w:sz w:val="18"/>
                      </w:rPr>
                    </w:pPr>
                  </w:p>
                  <w:p>
                    <w:pPr>
                      <w:spacing w:before="0" w:line="240" w:lineRule="auto"/>
                      <w:rPr>
                        <w:sz w:val="18"/>
                      </w:rPr>
                    </w:pPr>
                  </w:p>
                  <w:p>
                    <w:pPr>
                      <w:spacing w:before="0" w:line="240" w:lineRule="auto"/>
                      <w:rPr>
                        <w:sz w:val="18"/>
                      </w:rPr>
                    </w:pPr>
                  </w:p>
                  <w:p>
                    <w:pPr>
                      <w:spacing w:before="0" w:line="240" w:lineRule="auto"/>
                      <w:rPr>
                        <w:sz w:val="18"/>
                      </w:rPr>
                    </w:pPr>
                  </w:p>
                  <w:p>
                    <w:pPr>
                      <w:spacing w:before="3" w:line="240" w:lineRule="auto"/>
                      <w:rPr>
                        <w:sz w:val="17"/>
                      </w:rPr>
                    </w:pPr>
                  </w:p>
                  <w:p>
                    <w:pPr>
                      <w:spacing w:before="0" w:line="264" w:lineRule="auto"/>
                      <w:ind w:left="681" w:right="808" w:firstLine="0"/>
                      <w:jc w:val="center"/>
                      <w:rPr>
                        <w:sz w:val="18"/>
                      </w:rPr>
                    </w:pPr>
                    <w:r>
                      <w:rPr>
                        <w:color w:val="000000"/>
                        <w:spacing w:val="-6"/>
                        <w:sz w:val="18"/>
                        <w:shd w:val="clear" w:color="auto" w:fill="FFFFFF"/>
                      </w:rPr>
                      <w:t>红磷</w:t>
                    </w:r>
                    <w:r>
                      <w:rPr>
                        <w:color w:val="000000"/>
                        <w:spacing w:val="80"/>
                        <w:sz w:val="18"/>
                        <w:shd w:val="clear" w:color="auto" w:fill="FFFFFF"/>
                      </w:rPr>
                      <w:t xml:space="preserve">  </w:t>
                    </w:r>
                    <w:r>
                      <w:rPr>
                        <w:color w:val="000000"/>
                        <w:spacing w:val="-10"/>
                        <w:sz w:val="18"/>
                        <w:shd w:val="clear" w:color="auto" w:fill="FFFFFF"/>
                      </w:rPr>
                      <w:t>水</w:t>
                    </w:r>
                  </w:p>
                </w:txbxContent>
              </v:textbox>
            </v:shape>
          </v:group>
        </w:pict>
      </w:r>
      <w:r>
        <w:rPr>
          <w:spacing w:val="2"/>
          <w:w w:val="99"/>
          <w:sz w:val="21"/>
        </w:rPr>
        <w:t>用</w:t>
      </w:r>
      <w:r>
        <w:rPr>
          <w:w w:val="99"/>
          <w:sz w:val="21"/>
        </w:rPr>
        <w:t>图</w:t>
      </w:r>
      <w:r>
        <w:rPr>
          <w:spacing w:val="-53"/>
          <w:sz w:val="21"/>
        </w:rPr>
        <w:t xml:space="preserve"> </w:t>
      </w:r>
      <w:r>
        <w:rPr>
          <w:rFonts w:ascii="Times New Roman" w:eastAsia="Times New Roman"/>
          <w:w w:val="99"/>
          <w:sz w:val="21"/>
        </w:rPr>
        <w:t>1</w:t>
      </w:r>
      <w:r>
        <w:rPr>
          <w:rFonts w:ascii="Times New Roman" w:eastAsia="Times New Roman"/>
          <w:spacing w:val="1"/>
          <w:sz w:val="21"/>
        </w:rPr>
        <w:t xml:space="preserve"> </w:t>
      </w:r>
      <w:r>
        <w:rPr>
          <w:spacing w:val="-1"/>
          <w:w w:val="99"/>
          <w:sz w:val="21"/>
        </w:rPr>
        <w:t>装</w:t>
      </w:r>
      <w:r>
        <w:rPr>
          <w:spacing w:val="2"/>
          <w:w w:val="99"/>
          <w:sz w:val="21"/>
        </w:rPr>
        <w:t>置</w:t>
      </w:r>
      <w:r>
        <w:rPr>
          <w:spacing w:val="-1"/>
          <w:w w:val="99"/>
          <w:sz w:val="21"/>
        </w:rPr>
        <w:t>测</w:t>
      </w:r>
      <w:r>
        <w:rPr>
          <w:spacing w:val="2"/>
          <w:w w:val="99"/>
          <w:sz w:val="21"/>
        </w:rPr>
        <w:t>定</w:t>
      </w:r>
      <w:r>
        <w:rPr>
          <w:spacing w:val="-1"/>
          <w:w w:val="99"/>
          <w:sz w:val="21"/>
        </w:rPr>
        <w:t>空</w:t>
      </w:r>
      <w:r>
        <w:rPr>
          <w:spacing w:val="2"/>
          <w:w w:val="99"/>
          <w:sz w:val="21"/>
        </w:rPr>
        <w:t>气</w:t>
      </w:r>
      <w:r>
        <w:rPr>
          <w:spacing w:val="-1"/>
          <w:w w:val="99"/>
          <w:sz w:val="21"/>
        </w:rPr>
        <w:t>中</w:t>
      </w:r>
      <w:r>
        <w:rPr>
          <w:spacing w:val="2"/>
          <w:w w:val="99"/>
          <w:sz w:val="21"/>
        </w:rPr>
        <w:t>氧</w:t>
      </w:r>
      <w:r>
        <w:rPr>
          <w:spacing w:val="-1"/>
          <w:w w:val="99"/>
          <w:sz w:val="21"/>
        </w:rPr>
        <w:t>气</w:t>
      </w:r>
      <w:r>
        <w:rPr>
          <w:spacing w:val="2"/>
          <w:w w:val="99"/>
          <w:sz w:val="21"/>
        </w:rPr>
        <w:t>的</w:t>
      </w:r>
      <w:r>
        <w:rPr>
          <w:spacing w:val="-1"/>
          <w:w w:val="99"/>
          <w:sz w:val="21"/>
        </w:rPr>
        <w:t>含</w:t>
      </w:r>
      <w:r>
        <w:rPr>
          <w:spacing w:val="2"/>
          <w:w w:val="99"/>
          <w:sz w:val="21"/>
        </w:rPr>
        <w:t>量</w:t>
      </w:r>
      <w:r>
        <w:rPr>
          <w:spacing w:val="-1"/>
          <w:w w:val="99"/>
          <w:sz w:val="21"/>
        </w:rPr>
        <w:t>：</w:t>
      </w:r>
      <w:r>
        <w:rPr>
          <w:spacing w:val="2"/>
          <w:w w:val="99"/>
          <w:sz w:val="21"/>
        </w:rPr>
        <w:t>点</w:t>
      </w:r>
      <w:r>
        <w:rPr>
          <w:spacing w:val="-1"/>
          <w:w w:val="99"/>
          <w:sz w:val="21"/>
        </w:rPr>
        <w:t>燃</w:t>
      </w:r>
      <w:r>
        <w:rPr>
          <w:spacing w:val="2"/>
          <w:w w:val="99"/>
          <w:sz w:val="21"/>
        </w:rPr>
        <w:t>燃</w:t>
      </w:r>
      <w:r>
        <w:rPr>
          <w:spacing w:val="-1"/>
          <w:w w:val="99"/>
          <w:sz w:val="21"/>
        </w:rPr>
        <w:t>烧</w:t>
      </w:r>
      <w:r>
        <w:rPr>
          <w:spacing w:val="2"/>
          <w:w w:val="99"/>
          <w:sz w:val="21"/>
        </w:rPr>
        <w:t>匙</w:t>
      </w:r>
      <w:r>
        <w:rPr>
          <w:spacing w:val="-1"/>
          <w:w w:val="99"/>
          <w:sz w:val="21"/>
        </w:rPr>
        <w:t>内</w:t>
      </w:r>
      <w:r>
        <w:rPr>
          <w:spacing w:val="2"/>
          <w:w w:val="99"/>
          <w:sz w:val="21"/>
        </w:rPr>
        <w:t>的</w:t>
      </w:r>
      <w:r>
        <w:rPr>
          <w:spacing w:val="-1"/>
          <w:w w:val="99"/>
          <w:sz w:val="21"/>
        </w:rPr>
        <w:t>红</w:t>
      </w:r>
      <w:r>
        <w:rPr>
          <w:spacing w:val="2"/>
          <w:w w:val="99"/>
          <w:sz w:val="21"/>
        </w:rPr>
        <w:t>磷</w:t>
      </w:r>
      <w:r>
        <w:rPr>
          <w:spacing w:val="-1"/>
          <w:w w:val="99"/>
          <w:sz w:val="21"/>
        </w:rPr>
        <w:t>（</w:t>
      </w:r>
      <w:r>
        <w:rPr>
          <w:spacing w:val="2"/>
          <w:w w:val="99"/>
          <w:sz w:val="21"/>
        </w:rPr>
        <w:t>足</w:t>
      </w:r>
      <w:r>
        <w:rPr>
          <w:spacing w:val="-1"/>
          <w:w w:val="99"/>
          <w:sz w:val="21"/>
        </w:rPr>
        <w:t>量</w:t>
      </w:r>
      <w:r>
        <w:rPr>
          <w:spacing w:val="2"/>
          <w:w w:val="99"/>
          <w:sz w:val="21"/>
        </w:rPr>
        <w:t>）</w:t>
      </w:r>
      <w:r>
        <w:rPr>
          <w:spacing w:val="-1"/>
          <w:w w:val="99"/>
          <w:sz w:val="21"/>
        </w:rPr>
        <w:t>，</w:t>
      </w:r>
      <w:r>
        <w:rPr>
          <w:spacing w:val="2"/>
          <w:w w:val="99"/>
          <w:sz w:val="21"/>
        </w:rPr>
        <w:t>立</w:t>
      </w:r>
      <w:r>
        <w:rPr>
          <w:spacing w:val="-1"/>
          <w:w w:val="99"/>
          <w:sz w:val="21"/>
        </w:rPr>
        <w:t>即</w:t>
      </w:r>
      <w:r>
        <w:rPr>
          <w:spacing w:val="2"/>
          <w:w w:val="99"/>
          <w:sz w:val="21"/>
        </w:rPr>
        <w:t>伸</w:t>
      </w:r>
      <w:r>
        <w:rPr>
          <w:spacing w:val="-1"/>
          <w:w w:val="99"/>
          <w:sz w:val="21"/>
        </w:rPr>
        <w:t>入</w:t>
      </w:r>
      <w:r>
        <w:rPr>
          <w:spacing w:val="2"/>
          <w:w w:val="99"/>
          <w:sz w:val="21"/>
        </w:rPr>
        <w:t>集</w:t>
      </w:r>
      <w:r>
        <w:rPr>
          <w:w w:val="99"/>
          <w:sz w:val="21"/>
        </w:rPr>
        <w:t>气</w:t>
      </w:r>
      <w:r>
        <w:rPr>
          <w:spacing w:val="-1"/>
          <w:w w:val="99"/>
          <w:sz w:val="21"/>
        </w:rPr>
        <w:t>瓶</w:t>
      </w:r>
      <w:r>
        <w:rPr>
          <w:spacing w:val="2"/>
          <w:w w:val="99"/>
          <w:sz w:val="21"/>
        </w:rPr>
        <w:t>中</w:t>
      </w:r>
      <w:r>
        <w:rPr>
          <w:spacing w:val="-1"/>
          <w:w w:val="99"/>
          <w:sz w:val="21"/>
        </w:rPr>
        <w:t>并</w:t>
      </w:r>
      <w:r>
        <w:rPr>
          <w:spacing w:val="2"/>
          <w:w w:val="99"/>
          <w:sz w:val="21"/>
        </w:rPr>
        <w:t>塞</w:t>
      </w:r>
      <w:r>
        <w:rPr>
          <w:spacing w:val="-1"/>
          <w:w w:val="99"/>
          <w:sz w:val="21"/>
        </w:rPr>
        <w:t>紧</w:t>
      </w:r>
      <w:r>
        <w:rPr>
          <w:spacing w:val="2"/>
          <w:w w:val="99"/>
          <w:sz w:val="21"/>
        </w:rPr>
        <w:t>瓶</w:t>
      </w:r>
      <w:r>
        <w:rPr>
          <w:spacing w:val="-1"/>
          <w:w w:val="99"/>
          <w:sz w:val="21"/>
        </w:rPr>
        <w:t>塞</w:t>
      </w:r>
      <w:r>
        <w:rPr>
          <w:spacing w:val="2"/>
          <w:w w:val="99"/>
          <w:sz w:val="21"/>
        </w:rPr>
        <w:t>；</w:t>
      </w:r>
      <w:r>
        <w:rPr>
          <w:spacing w:val="-1"/>
          <w:w w:val="99"/>
          <w:sz w:val="21"/>
        </w:rPr>
        <w:t>待</w:t>
      </w:r>
      <w:r>
        <w:rPr>
          <w:spacing w:val="2"/>
          <w:w w:val="99"/>
          <w:sz w:val="21"/>
        </w:rPr>
        <w:t>燃</w:t>
      </w:r>
      <w:r>
        <w:rPr>
          <w:spacing w:val="-1"/>
          <w:w w:val="99"/>
          <w:sz w:val="21"/>
        </w:rPr>
        <w:t>烧</w:t>
      </w:r>
      <w:r>
        <w:rPr>
          <w:spacing w:val="2"/>
          <w:w w:val="99"/>
          <w:sz w:val="21"/>
        </w:rPr>
        <w:t>停</w:t>
      </w:r>
      <w:r>
        <w:rPr>
          <w:spacing w:val="-1"/>
          <w:w w:val="99"/>
          <w:sz w:val="21"/>
        </w:rPr>
        <w:t>止</w:t>
      </w:r>
      <w:r>
        <w:rPr>
          <w:spacing w:val="2"/>
          <w:w w:val="99"/>
          <w:sz w:val="21"/>
        </w:rPr>
        <w:t>并</w:t>
      </w:r>
      <w:r>
        <w:rPr>
          <w:spacing w:val="-1"/>
          <w:w w:val="99"/>
          <w:sz w:val="21"/>
        </w:rPr>
        <w:t>冷</w:t>
      </w:r>
      <w:r>
        <w:rPr>
          <w:spacing w:val="2"/>
          <w:w w:val="99"/>
          <w:sz w:val="21"/>
        </w:rPr>
        <w:t>却</w:t>
      </w:r>
      <w:r>
        <w:rPr>
          <w:spacing w:val="-1"/>
          <w:w w:val="99"/>
          <w:sz w:val="21"/>
        </w:rPr>
        <w:t>至</w:t>
      </w:r>
      <w:r>
        <w:rPr>
          <w:spacing w:val="2"/>
          <w:w w:val="99"/>
          <w:sz w:val="21"/>
        </w:rPr>
        <w:t>室</w:t>
      </w:r>
      <w:r>
        <w:rPr>
          <w:spacing w:val="-1"/>
          <w:w w:val="99"/>
          <w:sz w:val="21"/>
        </w:rPr>
        <w:t>温</w:t>
      </w:r>
      <w:r>
        <w:rPr>
          <w:spacing w:val="2"/>
          <w:w w:val="99"/>
          <w:sz w:val="21"/>
        </w:rPr>
        <w:t>，</w:t>
      </w:r>
      <w:r>
        <w:rPr>
          <w:spacing w:val="-1"/>
          <w:w w:val="99"/>
          <w:sz w:val="21"/>
        </w:rPr>
        <w:t>打</w:t>
      </w:r>
      <w:r>
        <w:rPr>
          <w:spacing w:val="2"/>
          <w:w w:val="99"/>
          <w:sz w:val="21"/>
        </w:rPr>
        <w:t>开</w:t>
      </w:r>
      <w:r>
        <w:rPr>
          <w:spacing w:val="-1"/>
          <w:w w:val="99"/>
          <w:sz w:val="21"/>
        </w:rPr>
        <w:t>止</w:t>
      </w:r>
      <w:r>
        <w:rPr>
          <w:spacing w:val="2"/>
          <w:w w:val="99"/>
          <w:sz w:val="21"/>
        </w:rPr>
        <w:t>水</w:t>
      </w:r>
      <w:r>
        <w:rPr>
          <w:spacing w:val="-1"/>
          <w:w w:val="99"/>
          <w:sz w:val="21"/>
        </w:rPr>
        <w:t>夹</w:t>
      </w:r>
      <w:r>
        <w:rPr>
          <w:spacing w:val="2"/>
          <w:w w:val="99"/>
          <w:sz w:val="21"/>
        </w:rPr>
        <w:t>，</w:t>
      </w:r>
      <w:r>
        <w:rPr>
          <w:spacing w:val="-1"/>
          <w:w w:val="99"/>
          <w:sz w:val="21"/>
        </w:rPr>
        <w:t>吸</w:t>
      </w:r>
      <w:r>
        <w:rPr>
          <w:spacing w:val="2"/>
          <w:w w:val="99"/>
          <w:sz w:val="21"/>
        </w:rPr>
        <w:t>入</w:t>
      </w:r>
      <w:r>
        <w:rPr>
          <w:spacing w:val="-1"/>
          <w:w w:val="99"/>
          <w:sz w:val="21"/>
        </w:rPr>
        <w:t>水</w:t>
      </w:r>
      <w:r>
        <w:rPr>
          <w:spacing w:val="2"/>
          <w:w w:val="99"/>
          <w:sz w:val="21"/>
        </w:rPr>
        <w:t>的</w:t>
      </w:r>
      <w:r>
        <w:rPr>
          <w:spacing w:val="-1"/>
          <w:w w:val="99"/>
          <w:sz w:val="21"/>
        </w:rPr>
        <w:t>体</w:t>
      </w:r>
      <w:r>
        <w:rPr>
          <w:spacing w:val="2"/>
          <w:w w:val="99"/>
          <w:sz w:val="21"/>
        </w:rPr>
        <w:t>积</w:t>
      </w:r>
      <w:r>
        <w:rPr>
          <w:spacing w:val="-1"/>
          <w:w w:val="99"/>
          <w:sz w:val="21"/>
        </w:rPr>
        <w:t>约</w:t>
      </w:r>
      <w:r>
        <w:rPr>
          <w:spacing w:val="2"/>
          <w:w w:val="99"/>
          <w:sz w:val="21"/>
        </w:rPr>
        <w:t>为</w:t>
      </w:r>
      <w:r>
        <w:rPr>
          <w:spacing w:val="-1"/>
          <w:w w:val="99"/>
          <w:sz w:val="21"/>
        </w:rPr>
        <w:t>集</w:t>
      </w:r>
      <w:r>
        <w:rPr>
          <w:spacing w:val="2"/>
          <w:w w:val="99"/>
          <w:sz w:val="21"/>
        </w:rPr>
        <w:t>气</w:t>
      </w:r>
      <w:r>
        <w:rPr>
          <w:spacing w:val="-1"/>
          <w:w w:val="99"/>
          <w:sz w:val="21"/>
        </w:rPr>
        <w:t>瓶</w:t>
      </w:r>
      <w:r>
        <w:rPr>
          <w:w w:val="99"/>
          <w:sz w:val="21"/>
        </w:rPr>
        <w:t>总</w:t>
      </w:r>
      <w:r>
        <w:rPr>
          <w:spacing w:val="-1"/>
          <w:w w:val="99"/>
          <w:sz w:val="21"/>
        </w:rPr>
        <w:t>容</w:t>
      </w:r>
      <w:r>
        <w:rPr>
          <w:spacing w:val="2"/>
          <w:w w:val="99"/>
          <w:sz w:val="21"/>
        </w:rPr>
        <w:t>积</w:t>
      </w:r>
      <w:r>
        <w:rPr>
          <w:w w:val="99"/>
          <w:sz w:val="21"/>
        </w:rPr>
        <w:t>的</w:t>
      </w:r>
      <w:r>
        <w:rPr>
          <w:spacing w:val="-50"/>
          <w:sz w:val="21"/>
        </w:rPr>
        <w:t xml:space="preserve"> </w:t>
      </w:r>
      <w:r>
        <w:rPr>
          <w:rFonts w:ascii="Times New Roman" w:eastAsia="Times New Roman"/>
          <w:spacing w:val="1"/>
          <w:w w:val="99"/>
          <w:sz w:val="21"/>
        </w:rPr>
        <w:t>1</w:t>
      </w:r>
      <w:r>
        <w:rPr>
          <w:rFonts w:ascii="Times New Roman" w:eastAsia="Times New Roman"/>
          <w:spacing w:val="-1"/>
          <w:w w:val="99"/>
          <w:sz w:val="21"/>
        </w:rPr>
        <w:t>/</w:t>
      </w:r>
      <w:r>
        <w:rPr>
          <w:rFonts w:ascii="Times New Roman" w:eastAsia="Times New Roman"/>
          <w:spacing w:val="-2"/>
          <w:w w:val="99"/>
          <w:sz w:val="21"/>
        </w:rPr>
        <w:t>5</w:t>
      </w:r>
      <w:r>
        <w:rPr>
          <w:spacing w:val="2"/>
          <w:w w:val="99"/>
          <w:sz w:val="21"/>
        </w:rPr>
        <w:t>。</w:t>
      </w:r>
      <w:r>
        <w:rPr>
          <w:spacing w:val="-1"/>
          <w:w w:val="99"/>
          <w:sz w:val="21"/>
        </w:rPr>
        <w:t>实</w:t>
      </w:r>
      <w:r>
        <w:rPr>
          <w:spacing w:val="2"/>
          <w:w w:val="99"/>
          <w:sz w:val="21"/>
        </w:rPr>
        <w:t>验</w:t>
      </w:r>
      <w:r>
        <w:rPr>
          <w:spacing w:val="-1"/>
          <w:w w:val="99"/>
          <w:sz w:val="21"/>
        </w:rPr>
        <w:t>过</w:t>
      </w:r>
      <w:r>
        <w:rPr>
          <w:spacing w:val="2"/>
          <w:w w:val="99"/>
          <w:sz w:val="21"/>
        </w:rPr>
        <w:t>程</w:t>
      </w:r>
      <w:r>
        <w:rPr>
          <w:spacing w:val="-1"/>
          <w:w w:val="99"/>
          <w:sz w:val="21"/>
        </w:rPr>
        <w:t>中</w:t>
      </w:r>
      <w:r>
        <w:rPr>
          <w:spacing w:val="2"/>
          <w:w w:val="99"/>
          <w:sz w:val="21"/>
        </w:rPr>
        <w:t>广</w:t>
      </w:r>
      <w:r>
        <w:rPr>
          <w:spacing w:val="-1"/>
          <w:w w:val="99"/>
          <w:sz w:val="21"/>
        </w:rPr>
        <w:t>口</w:t>
      </w:r>
      <w:r>
        <w:rPr>
          <w:spacing w:val="2"/>
          <w:w w:val="99"/>
          <w:sz w:val="21"/>
        </w:rPr>
        <w:t>瓶</w:t>
      </w:r>
      <w:r>
        <w:rPr>
          <w:spacing w:val="-1"/>
          <w:w w:val="99"/>
          <w:sz w:val="21"/>
        </w:rPr>
        <w:t>内</w:t>
      </w:r>
      <w:r>
        <w:rPr>
          <w:spacing w:val="2"/>
          <w:w w:val="99"/>
          <w:sz w:val="21"/>
        </w:rPr>
        <w:t>压</w:t>
      </w:r>
      <w:r>
        <w:rPr>
          <w:spacing w:val="-1"/>
          <w:w w:val="99"/>
          <w:sz w:val="21"/>
        </w:rPr>
        <w:t>强</w:t>
      </w:r>
      <w:r>
        <w:rPr>
          <w:spacing w:val="2"/>
          <w:w w:val="99"/>
          <w:sz w:val="21"/>
        </w:rPr>
        <w:t>变</w:t>
      </w:r>
      <w:r>
        <w:rPr>
          <w:spacing w:val="-1"/>
          <w:w w:val="99"/>
          <w:sz w:val="21"/>
        </w:rPr>
        <w:t>化</w:t>
      </w:r>
      <w:r>
        <w:rPr>
          <w:spacing w:val="2"/>
          <w:w w:val="99"/>
          <w:sz w:val="21"/>
        </w:rPr>
        <w:t>曲</w:t>
      </w:r>
      <w:r>
        <w:rPr>
          <w:spacing w:val="-1"/>
          <w:w w:val="99"/>
          <w:sz w:val="21"/>
        </w:rPr>
        <w:t>线</w:t>
      </w:r>
      <w:r>
        <w:rPr>
          <w:spacing w:val="2"/>
          <w:w w:val="99"/>
          <w:sz w:val="21"/>
        </w:rPr>
        <w:t>如</w:t>
      </w:r>
      <w:r>
        <w:rPr>
          <w:w w:val="99"/>
          <w:sz w:val="21"/>
        </w:rPr>
        <w:t>图</w:t>
      </w:r>
      <w:r>
        <w:rPr>
          <w:spacing w:val="-53"/>
          <w:sz w:val="21"/>
        </w:rPr>
        <w:t xml:space="preserve"> </w:t>
      </w:r>
      <w:r>
        <w:rPr>
          <w:rFonts w:ascii="Times New Roman" w:eastAsia="Times New Roman"/>
          <w:w w:val="99"/>
          <w:sz w:val="21"/>
        </w:rPr>
        <w:t>2</w:t>
      </w:r>
      <w:r>
        <w:rPr>
          <w:rFonts w:ascii="Times New Roman" w:eastAsia="Times New Roman"/>
          <w:spacing w:val="1"/>
          <w:sz w:val="21"/>
        </w:rPr>
        <w:t xml:space="preserve"> </w:t>
      </w:r>
      <w:r>
        <w:rPr>
          <w:spacing w:val="-1"/>
          <w:w w:val="99"/>
          <w:sz w:val="21"/>
        </w:rPr>
        <w:t>所</w:t>
      </w:r>
      <w:r>
        <w:rPr>
          <w:spacing w:val="2"/>
          <w:w w:val="99"/>
          <w:sz w:val="21"/>
        </w:rPr>
        <w:t>示</w:t>
      </w:r>
      <w:r>
        <w:rPr>
          <w:spacing w:val="-1"/>
          <w:w w:val="99"/>
          <w:sz w:val="21"/>
        </w:rPr>
        <w:t>。下</w:t>
      </w:r>
      <w:r>
        <w:rPr>
          <w:spacing w:val="2"/>
          <w:w w:val="99"/>
          <w:sz w:val="21"/>
        </w:rPr>
        <w:t>列</w:t>
      </w:r>
      <w:r>
        <w:rPr>
          <w:spacing w:val="-1"/>
          <w:w w:val="99"/>
          <w:sz w:val="21"/>
        </w:rPr>
        <w:t>关</w:t>
      </w:r>
      <w:r>
        <w:rPr>
          <w:spacing w:val="2"/>
          <w:w w:val="99"/>
          <w:sz w:val="21"/>
        </w:rPr>
        <w:t>于</w:t>
      </w:r>
      <w:r>
        <w:rPr>
          <w:spacing w:val="-1"/>
          <w:w w:val="99"/>
          <w:sz w:val="21"/>
        </w:rPr>
        <w:t>该</w:t>
      </w:r>
      <w:r>
        <w:rPr>
          <w:spacing w:val="2"/>
          <w:w w:val="99"/>
          <w:sz w:val="21"/>
        </w:rPr>
        <w:t>实</w:t>
      </w:r>
      <w:r>
        <w:rPr>
          <w:spacing w:val="-1"/>
          <w:w w:val="99"/>
          <w:sz w:val="21"/>
        </w:rPr>
        <w:t>验</w:t>
      </w:r>
      <w:r>
        <w:rPr>
          <w:spacing w:val="2"/>
          <w:w w:val="99"/>
          <w:sz w:val="21"/>
        </w:rPr>
        <w:t>的</w:t>
      </w:r>
      <w:r>
        <w:rPr>
          <w:spacing w:val="-1"/>
          <w:w w:val="99"/>
          <w:sz w:val="21"/>
        </w:rPr>
        <w:t>说</w:t>
      </w:r>
      <w:r>
        <w:rPr>
          <w:spacing w:val="2"/>
          <w:w w:val="99"/>
          <w:sz w:val="21"/>
        </w:rPr>
        <w:t>法中</w:t>
      </w:r>
      <w:r>
        <w:rPr>
          <w:w w:val="99"/>
          <w:sz w:val="21"/>
        </w:rPr>
        <w:t>，</w:t>
      </w:r>
      <w:r>
        <w:rPr>
          <w:spacing w:val="-147"/>
          <w:w w:val="99"/>
          <w:sz w:val="21"/>
        </w:rPr>
        <w:t>错</w:t>
      </w:r>
      <w:r>
        <w:rPr>
          <w:spacing w:val="-63"/>
          <w:w w:val="99"/>
          <w:position w:val="-7"/>
          <w:sz w:val="21"/>
        </w:rPr>
        <w:t>．</w:t>
      </w:r>
      <w:r>
        <w:rPr>
          <w:spacing w:val="-146"/>
          <w:w w:val="99"/>
          <w:sz w:val="21"/>
        </w:rPr>
        <w:t>误</w:t>
      </w:r>
      <w:r>
        <w:rPr>
          <w:spacing w:val="-62"/>
          <w:w w:val="99"/>
          <w:position w:val="-7"/>
          <w:sz w:val="21"/>
        </w:rPr>
        <w:t>．</w:t>
      </w:r>
      <w:r>
        <w:rPr>
          <w:spacing w:val="-1"/>
          <w:w w:val="99"/>
          <w:sz w:val="21"/>
        </w:rPr>
        <w:t>的</w:t>
      </w:r>
      <w:r>
        <w:rPr>
          <w:w w:val="99"/>
          <w:sz w:val="21"/>
        </w:rPr>
        <w:t>是</w:t>
      </w:r>
      <w:r>
        <w:rPr>
          <w:sz w:val="21"/>
        </w:rPr>
        <w:tab/>
      </w:r>
      <w:r>
        <w:rPr>
          <w:position w:val="-14"/>
          <w:sz w:val="18"/>
        </w:rPr>
        <w:t>压</w:t>
      </w:r>
    </w:p>
    <w:p>
      <w:pPr>
        <w:spacing w:before="0" w:line="165" w:lineRule="exact"/>
        <w:ind w:left="821" w:right="0" w:firstLine="0"/>
        <w:jc w:val="center"/>
        <w:rPr>
          <w:sz w:val="18"/>
        </w:rPr>
      </w:pPr>
      <w:r>
        <w:rPr>
          <w:sz w:val="18"/>
        </w:rPr>
        <w:t>强</w:t>
      </w:r>
    </w:p>
    <w:p>
      <w:pPr>
        <w:spacing w:before="0" w:line="197" w:lineRule="exact"/>
        <w:ind w:left="4425" w:right="3553" w:firstLine="0"/>
        <w:jc w:val="center"/>
        <w:rPr>
          <w:rFonts w:ascii="Times New Roman"/>
          <w:sz w:val="18"/>
        </w:rPr>
      </w:pPr>
      <w:r>
        <w:rPr>
          <w:rFonts w:ascii="Times New Roman"/>
          <w:spacing w:val="-5"/>
          <w:sz w:val="18"/>
        </w:rPr>
        <w:t>/Pa</w:t>
      </w:r>
    </w:p>
    <w:p>
      <w:pPr>
        <w:spacing w:before="36"/>
        <w:ind w:left="1024" w:right="0" w:firstLine="0"/>
        <w:jc w:val="center"/>
        <w:rPr>
          <w:rFonts w:ascii="Times New Roman"/>
          <w:i/>
          <w:sz w:val="18"/>
        </w:rPr>
      </w:pPr>
      <w:r>
        <w:rPr>
          <w:rFonts w:ascii="Times New Roman"/>
          <w:i/>
          <w:sz w:val="18"/>
        </w:rPr>
        <w:t>a</w:t>
      </w:r>
    </w:p>
    <w:p>
      <w:pPr>
        <w:pStyle w:val="8"/>
        <w:numPr>
          <w:ilvl w:val="0"/>
          <w:numId w:val="3"/>
        </w:numPr>
        <w:tabs>
          <w:tab w:val="left" w:pos="525"/>
        </w:tabs>
        <w:spacing w:before="76" w:after="0" w:line="240" w:lineRule="auto"/>
        <w:ind w:left="524" w:right="0" w:hanging="422"/>
        <w:jc w:val="left"/>
        <w:rPr>
          <w:sz w:val="21"/>
        </w:rPr>
      </w:pPr>
      <w:r>
        <w:rPr>
          <w:spacing w:val="2"/>
          <w:w w:val="99"/>
          <w:sz w:val="21"/>
        </w:rPr>
        <w:br w:type="column"/>
      </w:r>
      <w:r>
        <w:rPr>
          <w:spacing w:val="-1"/>
          <w:w w:val="95"/>
          <w:sz w:val="21"/>
        </w:rPr>
        <w:t>下表物质中含有少量杂质，其中除杂方法正确的是</w:t>
      </w:r>
    </w:p>
    <w:p>
      <w:pPr>
        <w:pStyle w:val="2"/>
        <w:spacing w:before="6"/>
        <w:rPr>
          <w:sz w:val="5"/>
        </w:rPr>
      </w:pPr>
    </w:p>
    <w:tbl>
      <w:tblPr>
        <w:tblStyle w:val="5"/>
        <w:tblW w:w="7646" w:type="dxa"/>
        <w:tblInd w:w="3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0"/>
        <w:gridCol w:w="1818"/>
        <w:gridCol w:w="1155"/>
        <w:gridCol w:w="36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2" w:hRule="atLeast"/>
        </w:trPr>
        <w:tc>
          <w:tcPr>
            <w:tcW w:w="980" w:type="dxa"/>
          </w:tcPr>
          <w:p>
            <w:pPr>
              <w:pStyle w:val="9"/>
              <w:spacing w:before="43"/>
              <w:ind w:left="279" w:right="271"/>
              <w:rPr>
                <w:sz w:val="20"/>
              </w:rPr>
            </w:pPr>
            <w:r>
              <w:rPr>
                <w:w w:val="95"/>
                <w:sz w:val="20"/>
              </w:rPr>
              <w:t>选</w:t>
            </w:r>
            <w:r>
              <w:rPr>
                <w:spacing w:val="-10"/>
                <w:sz w:val="20"/>
              </w:rPr>
              <w:t>项</w:t>
            </w:r>
          </w:p>
        </w:tc>
        <w:tc>
          <w:tcPr>
            <w:tcW w:w="1818" w:type="dxa"/>
          </w:tcPr>
          <w:p>
            <w:pPr>
              <w:pStyle w:val="9"/>
              <w:spacing w:before="43"/>
              <w:ind w:left="420" w:right="411"/>
              <w:rPr>
                <w:sz w:val="20"/>
              </w:rPr>
            </w:pPr>
            <w:r>
              <w:rPr>
                <w:w w:val="95"/>
                <w:sz w:val="20"/>
              </w:rPr>
              <w:t>物</w:t>
            </w:r>
            <w:r>
              <w:rPr>
                <w:spacing w:val="-10"/>
                <w:sz w:val="20"/>
              </w:rPr>
              <w:t>质</w:t>
            </w:r>
          </w:p>
        </w:tc>
        <w:tc>
          <w:tcPr>
            <w:tcW w:w="1155" w:type="dxa"/>
          </w:tcPr>
          <w:p>
            <w:pPr>
              <w:pStyle w:val="9"/>
              <w:spacing w:before="43"/>
              <w:ind w:left="0" w:right="367"/>
              <w:jc w:val="right"/>
              <w:rPr>
                <w:sz w:val="20"/>
              </w:rPr>
            </w:pPr>
            <w:r>
              <w:rPr>
                <w:w w:val="95"/>
                <w:sz w:val="20"/>
              </w:rPr>
              <w:t>杂</w:t>
            </w:r>
            <w:r>
              <w:rPr>
                <w:spacing w:val="-10"/>
                <w:sz w:val="20"/>
              </w:rPr>
              <w:t>质</w:t>
            </w:r>
          </w:p>
        </w:tc>
        <w:tc>
          <w:tcPr>
            <w:tcW w:w="3693" w:type="dxa"/>
          </w:tcPr>
          <w:p>
            <w:pPr>
              <w:pStyle w:val="9"/>
              <w:spacing w:before="43"/>
              <w:ind w:left="595" w:right="588"/>
              <w:rPr>
                <w:sz w:val="20"/>
              </w:rPr>
            </w:pPr>
            <w:r>
              <w:rPr>
                <w:w w:val="95"/>
                <w:sz w:val="20"/>
              </w:rPr>
              <w:t>除杂质方</w:t>
            </w:r>
            <w:r>
              <w:rPr>
                <w:spacing w:val="-10"/>
                <w:w w:val="95"/>
                <w:sz w:val="20"/>
              </w:rPr>
              <w:t>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2" w:hRule="atLeast"/>
        </w:trPr>
        <w:tc>
          <w:tcPr>
            <w:tcW w:w="980" w:type="dxa"/>
          </w:tcPr>
          <w:p>
            <w:pPr>
              <w:pStyle w:val="9"/>
              <w:spacing w:before="57"/>
              <w:ind w:left="8"/>
              <w:rPr>
                <w:rFonts w:ascii="Times New Roman"/>
                <w:sz w:val="20"/>
              </w:rPr>
            </w:pPr>
            <w:r>
              <w:rPr>
                <w:rFonts w:ascii="Times New Roman"/>
                <w:w w:val="99"/>
                <w:sz w:val="20"/>
              </w:rPr>
              <w:t>A</w:t>
            </w:r>
          </w:p>
        </w:tc>
        <w:tc>
          <w:tcPr>
            <w:tcW w:w="1818" w:type="dxa"/>
          </w:tcPr>
          <w:p>
            <w:pPr>
              <w:pStyle w:val="9"/>
              <w:spacing w:before="61"/>
              <w:ind w:left="417" w:right="411"/>
              <w:rPr>
                <w:rFonts w:ascii="Times New Roman"/>
                <w:sz w:val="13"/>
              </w:rPr>
            </w:pPr>
            <w:r>
              <w:rPr>
                <w:rFonts w:ascii="Times New Roman"/>
                <w:spacing w:val="-5"/>
                <w:position w:val="1"/>
                <w:sz w:val="20"/>
              </w:rPr>
              <w:t>O</w:t>
            </w:r>
            <w:r>
              <w:rPr>
                <w:rFonts w:ascii="Times New Roman"/>
                <w:spacing w:val="-5"/>
                <w:sz w:val="13"/>
              </w:rPr>
              <w:t>2</w:t>
            </w:r>
          </w:p>
        </w:tc>
        <w:tc>
          <w:tcPr>
            <w:tcW w:w="1155" w:type="dxa"/>
          </w:tcPr>
          <w:p>
            <w:pPr>
              <w:pStyle w:val="9"/>
              <w:spacing w:before="61"/>
              <w:ind w:left="457" w:right="448"/>
              <w:rPr>
                <w:rFonts w:ascii="Times New Roman"/>
                <w:sz w:val="13"/>
              </w:rPr>
            </w:pPr>
            <w:r>
              <w:rPr>
                <w:rFonts w:ascii="Times New Roman"/>
                <w:spacing w:val="-5"/>
                <w:position w:val="1"/>
                <w:sz w:val="20"/>
              </w:rPr>
              <w:t>N</w:t>
            </w:r>
            <w:r>
              <w:rPr>
                <w:rFonts w:ascii="Times New Roman"/>
                <w:spacing w:val="-5"/>
                <w:sz w:val="13"/>
              </w:rPr>
              <w:t>2</w:t>
            </w:r>
          </w:p>
        </w:tc>
        <w:tc>
          <w:tcPr>
            <w:tcW w:w="3693" w:type="dxa"/>
          </w:tcPr>
          <w:p>
            <w:pPr>
              <w:pStyle w:val="9"/>
              <w:spacing w:before="44"/>
              <w:ind w:left="595" w:right="588"/>
              <w:rPr>
                <w:sz w:val="20"/>
              </w:rPr>
            </w:pPr>
            <w:r>
              <w:rPr>
                <w:w w:val="95"/>
                <w:sz w:val="20"/>
              </w:rPr>
              <w:t>将气体通过足量灼热的</w:t>
            </w:r>
            <w:r>
              <w:rPr>
                <w:spacing w:val="-5"/>
                <w:w w:val="95"/>
                <w:sz w:val="20"/>
              </w:rPr>
              <w:t>铜粉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2" w:hRule="atLeast"/>
        </w:trPr>
        <w:tc>
          <w:tcPr>
            <w:tcW w:w="980" w:type="dxa"/>
          </w:tcPr>
          <w:p>
            <w:pPr>
              <w:pStyle w:val="9"/>
              <w:spacing w:before="55"/>
              <w:ind w:left="7"/>
              <w:rPr>
                <w:rFonts w:ascii="Times New Roman"/>
                <w:sz w:val="20"/>
              </w:rPr>
            </w:pPr>
            <w:r>
              <w:rPr>
                <w:rFonts w:ascii="Times New Roman"/>
                <w:w w:val="99"/>
                <w:sz w:val="20"/>
              </w:rPr>
              <w:t>B</w:t>
            </w:r>
          </w:p>
        </w:tc>
        <w:tc>
          <w:tcPr>
            <w:tcW w:w="1818" w:type="dxa"/>
          </w:tcPr>
          <w:p>
            <w:pPr>
              <w:pStyle w:val="9"/>
              <w:spacing w:before="42"/>
              <w:ind w:left="417" w:right="411"/>
              <w:rPr>
                <w:sz w:val="20"/>
              </w:rPr>
            </w:pPr>
            <w:r>
              <w:rPr>
                <w:rFonts w:ascii="Times New Roman" w:eastAsia="Times New Roman"/>
                <w:sz w:val="20"/>
              </w:rPr>
              <w:t>NaCl</w:t>
            </w:r>
            <w:r>
              <w:rPr>
                <w:rFonts w:ascii="Times New Roman" w:eastAsia="Times New Roman"/>
                <w:spacing w:val="-6"/>
                <w:sz w:val="20"/>
              </w:rPr>
              <w:t xml:space="preserve"> </w:t>
            </w:r>
            <w:r>
              <w:rPr>
                <w:sz w:val="20"/>
              </w:rPr>
              <w:t>固</w:t>
            </w:r>
            <w:r>
              <w:rPr>
                <w:spacing w:val="-10"/>
                <w:sz w:val="20"/>
              </w:rPr>
              <w:t>体</w:t>
            </w:r>
          </w:p>
        </w:tc>
        <w:tc>
          <w:tcPr>
            <w:tcW w:w="1155" w:type="dxa"/>
          </w:tcPr>
          <w:p>
            <w:pPr>
              <w:pStyle w:val="9"/>
              <w:spacing w:before="42"/>
              <w:ind w:left="0" w:right="367"/>
              <w:jc w:val="right"/>
              <w:rPr>
                <w:sz w:val="20"/>
              </w:rPr>
            </w:pPr>
            <w:r>
              <w:rPr>
                <w:w w:val="95"/>
                <w:sz w:val="20"/>
              </w:rPr>
              <w:t>泥</w:t>
            </w:r>
            <w:r>
              <w:rPr>
                <w:spacing w:val="-10"/>
                <w:sz w:val="20"/>
              </w:rPr>
              <w:t>沙</w:t>
            </w:r>
          </w:p>
        </w:tc>
        <w:tc>
          <w:tcPr>
            <w:tcW w:w="3693" w:type="dxa"/>
          </w:tcPr>
          <w:p>
            <w:pPr>
              <w:pStyle w:val="9"/>
              <w:spacing w:before="42"/>
              <w:ind w:left="595" w:right="588"/>
              <w:rPr>
                <w:sz w:val="20"/>
              </w:rPr>
            </w:pPr>
            <w:r>
              <w:rPr>
                <w:w w:val="95"/>
                <w:sz w:val="20"/>
              </w:rPr>
              <w:t>加水，溶解、过滤、蒸发结</w:t>
            </w:r>
            <w:r>
              <w:rPr>
                <w:spacing w:val="-10"/>
                <w:w w:val="95"/>
                <w:sz w:val="20"/>
              </w:rPr>
              <w:t>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2" w:hRule="atLeast"/>
        </w:trPr>
        <w:tc>
          <w:tcPr>
            <w:tcW w:w="980" w:type="dxa"/>
          </w:tcPr>
          <w:p>
            <w:pPr>
              <w:pStyle w:val="9"/>
              <w:spacing w:before="56"/>
              <w:ind w:left="7"/>
              <w:rPr>
                <w:rFonts w:ascii="Times New Roman"/>
                <w:sz w:val="20"/>
              </w:rPr>
            </w:pPr>
            <w:r>
              <w:rPr>
                <w:rFonts w:ascii="Times New Roman"/>
                <w:w w:val="99"/>
                <w:sz w:val="20"/>
              </w:rPr>
              <w:t>C</w:t>
            </w:r>
          </w:p>
        </w:tc>
        <w:tc>
          <w:tcPr>
            <w:tcW w:w="1818" w:type="dxa"/>
          </w:tcPr>
          <w:p>
            <w:pPr>
              <w:pStyle w:val="9"/>
              <w:spacing w:before="47"/>
              <w:ind w:left="420" w:right="411"/>
              <w:rPr>
                <w:sz w:val="20"/>
              </w:rPr>
            </w:pPr>
            <w:r>
              <w:rPr>
                <w:rFonts w:ascii="Times New Roman" w:eastAsia="Times New Roman"/>
                <w:position w:val="1"/>
                <w:sz w:val="20"/>
              </w:rPr>
              <w:t>BaC1</w:t>
            </w:r>
            <w:r>
              <w:rPr>
                <w:rFonts w:ascii="Times New Roman" w:eastAsia="Times New Roman"/>
                <w:sz w:val="13"/>
              </w:rPr>
              <w:t>2</w:t>
            </w:r>
            <w:r>
              <w:rPr>
                <w:rFonts w:ascii="Times New Roman" w:eastAsia="Times New Roman"/>
                <w:spacing w:val="-8"/>
                <w:sz w:val="13"/>
              </w:rPr>
              <w:t xml:space="preserve"> </w:t>
            </w:r>
            <w:r>
              <w:rPr>
                <w:position w:val="1"/>
                <w:sz w:val="20"/>
              </w:rPr>
              <w:t>溶</w:t>
            </w:r>
            <w:r>
              <w:rPr>
                <w:spacing w:val="-10"/>
                <w:position w:val="1"/>
                <w:sz w:val="20"/>
              </w:rPr>
              <w:t>液</w:t>
            </w:r>
          </w:p>
        </w:tc>
        <w:tc>
          <w:tcPr>
            <w:tcW w:w="1155" w:type="dxa"/>
          </w:tcPr>
          <w:p>
            <w:pPr>
              <w:pStyle w:val="9"/>
              <w:spacing w:before="56"/>
              <w:ind w:left="0" w:right="401"/>
              <w:jc w:val="right"/>
              <w:rPr>
                <w:rFonts w:ascii="Times New Roman"/>
                <w:sz w:val="20"/>
              </w:rPr>
            </w:pPr>
            <w:r>
              <w:rPr>
                <w:rFonts w:ascii="Times New Roman"/>
                <w:spacing w:val="-5"/>
                <w:sz w:val="20"/>
              </w:rPr>
              <w:t>HCl</w:t>
            </w:r>
          </w:p>
        </w:tc>
        <w:tc>
          <w:tcPr>
            <w:tcW w:w="3693" w:type="dxa"/>
          </w:tcPr>
          <w:p>
            <w:pPr>
              <w:pStyle w:val="9"/>
              <w:spacing w:before="47"/>
              <w:ind w:left="595" w:right="588"/>
              <w:rPr>
                <w:sz w:val="20"/>
              </w:rPr>
            </w:pPr>
            <w:r>
              <w:rPr>
                <w:w w:val="95"/>
                <w:position w:val="1"/>
                <w:sz w:val="20"/>
              </w:rPr>
              <w:t>加入过量</w:t>
            </w:r>
            <w:r>
              <w:rPr>
                <w:spacing w:val="6"/>
                <w:position w:val="1"/>
                <w:sz w:val="20"/>
              </w:rPr>
              <w:t xml:space="preserve"> </w:t>
            </w:r>
            <w:r>
              <w:rPr>
                <w:rFonts w:ascii="Times New Roman" w:eastAsia="Times New Roman"/>
                <w:w w:val="95"/>
                <w:position w:val="1"/>
                <w:sz w:val="20"/>
              </w:rPr>
              <w:t>BaCO</w:t>
            </w:r>
            <w:r>
              <w:rPr>
                <w:rFonts w:ascii="Times New Roman" w:eastAsia="Times New Roman"/>
                <w:w w:val="95"/>
                <w:sz w:val="13"/>
              </w:rPr>
              <w:t>3</w:t>
            </w:r>
            <w:r>
              <w:rPr>
                <w:rFonts w:ascii="Times New Roman" w:eastAsia="Times New Roman"/>
                <w:spacing w:val="33"/>
                <w:sz w:val="13"/>
              </w:rPr>
              <w:t xml:space="preserve"> </w:t>
            </w:r>
            <w:r>
              <w:rPr>
                <w:w w:val="95"/>
                <w:position w:val="1"/>
                <w:sz w:val="20"/>
              </w:rPr>
              <w:t>粉末，过</w:t>
            </w:r>
            <w:r>
              <w:rPr>
                <w:spacing w:val="-10"/>
                <w:w w:val="95"/>
                <w:position w:val="1"/>
                <w:sz w:val="20"/>
              </w:rPr>
              <w:t>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1" w:hRule="atLeast"/>
        </w:trPr>
        <w:tc>
          <w:tcPr>
            <w:tcW w:w="980" w:type="dxa"/>
          </w:tcPr>
          <w:p>
            <w:pPr>
              <w:pStyle w:val="9"/>
              <w:spacing w:before="57"/>
              <w:ind w:left="8"/>
              <w:rPr>
                <w:rFonts w:ascii="Times New Roman"/>
                <w:sz w:val="20"/>
              </w:rPr>
            </w:pPr>
            <w:r>
              <w:rPr>
                <w:rFonts w:ascii="Times New Roman"/>
                <w:w w:val="99"/>
                <w:sz w:val="20"/>
              </w:rPr>
              <w:t>D</w:t>
            </w:r>
          </w:p>
        </w:tc>
        <w:tc>
          <w:tcPr>
            <w:tcW w:w="1818" w:type="dxa"/>
          </w:tcPr>
          <w:p>
            <w:pPr>
              <w:pStyle w:val="9"/>
              <w:spacing w:before="44"/>
              <w:ind w:left="417" w:right="411"/>
              <w:rPr>
                <w:sz w:val="20"/>
              </w:rPr>
            </w:pPr>
            <w:r>
              <w:rPr>
                <w:rFonts w:ascii="Times New Roman" w:eastAsia="Times New Roman"/>
                <w:sz w:val="20"/>
              </w:rPr>
              <w:t>NaCl</w:t>
            </w:r>
            <w:r>
              <w:rPr>
                <w:rFonts w:ascii="Times New Roman" w:eastAsia="Times New Roman"/>
                <w:spacing w:val="-6"/>
                <w:sz w:val="20"/>
              </w:rPr>
              <w:t xml:space="preserve"> </w:t>
            </w:r>
            <w:r>
              <w:rPr>
                <w:sz w:val="20"/>
              </w:rPr>
              <w:t>溶</w:t>
            </w:r>
            <w:r>
              <w:rPr>
                <w:spacing w:val="-10"/>
                <w:sz w:val="20"/>
              </w:rPr>
              <w:t>液</w:t>
            </w:r>
          </w:p>
        </w:tc>
        <w:tc>
          <w:tcPr>
            <w:tcW w:w="1155" w:type="dxa"/>
          </w:tcPr>
          <w:p>
            <w:pPr>
              <w:pStyle w:val="9"/>
              <w:spacing w:before="61"/>
              <w:ind w:left="0" w:right="300"/>
              <w:jc w:val="right"/>
              <w:rPr>
                <w:rFonts w:ascii="Times New Roman"/>
                <w:sz w:val="13"/>
              </w:rPr>
            </w:pPr>
            <w:r>
              <w:rPr>
                <w:rFonts w:ascii="Times New Roman"/>
                <w:spacing w:val="-2"/>
                <w:position w:val="1"/>
                <w:sz w:val="20"/>
              </w:rPr>
              <w:t>MgCl</w:t>
            </w:r>
            <w:r>
              <w:rPr>
                <w:rFonts w:ascii="Times New Roman"/>
                <w:spacing w:val="-2"/>
                <w:sz w:val="13"/>
              </w:rPr>
              <w:t>2</w:t>
            </w:r>
          </w:p>
        </w:tc>
        <w:tc>
          <w:tcPr>
            <w:tcW w:w="3693" w:type="dxa"/>
          </w:tcPr>
          <w:p>
            <w:pPr>
              <w:pStyle w:val="9"/>
              <w:spacing w:before="44"/>
              <w:ind w:left="595" w:right="588"/>
              <w:rPr>
                <w:sz w:val="20"/>
              </w:rPr>
            </w:pPr>
            <w:r>
              <w:rPr>
                <w:w w:val="95"/>
                <w:sz w:val="20"/>
              </w:rPr>
              <w:t>加入适量</w:t>
            </w:r>
            <w:r>
              <w:rPr>
                <w:spacing w:val="-1"/>
                <w:w w:val="95"/>
                <w:sz w:val="20"/>
              </w:rPr>
              <w:t xml:space="preserve"> </w:t>
            </w:r>
            <w:r>
              <w:rPr>
                <w:rFonts w:ascii="Times New Roman" w:eastAsia="Times New Roman"/>
                <w:w w:val="95"/>
                <w:sz w:val="20"/>
              </w:rPr>
              <w:t>NaOH</w:t>
            </w:r>
            <w:r>
              <w:rPr>
                <w:rFonts w:ascii="Times New Roman" w:eastAsia="Times New Roman"/>
                <w:spacing w:val="44"/>
                <w:sz w:val="20"/>
              </w:rPr>
              <w:t xml:space="preserve"> </w:t>
            </w:r>
            <w:r>
              <w:rPr>
                <w:w w:val="95"/>
                <w:sz w:val="20"/>
              </w:rPr>
              <w:t>溶液，过</w:t>
            </w:r>
            <w:r>
              <w:rPr>
                <w:spacing w:val="-10"/>
                <w:w w:val="95"/>
                <w:sz w:val="20"/>
              </w:rPr>
              <w:t>滤</w:t>
            </w:r>
          </w:p>
        </w:tc>
      </w:tr>
    </w:tbl>
    <w:p>
      <w:pPr>
        <w:pStyle w:val="2"/>
        <w:spacing w:before="11"/>
        <w:rPr>
          <w:sz w:val="17"/>
        </w:rPr>
      </w:pPr>
    </w:p>
    <w:p>
      <w:pPr>
        <w:pStyle w:val="8"/>
        <w:numPr>
          <w:ilvl w:val="0"/>
          <w:numId w:val="3"/>
        </w:numPr>
        <w:tabs>
          <w:tab w:val="left" w:pos="526"/>
        </w:tabs>
        <w:spacing w:before="0" w:after="0" w:line="316" w:lineRule="exact"/>
        <w:ind w:left="525" w:right="0" w:hanging="423"/>
        <w:jc w:val="left"/>
        <w:rPr>
          <w:sz w:val="18"/>
        </w:rPr>
      </w:pPr>
      <w:r>
        <w:pict>
          <v:group id="docshapegroup61" o:spid="_x0000_s1088" o:spt="203" style="position:absolute;left:0pt;margin-left:827.6pt;margin-top:5.05pt;height:94.3pt;width:118.05pt;mso-position-horizontal-relative:page;z-index:251666432;mso-width-relative:page;mso-height-relative:page;" coordorigin="16553,102" coordsize="2361,1886">
            <o:lock v:ext="edit"/>
            <v:shape id="docshape62" o:spid="_x0000_s1089" style="position:absolute;left:16552;top:102;height:1886;width:2361;" fillcolor="#000000" filled="t" stroked="f" coordorigin="16553,102" coordsize="2361,1886" path="m18913,1928l18898,1920,18793,1868,18846,1920,18574,1920,18573,1915,18563,1900,18548,1890,18529,1886,18510,1890,18508,1891,18027,1306,18034,1296,18038,1277,18034,1258,18024,1243,18009,1233,17990,1229,17971,1233,17969,1235,17526,695,17533,684,17537,665,17533,646,17523,631,17508,621,17489,617,17470,621,17455,631,17444,647,17442,656,17095,656,17093,646,17083,631,17068,621,17049,617,17030,621,17015,631,17005,647,17003,656,16621,655,16621,670,17002,671,17005,684,17015,699,17030,709,17049,713,17068,709,17083,699,17093,684,17096,671,17441,671,17444,684,17455,699,17470,709,17489,713,17508,709,17514,705,17956,1243,17946,1259,17942,1278,17946,1296,17956,1311,17971,1321,17990,1325,18009,1321,18016,1316,18496,1900,18495,1900,18485,1915,18484,1920,16619,1920,16620,222,16621,169,16673,222,16636,147,16613,102,16553,222,16606,170,16606,147,16606,169,16604,1933,16617,1933,16617,1935,18482,1935,18485,1952,18495,1968,18510,1978,18529,1982,18548,1978,18563,1968,18573,1953,18577,1935,18846,1935,18793,1988,18898,1935,18913,1928xe">
              <v:path arrowok="t"/>
              <v:fill on="t" focussize="0,0"/>
              <v:stroke on="f"/>
              <v:imagedata o:title=""/>
              <o:lock v:ext="edit"/>
            </v:shape>
            <v:shape id="docshape63" o:spid="_x0000_s1090" o:spt="202" type="#_x0000_t202" style="position:absolute;left:17015;top:381;height:205;width:535;" filled="f" stroked="f" coordsize="21600,21600">
              <v:path/>
              <v:fill on="f" focussize="0,0"/>
              <v:stroke on="f" joinstyle="miter"/>
              <v:imagedata o:title=""/>
              <o:lock v:ext="edit"/>
              <v:textbox inset="0mm,0mm,0mm,0mm">
                <w:txbxContent>
                  <w:p>
                    <w:pPr>
                      <w:tabs>
                        <w:tab w:val="left" w:pos="424"/>
                      </w:tabs>
                      <w:spacing w:before="0" w:line="204" w:lineRule="exact"/>
                      <w:ind w:left="0" w:right="0" w:firstLine="0"/>
                      <w:jc w:val="left"/>
                      <w:rPr>
                        <w:rFonts w:ascii="Times New Roman"/>
                        <w:i/>
                        <w:sz w:val="18"/>
                      </w:rPr>
                    </w:pPr>
                    <w:r>
                      <w:rPr>
                        <w:rFonts w:ascii="Times New Roman"/>
                        <w:i/>
                        <w:spacing w:val="-10"/>
                        <w:sz w:val="18"/>
                      </w:rPr>
                      <w:t>a</w:t>
                    </w:r>
                    <w:r>
                      <w:rPr>
                        <w:rFonts w:ascii="Times New Roman"/>
                        <w:i/>
                        <w:sz w:val="18"/>
                      </w:rPr>
                      <w:tab/>
                    </w:r>
                    <w:r>
                      <w:rPr>
                        <w:rFonts w:ascii="Times New Roman"/>
                        <w:i/>
                        <w:spacing w:val="-10"/>
                        <w:sz w:val="18"/>
                      </w:rPr>
                      <w:t>b</w:t>
                    </w:r>
                  </w:p>
                </w:txbxContent>
              </v:textbox>
            </v:shape>
            <v:shape id="docshape64" o:spid="_x0000_s1091" o:spt="202" type="#_x0000_t202" style="position:absolute;left:18054;top:1058;height:200;width:100;" filled="f" stroked="f" coordsize="21600,21600">
              <v:path/>
              <v:fill on="f" focussize="0,0"/>
              <v:stroke on="f" joinstyle="miter"/>
              <v:imagedata o:title=""/>
              <o:lock v:ext="edit"/>
              <v:textbox inset="0mm,0mm,0mm,0mm">
                <w:txbxContent>
                  <w:p>
                    <w:pPr>
                      <w:spacing w:before="0" w:line="199" w:lineRule="exact"/>
                      <w:ind w:left="0" w:right="0" w:firstLine="0"/>
                      <w:jc w:val="left"/>
                      <w:rPr>
                        <w:rFonts w:ascii="Times New Roman"/>
                        <w:i/>
                        <w:sz w:val="18"/>
                      </w:rPr>
                    </w:pPr>
                    <w:r>
                      <w:rPr>
                        <w:rFonts w:ascii="Times New Roman"/>
                        <w:i/>
                        <w:w w:val="100"/>
                        <w:sz w:val="18"/>
                      </w:rPr>
                      <w:t>c</w:t>
                    </w:r>
                  </w:p>
                </w:txbxContent>
              </v:textbox>
            </v:shape>
            <v:shape id="docshape65" o:spid="_x0000_s1092" o:spt="202" type="#_x0000_t202" style="position:absolute;left:18565;top:1668;height:200;width:110;" filled="f" stroked="f" coordsize="21600,21600">
              <v:path/>
              <v:fill on="f" focussize="0,0"/>
              <v:stroke on="f" joinstyle="miter"/>
              <v:imagedata o:title=""/>
              <o:lock v:ext="edit"/>
              <v:textbox inset="0mm,0mm,0mm,0mm">
                <w:txbxContent>
                  <w:p>
                    <w:pPr>
                      <w:spacing w:before="0" w:line="199" w:lineRule="exact"/>
                      <w:ind w:left="0" w:right="0" w:firstLine="0"/>
                      <w:jc w:val="left"/>
                      <w:rPr>
                        <w:rFonts w:ascii="Times New Roman"/>
                        <w:i/>
                        <w:sz w:val="18"/>
                      </w:rPr>
                    </w:pPr>
                    <w:r>
                      <w:rPr>
                        <w:rFonts w:ascii="Times New Roman"/>
                        <w:i/>
                        <w:w w:val="100"/>
                        <w:sz w:val="18"/>
                      </w:rPr>
                      <w:t>d</w:t>
                    </w:r>
                  </w:p>
                </w:txbxContent>
              </v:textbox>
            </v:shape>
          </v:group>
        </w:pict>
      </w:r>
      <w:r>
        <w:rPr>
          <w:spacing w:val="-8"/>
          <w:position w:val="2"/>
          <w:sz w:val="21"/>
        </w:rPr>
        <w:t xml:space="preserve">向一定质量的 </w:t>
      </w:r>
      <w:r>
        <w:rPr>
          <w:rFonts w:ascii="Times New Roman" w:eastAsia="Times New Roman"/>
          <w:position w:val="2"/>
          <w:sz w:val="21"/>
        </w:rPr>
        <w:t>Cu(NO</w:t>
      </w:r>
      <w:r>
        <w:rPr>
          <w:rFonts w:ascii="Times New Roman" w:eastAsia="Times New Roman"/>
          <w:sz w:val="13"/>
        </w:rPr>
        <w:t>3</w:t>
      </w:r>
      <w:r>
        <w:rPr>
          <w:rFonts w:ascii="Times New Roman" w:eastAsia="Times New Roman"/>
          <w:position w:val="2"/>
          <w:sz w:val="21"/>
        </w:rPr>
        <w:t>)</w:t>
      </w:r>
      <w:r>
        <w:rPr>
          <w:rFonts w:ascii="Times New Roman" w:eastAsia="Times New Roman"/>
          <w:sz w:val="13"/>
        </w:rPr>
        <w:t>2</w:t>
      </w:r>
      <w:r>
        <w:rPr>
          <w:rFonts w:ascii="Times New Roman" w:eastAsia="Times New Roman"/>
          <w:spacing w:val="-9"/>
          <w:sz w:val="13"/>
        </w:rPr>
        <w:t xml:space="preserve"> </w:t>
      </w:r>
      <w:r>
        <w:rPr>
          <w:spacing w:val="-26"/>
          <w:position w:val="2"/>
          <w:sz w:val="21"/>
        </w:rPr>
        <w:t xml:space="preserve">和 </w:t>
      </w:r>
      <w:r>
        <w:rPr>
          <w:rFonts w:ascii="Times New Roman" w:eastAsia="Times New Roman"/>
          <w:position w:val="2"/>
          <w:sz w:val="21"/>
        </w:rPr>
        <w:t>AgNO</w:t>
      </w:r>
      <w:r>
        <w:rPr>
          <w:rFonts w:ascii="Times New Roman" w:eastAsia="Times New Roman"/>
          <w:sz w:val="13"/>
        </w:rPr>
        <w:t>3</w:t>
      </w:r>
      <w:r>
        <w:rPr>
          <w:rFonts w:ascii="Times New Roman" w:eastAsia="Times New Roman"/>
          <w:spacing w:val="-2"/>
          <w:sz w:val="13"/>
        </w:rPr>
        <w:t xml:space="preserve"> </w:t>
      </w:r>
      <w:r>
        <w:rPr>
          <w:spacing w:val="7"/>
          <w:position w:val="2"/>
          <w:sz w:val="21"/>
        </w:rPr>
        <w:t xml:space="preserve">的混合溶液中逐渐 </w:t>
      </w:r>
      <w:r>
        <w:rPr>
          <w:spacing w:val="-10"/>
          <w:position w:val="-4"/>
          <w:sz w:val="18"/>
        </w:rPr>
        <w:t>硝</w:t>
      </w:r>
    </w:p>
    <w:p>
      <w:pPr>
        <w:pStyle w:val="2"/>
        <w:spacing w:line="240" w:lineRule="exact"/>
        <w:ind w:left="103"/>
        <w:rPr>
          <w:sz w:val="18"/>
        </w:rPr>
      </w:pPr>
      <w:r>
        <w:rPr>
          <w:position w:val="2"/>
        </w:rPr>
        <w:t>加入锌粉。反应过程中</w:t>
      </w:r>
      <w:r>
        <w:rPr>
          <w:spacing w:val="-13"/>
          <w:position w:val="2"/>
        </w:rPr>
        <w:t xml:space="preserve">溶质 </w:t>
      </w:r>
      <w:r>
        <w:rPr>
          <w:rFonts w:ascii="Times New Roman" w:eastAsia="Times New Roman"/>
          <w:position w:val="2"/>
        </w:rPr>
        <w:t>Cu(NO</w:t>
      </w:r>
      <w:r>
        <w:rPr>
          <w:rFonts w:ascii="Times New Roman" w:eastAsia="Times New Roman"/>
          <w:sz w:val="13"/>
        </w:rPr>
        <w:t>3</w:t>
      </w:r>
      <w:r>
        <w:rPr>
          <w:rFonts w:ascii="Times New Roman" w:eastAsia="Times New Roman"/>
          <w:position w:val="2"/>
        </w:rPr>
        <w:t>)</w:t>
      </w:r>
      <w:r>
        <w:rPr>
          <w:rFonts w:ascii="Times New Roman" w:eastAsia="Times New Roman"/>
          <w:sz w:val="13"/>
        </w:rPr>
        <w:t>2</w:t>
      </w:r>
      <w:r>
        <w:rPr>
          <w:rFonts w:ascii="Times New Roman" w:eastAsia="Times New Roman"/>
          <w:spacing w:val="10"/>
          <w:sz w:val="13"/>
        </w:rPr>
        <w:t xml:space="preserve"> </w:t>
      </w:r>
      <w:r>
        <w:rPr>
          <w:position w:val="2"/>
        </w:rPr>
        <w:t>的质量随加入锌粉</w:t>
      </w:r>
      <w:r>
        <w:rPr>
          <w:spacing w:val="64"/>
          <w:w w:val="150"/>
          <w:position w:val="2"/>
        </w:rPr>
        <w:t xml:space="preserve"> </w:t>
      </w:r>
      <w:r>
        <w:rPr>
          <w:spacing w:val="-10"/>
          <w:position w:val="9"/>
          <w:sz w:val="18"/>
        </w:rPr>
        <w:t>酸</w:t>
      </w:r>
    </w:p>
    <w:p>
      <w:pPr>
        <w:spacing w:before="0" w:line="153" w:lineRule="exact"/>
        <w:ind w:left="0" w:right="4207" w:firstLine="0"/>
        <w:jc w:val="right"/>
        <w:rPr>
          <w:sz w:val="18"/>
        </w:rPr>
      </w:pPr>
      <w:r>
        <w:rPr>
          <w:w w:val="100"/>
          <w:sz w:val="18"/>
        </w:rPr>
        <w:t>铜</w:t>
      </w:r>
    </w:p>
    <w:p>
      <w:pPr>
        <w:pStyle w:val="2"/>
        <w:tabs>
          <w:tab w:val="left" w:pos="5488"/>
        </w:tabs>
        <w:spacing w:before="23" w:line="187" w:lineRule="auto"/>
        <w:ind w:left="5488" w:right="4207" w:hanging="5386"/>
        <w:jc w:val="right"/>
        <w:rPr>
          <w:sz w:val="18"/>
        </w:rPr>
      </w:pPr>
      <w:r>
        <w:rPr>
          <w:spacing w:val="-2"/>
        </w:rPr>
        <w:t>质量的变化关系如图所示。下列说法正确的是</w:t>
      </w:r>
      <w:r>
        <w:tab/>
      </w:r>
      <w:r>
        <w:rPr>
          <w:spacing w:val="-10"/>
          <w:position w:val="1"/>
          <w:sz w:val="18"/>
        </w:rPr>
        <w:t>的</w:t>
      </w:r>
      <w:r>
        <w:rPr>
          <w:spacing w:val="-10"/>
          <w:sz w:val="18"/>
        </w:rPr>
        <w:t>质</w:t>
      </w:r>
    </w:p>
    <w:p>
      <w:pPr>
        <w:pStyle w:val="2"/>
        <w:tabs>
          <w:tab w:val="left" w:pos="5488"/>
        </w:tabs>
        <w:spacing w:line="127" w:lineRule="auto"/>
        <w:ind w:left="376"/>
        <w:rPr>
          <w:sz w:val="18"/>
        </w:rPr>
      </w:pPr>
      <w:r>
        <w:rPr>
          <w:rFonts w:ascii="Times New Roman" w:eastAsia="Times New Roman"/>
          <w:w w:val="95"/>
        </w:rPr>
        <w:t>A</w:t>
      </w:r>
      <w:r>
        <w:rPr>
          <w:w w:val="95"/>
        </w:rPr>
        <w:t>．</w:t>
      </w:r>
      <w:r>
        <w:rPr>
          <w:rFonts w:ascii="Times New Roman" w:eastAsia="Times New Roman"/>
          <w:w w:val="95"/>
        </w:rPr>
        <w:t>a</w:t>
      </w:r>
      <w:r>
        <w:rPr>
          <w:rFonts w:ascii="Times New Roman" w:eastAsia="Times New Roman"/>
          <w:spacing w:val="54"/>
        </w:rPr>
        <w:t xml:space="preserve">  </w:t>
      </w:r>
      <w:r>
        <w:rPr>
          <w:w w:val="95"/>
        </w:rPr>
        <w:t>点时，溶液的总质量与反应前相比减</w:t>
      </w:r>
      <w:r>
        <w:rPr>
          <w:spacing w:val="-10"/>
          <w:w w:val="95"/>
        </w:rPr>
        <w:t>小</w:t>
      </w:r>
      <w:r>
        <w:tab/>
      </w:r>
      <w:r>
        <w:rPr>
          <w:spacing w:val="-10"/>
          <w:position w:val="-4"/>
          <w:sz w:val="18"/>
        </w:rPr>
        <w:t>量</w:t>
      </w:r>
    </w:p>
    <w:p>
      <w:pPr>
        <w:tabs>
          <w:tab w:val="left" w:pos="5488"/>
        </w:tabs>
        <w:spacing w:before="5"/>
        <w:ind w:left="376" w:right="0" w:firstLine="0"/>
        <w:jc w:val="left"/>
        <w:rPr>
          <w:rFonts w:ascii="Times New Roman" w:eastAsia="Times New Roman"/>
          <w:sz w:val="18"/>
        </w:rPr>
      </w:pPr>
      <w:r>
        <w:rPr>
          <w:rFonts w:ascii="Times New Roman" w:eastAsia="Times New Roman"/>
          <w:w w:val="95"/>
          <w:position w:val="2"/>
          <w:sz w:val="21"/>
        </w:rPr>
        <w:t>B</w:t>
      </w:r>
      <w:r>
        <w:rPr>
          <w:w w:val="95"/>
          <w:position w:val="2"/>
          <w:sz w:val="21"/>
        </w:rPr>
        <w:t>．</w:t>
      </w:r>
      <w:r>
        <w:rPr>
          <w:rFonts w:ascii="Times New Roman" w:eastAsia="Times New Roman"/>
          <w:w w:val="95"/>
          <w:position w:val="2"/>
          <w:sz w:val="21"/>
        </w:rPr>
        <w:t>b</w:t>
      </w:r>
      <w:r>
        <w:rPr>
          <w:rFonts w:ascii="Times New Roman" w:eastAsia="Times New Roman"/>
          <w:spacing w:val="43"/>
          <w:position w:val="2"/>
          <w:sz w:val="21"/>
        </w:rPr>
        <w:t xml:space="preserve"> </w:t>
      </w:r>
      <w:r>
        <w:rPr>
          <w:w w:val="95"/>
          <w:position w:val="2"/>
          <w:sz w:val="21"/>
        </w:rPr>
        <w:t>点时，溶液为</w:t>
      </w:r>
      <w:r>
        <w:rPr>
          <w:spacing w:val="1"/>
          <w:position w:val="2"/>
          <w:sz w:val="21"/>
        </w:rPr>
        <w:t xml:space="preserve"> </w:t>
      </w:r>
      <w:r>
        <w:rPr>
          <w:rFonts w:ascii="Times New Roman" w:eastAsia="Times New Roman"/>
          <w:w w:val="95"/>
          <w:position w:val="2"/>
          <w:sz w:val="21"/>
        </w:rPr>
        <w:t>Zn(NO</w:t>
      </w:r>
      <w:r>
        <w:rPr>
          <w:rFonts w:ascii="Times New Roman" w:eastAsia="Times New Roman"/>
          <w:w w:val="95"/>
          <w:sz w:val="13"/>
        </w:rPr>
        <w:t>3</w:t>
      </w:r>
      <w:r>
        <w:rPr>
          <w:rFonts w:ascii="Times New Roman" w:eastAsia="Times New Roman"/>
          <w:w w:val="95"/>
          <w:position w:val="2"/>
          <w:sz w:val="21"/>
        </w:rPr>
        <w:t>)</w:t>
      </w:r>
      <w:r>
        <w:rPr>
          <w:rFonts w:ascii="Times New Roman" w:eastAsia="Times New Roman"/>
          <w:w w:val="95"/>
          <w:sz w:val="13"/>
        </w:rPr>
        <w:t>2</w:t>
      </w:r>
      <w:r>
        <w:rPr>
          <w:rFonts w:ascii="Times New Roman" w:eastAsia="Times New Roman"/>
          <w:spacing w:val="26"/>
          <w:sz w:val="13"/>
        </w:rPr>
        <w:t xml:space="preserve"> </w:t>
      </w:r>
      <w:r>
        <w:rPr>
          <w:w w:val="95"/>
          <w:position w:val="2"/>
          <w:sz w:val="21"/>
        </w:rPr>
        <w:t>和</w:t>
      </w:r>
      <w:r>
        <w:rPr>
          <w:spacing w:val="-4"/>
          <w:position w:val="2"/>
          <w:sz w:val="21"/>
        </w:rPr>
        <w:t xml:space="preserve"> </w:t>
      </w:r>
      <w:r>
        <w:rPr>
          <w:rFonts w:ascii="Times New Roman" w:eastAsia="Times New Roman"/>
          <w:w w:val="95"/>
          <w:position w:val="2"/>
          <w:sz w:val="21"/>
        </w:rPr>
        <w:t>Cu(NO</w:t>
      </w:r>
      <w:r>
        <w:rPr>
          <w:rFonts w:ascii="Times New Roman" w:eastAsia="Times New Roman"/>
          <w:w w:val="95"/>
          <w:sz w:val="13"/>
        </w:rPr>
        <w:t>3</w:t>
      </w:r>
      <w:r>
        <w:rPr>
          <w:rFonts w:ascii="Times New Roman" w:eastAsia="Times New Roman"/>
          <w:w w:val="95"/>
          <w:position w:val="2"/>
          <w:sz w:val="21"/>
        </w:rPr>
        <w:t>)</w:t>
      </w:r>
      <w:r>
        <w:rPr>
          <w:rFonts w:ascii="Times New Roman" w:eastAsia="Times New Roman"/>
          <w:w w:val="95"/>
          <w:sz w:val="13"/>
        </w:rPr>
        <w:t>2</w:t>
      </w:r>
      <w:r>
        <w:rPr>
          <w:rFonts w:ascii="Times New Roman" w:eastAsia="Times New Roman"/>
          <w:spacing w:val="26"/>
          <w:sz w:val="13"/>
        </w:rPr>
        <w:t xml:space="preserve"> </w:t>
      </w:r>
      <w:r>
        <w:rPr>
          <w:w w:val="95"/>
          <w:position w:val="2"/>
          <w:sz w:val="21"/>
        </w:rPr>
        <w:t>的混合溶</w:t>
      </w:r>
      <w:r>
        <w:rPr>
          <w:spacing w:val="-10"/>
          <w:w w:val="95"/>
          <w:position w:val="2"/>
          <w:sz w:val="21"/>
        </w:rPr>
        <w:t>液</w:t>
      </w:r>
      <w:r>
        <w:rPr>
          <w:position w:val="2"/>
          <w:sz w:val="21"/>
        </w:rPr>
        <w:tab/>
      </w:r>
      <w:r>
        <w:rPr>
          <w:rFonts w:ascii="Times New Roman" w:eastAsia="Times New Roman"/>
          <w:spacing w:val="-5"/>
          <w:position w:val="11"/>
          <w:sz w:val="18"/>
        </w:rPr>
        <w:t>/g</w:t>
      </w:r>
    </w:p>
    <w:p>
      <w:pPr>
        <w:pStyle w:val="2"/>
        <w:spacing w:before="75"/>
        <w:ind w:left="376"/>
      </w:pPr>
      <w:r>
        <w:rPr>
          <w:rFonts w:ascii="Times New Roman" w:eastAsia="Times New Roman"/>
          <w:w w:val="95"/>
        </w:rPr>
        <w:t>C</w:t>
      </w:r>
      <w:r>
        <w:rPr>
          <w:w w:val="95"/>
        </w:rPr>
        <w:t>．</w:t>
      </w:r>
      <w:r>
        <w:rPr>
          <w:rFonts w:ascii="Times New Roman" w:eastAsia="Times New Roman"/>
          <w:w w:val="95"/>
        </w:rPr>
        <w:t>c</w:t>
      </w:r>
      <w:r>
        <w:rPr>
          <w:rFonts w:ascii="Times New Roman" w:eastAsia="Times New Roman"/>
          <w:spacing w:val="77"/>
        </w:rPr>
        <w:t xml:space="preserve"> </w:t>
      </w:r>
      <w:r>
        <w:rPr>
          <w:spacing w:val="-2"/>
          <w:w w:val="95"/>
        </w:rPr>
        <w:t>点时，溶液呈无色</w:t>
      </w:r>
    </w:p>
    <w:p>
      <w:pPr>
        <w:spacing w:after="0"/>
        <w:sectPr>
          <w:type w:val="continuous"/>
          <w:pgSz w:w="20980" w:h="14750" w:orient="landscape"/>
          <w:pgMar w:top="460" w:right="260" w:bottom="0" w:left="1200" w:header="273" w:footer="0" w:gutter="0"/>
          <w:cols w:equalWidth="0" w:num="2">
            <w:col w:w="8234" w:space="1404"/>
            <w:col w:w="9882"/>
          </w:cols>
        </w:sectPr>
      </w:pPr>
    </w:p>
    <w:p>
      <w:pPr>
        <w:spacing w:before="27" w:line="187" w:lineRule="exact"/>
        <w:ind w:left="0" w:right="1085" w:firstLine="0"/>
        <w:jc w:val="right"/>
        <w:rPr>
          <w:rFonts w:ascii="Times New Roman"/>
          <w:sz w:val="18"/>
        </w:rPr>
      </w:pPr>
      <w:r>
        <w:rPr>
          <w:rFonts w:ascii="Times New Roman"/>
          <w:sz w:val="18"/>
        </w:rPr>
        <w:t>0</w:t>
      </w:r>
    </w:p>
    <w:p>
      <w:pPr>
        <w:tabs>
          <w:tab w:val="left" w:pos="5527"/>
        </w:tabs>
        <w:spacing w:before="0" w:line="221" w:lineRule="exact"/>
        <w:ind w:left="2431" w:right="0" w:firstLine="0"/>
        <w:jc w:val="left"/>
        <w:rPr>
          <w:rFonts w:ascii="Times New Roman" w:eastAsia="Times New Roman"/>
          <w:sz w:val="18"/>
        </w:rPr>
      </w:pPr>
      <w:r>
        <w:rPr>
          <w:sz w:val="18"/>
        </w:rPr>
        <w:t>图</w:t>
      </w:r>
      <w:r>
        <w:rPr>
          <w:spacing w:val="-45"/>
          <w:sz w:val="18"/>
        </w:rPr>
        <w:t xml:space="preserve"> </w:t>
      </w:r>
      <w:r>
        <w:rPr>
          <w:rFonts w:ascii="Times New Roman" w:eastAsia="Times New Roman"/>
          <w:spacing w:val="-10"/>
          <w:sz w:val="18"/>
        </w:rPr>
        <w:t>1</w:t>
      </w:r>
      <w:r>
        <w:rPr>
          <w:rFonts w:ascii="Times New Roman" w:eastAsia="Times New Roman"/>
          <w:sz w:val="18"/>
        </w:rPr>
        <w:tab/>
      </w:r>
      <w:r>
        <w:rPr>
          <w:position w:val="1"/>
          <w:sz w:val="18"/>
        </w:rPr>
        <w:t>图</w:t>
      </w:r>
      <w:r>
        <w:rPr>
          <w:spacing w:val="-47"/>
          <w:position w:val="1"/>
          <w:sz w:val="18"/>
        </w:rPr>
        <w:t xml:space="preserve"> </w:t>
      </w:r>
      <w:r>
        <w:rPr>
          <w:rFonts w:ascii="Times New Roman" w:eastAsia="Times New Roman"/>
          <w:spacing w:val="-10"/>
          <w:position w:val="1"/>
          <w:sz w:val="18"/>
        </w:rPr>
        <w:t>2</w:t>
      </w:r>
    </w:p>
    <w:p>
      <w:pPr>
        <w:spacing w:before="70"/>
        <w:ind w:left="551" w:right="0" w:firstLine="0"/>
        <w:jc w:val="left"/>
        <w:rPr>
          <w:rFonts w:ascii="Times New Roman" w:eastAsia="Times New Roman"/>
          <w:sz w:val="18"/>
        </w:rPr>
      </w:pPr>
      <w:r>
        <w:br w:type="column"/>
      </w:r>
      <w:r>
        <w:rPr>
          <w:sz w:val="18"/>
        </w:rPr>
        <w:t>时间</w:t>
      </w:r>
      <w:r>
        <w:rPr>
          <w:rFonts w:ascii="Times New Roman" w:eastAsia="Times New Roman"/>
          <w:spacing w:val="-5"/>
          <w:sz w:val="18"/>
        </w:rPr>
        <w:t>/s</w:t>
      </w:r>
    </w:p>
    <w:p>
      <w:pPr>
        <w:pStyle w:val="2"/>
        <w:spacing w:before="71"/>
        <w:ind w:left="2431"/>
      </w:pPr>
      <w:r>
        <w:br w:type="column"/>
      </w:r>
      <w:r>
        <w:rPr>
          <w:rFonts w:ascii="Times New Roman" w:eastAsia="Times New Roman"/>
        </w:rPr>
        <w:t>D</w:t>
      </w:r>
      <w:r>
        <w:t>．</w:t>
      </w:r>
      <w:r>
        <w:rPr>
          <w:rFonts w:ascii="Times New Roman" w:eastAsia="Times New Roman"/>
        </w:rPr>
        <w:t>d</w:t>
      </w:r>
      <w:r>
        <w:rPr>
          <w:rFonts w:ascii="Times New Roman" w:eastAsia="Times New Roman"/>
          <w:spacing w:val="-14"/>
        </w:rPr>
        <w:t xml:space="preserve"> </w:t>
      </w:r>
      <w:r>
        <w:rPr>
          <w:spacing w:val="-5"/>
        </w:rPr>
        <w:t xml:space="preserve">点时，过滤所得滤渣为 </w:t>
      </w:r>
      <w:r>
        <w:rPr>
          <w:rFonts w:ascii="Times New Roman" w:eastAsia="Times New Roman"/>
        </w:rPr>
        <w:t>Cu</w:t>
      </w:r>
      <w:r>
        <w:rPr>
          <w:rFonts w:ascii="Times New Roman" w:eastAsia="Times New Roman"/>
          <w:spacing w:val="-13"/>
        </w:rPr>
        <w:t xml:space="preserve"> </w:t>
      </w:r>
      <w:r>
        <w:rPr>
          <w:spacing w:val="-27"/>
        </w:rPr>
        <w:t xml:space="preserve">和 </w:t>
      </w:r>
      <w:r>
        <w:rPr>
          <w:rFonts w:ascii="Times New Roman" w:eastAsia="Times New Roman"/>
        </w:rPr>
        <w:t>Ag</w:t>
      </w:r>
      <w:r>
        <w:rPr>
          <w:rFonts w:ascii="Times New Roman" w:eastAsia="Times New Roman"/>
          <w:spacing w:val="-8"/>
        </w:rPr>
        <w:t xml:space="preserve"> </w:t>
      </w:r>
      <w:r>
        <w:rPr>
          <w:spacing w:val="-3"/>
        </w:rPr>
        <w:t>的混合物</w:t>
      </w:r>
    </w:p>
    <w:p>
      <w:pPr>
        <w:spacing w:before="39"/>
        <w:ind w:left="1726" w:right="1945" w:firstLine="0"/>
        <w:jc w:val="center"/>
        <w:rPr>
          <w:rFonts w:ascii="Times New Roman" w:eastAsia="Times New Roman"/>
          <w:sz w:val="18"/>
        </w:rPr>
      </w:pPr>
      <w:r>
        <w:br w:type="column"/>
      </w:r>
      <w:r>
        <w:rPr>
          <w:spacing w:val="-2"/>
          <w:sz w:val="18"/>
        </w:rPr>
        <w:t>加入锌粉的质量</w:t>
      </w:r>
      <w:r>
        <w:rPr>
          <w:rFonts w:ascii="Times New Roman" w:eastAsia="Times New Roman"/>
          <w:spacing w:val="-5"/>
          <w:sz w:val="18"/>
        </w:rPr>
        <w:t>/g</w:t>
      </w:r>
    </w:p>
    <w:p>
      <w:pPr>
        <w:spacing w:after="0"/>
        <w:jc w:val="center"/>
        <w:rPr>
          <w:rFonts w:ascii="Times New Roman" w:eastAsia="Times New Roman"/>
          <w:sz w:val="18"/>
        </w:rPr>
        <w:sectPr>
          <w:type w:val="continuous"/>
          <w:pgSz w:w="20980" w:h="14750" w:orient="landscape"/>
          <w:pgMar w:top="460" w:right="260" w:bottom="0" w:left="1200" w:header="273" w:footer="0" w:gutter="0"/>
          <w:cols w:equalWidth="0" w:num="4">
            <w:col w:w="5841" w:space="40"/>
            <w:col w:w="1070" w:space="632"/>
            <w:col w:w="6809" w:space="40"/>
            <w:col w:w="5088"/>
          </w:cols>
        </w:sectPr>
      </w:pPr>
    </w:p>
    <w:p>
      <w:pPr>
        <w:pStyle w:val="8"/>
        <w:numPr>
          <w:ilvl w:val="0"/>
          <w:numId w:val="4"/>
        </w:numPr>
        <w:tabs>
          <w:tab w:val="left" w:pos="676"/>
        </w:tabs>
        <w:spacing w:before="85" w:after="0" w:line="240" w:lineRule="auto"/>
        <w:ind w:left="675" w:right="0" w:hanging="362"/>
        <w:jc w:val="left"/>
        <w:rPr>
          <w:rFonts w:ascii="Times New Roman" w:eastAsia="Times New Roman"/>
          <w:sz w:val="21"/>
        </w:rPr>
      </w:pPr>
      <w:r>
        <w:rPr>
          <w:w w:val="95"/>
          <w:sz w:val="21"/>
        </w:rPr>
        <w:t>该实验说明氧气约占空气总体积的</w:t>
      </w:r>
      <w:r>
        <w:rPr>
          <w:spacing w:val="30"/>
          <w:w w:val="150"/>
          <w:sz w:val="21"/>
        </w:rPr>
        <w:t xml:space="preserve"> </w:t>
      </w:r>
      <w:r>
        <w:rPr>
          <w:rFonts w:ascii="Times New Roman" w:eastAsia="Times New Roman"/>
          <w:spacing w:val="-5"/>
          <w:w w:val="95"/>
          <w:sz w:val="21"/>
        </w:rPr>
        <w:t>1/5</w:t>
      </w:r>
    </w:p>
    <w:p>
      <w:pPr>
        <w:pStyle w:val="8"/>
        <w:numPr>
          <w:ilvl w:val="0"/>
          <w:numId w:val="4"/>
        </w:numPr>
        <w:tabs>
          <w:tab w:val="left" w:pos="730"/>
        </w:tabs>
        <w:spacing w:before="31" w:after="0" w:line="240" w:lineRule="auto"/>
        <w:ind w:left="729" w:right="0" w:hanging="416"/>
        <w:jc w:val="left"/>
        <w:rPr>
          <w:sz w:val="21"/>
        </w:rPr>
      </w:pPr>
      <w:r>
        <w:rPr>
          <w:rFonts w:ascii="Times New Roman" w:eastAsia="Times New Roman"/>
          <w:i/>
          <w:w w:val="95"/>
          <w:sz w:val="21"/>
        </w:rPr>
        <w:t>bc</w:t>
      </w:r>
      <w:r>
        <w:rPr>
          <w:rFonts w:ascii="Times New Roman" w:eastAsia="Times New Roman"/>
          <w:i/>
          <w:spacing w:val="71"/>
          <w:sz w:val="21"/>
        </w:rPr>
        <w:t xml:space="preserve">  </w:t>
      </w:r>
      <w:r>
        <w:rPr>
          <w:spacing w:val="-1"/>
          <w:w w:val="95"/>
          <w:sz w:val="21"/>
        </w:rPr>
        <w:t>段气压变化的原因是红磷燃烧放热，气体受热膨胀</w:t>
      </w:r>
    </w:p>
    <w:p>
      <w:pPr>
        <w:pStyle w:val="8"/>
        <w:numPr>
          <w:ilvl w:val="0"/>
          <w:numId w:val="4"/>
        </w:numPr>
        <w:tabs>
          <w:tab w:val="left" w:pos="730"/>
        </w:tabs>
        <w:spacing w:before="31" w:after="0" w:line="240" w:lineRule="auto"/>
        <w:ind w:left="729" w:right="0" w:hanging="416"/>
        <w:jc w:val="left"/>
        <w:rPr>
          <w:sz w:val="21"/>
        </w:rPr>
      </w:pPr>
      <w:r>
        <w:rPr>
          <w:rFonts w:ascii="Times New Roman" w:eastAsia="Times New Roman"/>
          <w:i/>
          <w:w w:val="95"/>
          <w:sz w:val="21"/>
        </w:rPr>
        <w:t>cd</w:t>
      </w:r>
      <w:r>
        <w:rPr>
          <w:rFonts w:ascii="Times New Roman" w:eastAsia="Times New Roman"/>
          <w:i/>
          <w:spacing w:val="71"/>
          <w:sz w:val="21"/>
        </w:rPr>
        <w:t xml:space="preserve">  </w:t>
      </w:r>
      <w:r>
        <w:rPr>
          <w:spacing w:val="-1"/>
          <w:w w:val="95"/>
          <w:sz w:val="21"/>
        </w:rPr>
        <w:t>段气压变化的原因是打开止水夹，广口瓶内吸入水</w:t>
      </w:r>
    </w:p>
    <w:p>
      <w:pPr>
        <w:pStyle w:val="8"/>
        <w:numPr>
          <w:ilvl w:val="0"/>
          <w:numId w:val="4"/>
        </w:numPr>
        <w:tabs>
          <w:tab w:val="left" w:pos="676"/>
        </w:tabs>
        <w:spacing w:before="31" w:after="0" w:line="240" w:lineRule="auto"/>
        <w:ind w:left="675" w:right="0" w:hanging="362"/>
        <w:jc w:val="left"/>
        <w:rPr>
          <w:sz w:val="21"/>
        </w:rPr>
      </w:pPr>
      <w:r>
        <w:rPr>
          <w:spacing w:val="-1"/>
          <w:w w:val="95"/>
          <w:sz w:val="21"/>
        </w:rPr>
        <w:t>用木炭代替红磷实验，不能得到相同的现象和结论</w:t>
      </w:r>
    </w:p>
    <w:p>
      <w:pPr>
        <w:pStyle w:val="2"/>
        <w:spacing w:before="160"/>
        <w:ind w:left="103"/>
      </w:pPr>
      <w:r>
        <w:rPr>
          <w:w w:val="95"/>
        </w:rPr>
        <w:t>二、多项选择题（本大题共</w:t>
      </w:r>
      <w:r>
        <w:rPr>
          <w:spacing w:val="3"/>
        </w:rPr>
        <w:t xml:space="preserve"> </w:t>
      </w:r>
      <w:r>
        <w:rPr>
          <w:rFonts w:ascii="Times New Roman" w:eastAsia="Times New Roman"/>
          <w:b/>
          <w:w w:val="95"/>
        </w:rPr>
        <w:t>5</w:t>
      </w:r>
      <w:r>
        <w:rPr>
          <w:rFonts w:ascii="Times New Roman" w:eastAsia="Times New Roman"/>
          <w:b/>
          <w:spacing w:val="55"/>
        </w:rPr>
        <w:t xml:space="preserve"> </w:t>
      </w:r>
      <w:r>
        <w:rPr>
          <w:w w:val="95"/>
        </w:rPr>
        <w:t>小题，每小题</w:t>
      </w:r>
      <w:r>
        <w:rPr>
          <w:spacing w:val="9"/>
        </w:rPr>
        <w:t xml:space="preserve"> </w:t>
      </w:r>
      <w:r>
        <w:rPr>
          <w:rFonts w:ascii="Times New Roman" w:eastAsia="Times New Roman"/>
          <w:b/>
          <w:w w:val="95"/>
        </w:rPr>
        <w:t>4</w:t>
      </w:r>
      <w:r>
        <w:rPr>
          <w:rFonts w:ascii="Times New Roman" w:eastAsia="Times New Roman"/>
          <w:b/>
          <w:spacing w:val="59"/>
        </w:rPr>
        <w:t xml:space="preserve"> </w:t>
      </w:r>
      <w:r>
        <w:rPr>
          <w:w w:val="95"/>
        </w:rPr>
        <w:t>分，共</w:t>
      </w:r>
      <w:r>
        <w:rPr>
          <w:spacing w:val="4"/>
        </w:rPr>
        <w:t xml:space="preserve"> </w:t>
      </w:r>
      <w:r>
        <w:rPr>
          <w:rFonts w:ascii="Times New Roman" w:eastAsia="Times New Roman"/>
          <w:b/>
          <w:w w:val="95"/>
        </w:rPr>
        <w:t>20</w:t>
      </w:r>
      <w:r>
        <w:rPr>
          <w:rFonts w:ascii="Times New Roman" w:eastAsia="Times New Roman"/>
          <w:b/>
          <w:spacing w:val="59"/>
        </w:rPr>
        <w:t xml:space="preserve"> </w:t>
      </w:r>
      <w:r>
        <w:rPr>
          <w:w w:val="95"/>
        </w:rPr>
        <w:t>分。每小题给出的四个选</w:t>
      </w:r>
      <w:r>
        <w:rPr>
          <w:spacing w:val="-4"/>
          <w:w w:val="95"/>
        </w:rPr>
        <w:t>项中，</w:t>
      </w:r>
    </w:p>
    <w:p>
      <w:pPr>
        <w:pStyle w:val="2"/>
        <w:spacing w:before="72"/>
        <w:ind w:left="103"/>
      </w:pPr>
      <w:r>
        <w:rPr>
          <w:w w:val="95"/>
        </w:rPr>
        <w:t>至少有两个选项符合题目的要求，全部选对得</w:t>
      </w:r>
      <w:r>
        <w:rPr>
          <w:spacing w:val="40"/>
        </w:rPr>
        <w:t xml:space="preserve"> </w:t>
      </w:r>
      <w:r>
        <w:rPr>
          <w:rFonts w:ascii="Times New Roman" w:eastAsia="Times New Roman"/>
          <w:b/>
          <w:w w:val="95"/>
        </w:rPr>
        <w:t>4</w:t>
      </w:r>
      <w:r>
        <w:rPr>
          <w:rFonts w:ascii="Times New Roman" w:eastAsia="Times New Roman"/>
          <w:b/>
          <w:spacing w:val="63"/>
          <w:w w:val="150"/>
        </w:rPr>
        <w:t xml:space="preserve"> </w:t>
      </w:r>
      <w:r>
        <w:rPr>
          <w:w w:val="95"/>
        </w:rPr>
        <w:t>分，选对两个及以上但不全的得</w:t>
      </w:r>
      <w:r>
        <w:rPr>
          <w:spacing w:val="33"/>
        </w:rPr>
        <w:t xml:space="preserve"> </w:t>
      </w:r>
      <w:r>
        <w:rPr>
          <w:rFonts w:ascii="Times New Roman" w:eastAsia="Times New Roman"/>
          <w:b/>
          <w:w w:val="95"/>
        </w:rPr>
        <w:t>3</w:t>
      </w:r>
      <w:r>
        <w:rPr>
          <w:rFonts w:ascii="Times New Roman" w:eastAsia="Times New Roman"/>
          <w:b/>
          <w:spacing w:val="63"/>
          <w:w w:val="150"/>
        </w:rPr>
        <w:t xml:space="preserve"> </w:t>
      </w:r>
      <w:r>
        <w:rPr>
          <w:spacing w:val="-5"/>
          <w:w w:val="95"/>
        </w:rPr>
        <w:t>分，</w:t>
      </w:r>
    </w:p>
    <w:p>
      <w:pPr>
        <w:pStyle w:val="2"/>
        <w:spacing w:before="74"/>
        <w:ind w:left="103"/>
      </w:pPr>
      <w:r>
        <w:rPr>
          <w:w w:val="95"/>
        </w:rPr>
        <w:t>选对一</w:t>
      </w:r>
      <w:r>
        <w:rPr>
          <w:spacing w:val="-4"/>
          <w:w w:val="95"/>
        </w:rPr>
        <w:t xml:space="preserve">个得 </w:t>
      </w:r>
      <w:r>
        <w:rPr>
          <w:rFonts w:ascii="Times New Roman" w:eastAsia="Times New Roman"/>
          <w:b/>
          <w:w w:val="95"/>
        </w:rPr>
        <w:t>2</w:t>
      </w:r>
      <w:r>
        <w:rPr>
          <w:rFonts w:ascii="Times New Roman" w:eastAsia="Times New Roman"/>
          <w:b/>
          <w:spacing w:val="34"/>
        </w:rPr>
        <w:t xml:space="preserve"> </w:t>
      </w:r>
      <w:r>
        <w:rPr>
          <w:w w:val="95"/>
        </w:rPr>
        <w:t>分，有错选的</w:t>
      </w:r>
      <w:r>
        <w:rPr>
          <w:spacing w:val="-5"/>
          <w:w w:val="95"/>
        </w:rPr>
        <w:t xml:space="preserve">得 </w:t>
      </w:r>
      <w:r>
        <w:rPr>
          <w:rFonts w:ascii="Times New Roman" w:eastAsia="Times New Roman"/>
          <w:b/>
          <w:w w:val="95"/>
        </w:rPr>
        <w:t>0</w:t>
      </w:r>
      <w:r>
        <w:rPr>
          <w:rFonts w:ascii="Times New Roman" w:eastAsia="Times New Roman"/>
          <w:b/>
          <w:spacing w:val="31"/>
        </w:rPr>
        <w:t xml:space="preserve"> </w:t>
      </w:r>
      <w:r>
        <w:rPr>
          <w:w w:val="95"/>
        </w:rPr>
        <w:t>分</w:t>
      </w:r>
      <w:r>
        <w:rPr>
          <w:spacing w:val="-10"/>
          <w:w w:val="95"/>
        </w:rPr>
        <w:t>）</w:t>
      </w:r>
    </w:p>
    <w:p>
      <w:pPr>
        <w:pStyle w:val="2"/>
        <w:spacing w:before="35" w:line="271" w:lineRule="auto"/>
        <w:ind w:left="103" w:right="143"/>
      </w:pPr>
      <w:r>
        <w:pict>
          <v:group id="docshapegroup66" o:spid="_x0000_s1093" o:spt="203" style="position:absolute;left:0pt;margin-left:243.7pt;margin-top:46.65pt;height:42.25pt;width:42.25pt;mso-position-horizontal-relative:page;z-index:-251629568;mso-width-relative:page;mso-height-relative:page;" coordorigin="4875,934" coordsize="845,845">
            <o:lock v:ext="edit"/>
            <v:shape id="docshape67" o:spid="_x0000_s1094" o:spt="75" type="#_x0000_t75" style="position:absolute;left:4874;top:1327;height:276;width:272;" filled="f" o:preferrelative="t" stroked="f" coordsize="21600,21600">
              <v:path/>
              <v:fill on="f" focussize="0,0"/>
              <v:stroke on="f" joinstyle="miter"/>
              <v:imagedata r:id="rId14" o:title=""/>
              <o:lock v:ext="edit" aspectratio="t"/>
            </v:shape>
            <v:shape id="docshape68" o:spid="_x0000_s1095" o:spt="75" type="#_x0000_t75" style="position:absolute;left:5447;top:1328;height:274;width:272;" filled="f" o:preferrelative="t" stroked="f" coordsize="21600,21600">
              <v:path/>
              <v:fill on="f" focussize="0,0"/>
              <v:stroke on="f" joinstyle="miter"/>
              <v:imagedata r:id="rId15" o:title=""/>
              <o:lock v:ext="edit" aspectratio="t"/>
            </v:shape>
            <v:shape id="docshape69" o:spid="_x0000_s1096" o:spt="75" type="#_x0000_t75" style="position:absolute;left:5085;top:1180;height:404;width:401;" filled="f" o:preferrelative="t" stroked="f" coordsize="21600,21600">
              <v:path/>
              <v:fill on="f" focussize="0,0"/>
              <v:stroke on="f" joinstyle="miter"/>
              <v:imagedata r:id="rId16" o:title=""/>
              <o:lock v:ext="edit" aspectratio="t"/>
            </v:shape>
            <v:shape id="docshape70" o:spid="_x0000_s1097" style="position:absolute;left:5077;top:1172;height:418;width:416;" fillcolor="#000000" filled="t" stroked="f" coordorigin="5078,1173" coordsize="416,418" path="m5317,1589l5254,1589,5234,1585,5224,1581,5214,1579,5205,1575,5195,1571,5187,1565,5178,1561,5169,1555,5161,1549,5154,1543,5146,1537,5139,1529,5132,1523,5125,1515,5119,1507,5113,1499,5108,1489,5103,1481,5098,1473,5094,1463,5090,1453,5087,1443,5084,1433,5082,1423,5080,1413,5079,1403,5078,1393,5078,1381,5078,1371,5079,1359,5080,1349,5082,1339,5084,1329,5087,1319,5091,1309,5094,1299,5098,1291,5103,1281,5108,1273,5113,1265,5119,1257,5125,1249,5132,1241,5139,1233,5146,1227,5154,1219,5161,1213,5170,1207,5178,1203,5187,1197,5196,1193,5224,1181,5265,1173,5307,1173,5348,1181,5362,1187,5266,1187,5256,1189,5257,1189,5247,1191,5247,1191,5237,1193,5238,1193,5228,1195,5229,1195,5219,1199,5220,1199,5211,1203,5211,1203,5202,1207,5202,1207,5194,1211,5194,1211,5186,1215,5186,1215,5178,1221,5178,1221,5170,1225,5171,1225,5163,1231,5163,1231,5156,1237,5156,1237,5151,1243,5150,1243,5143,1251,5143,1251,5137,1257,5137,1257,5131,1265,5131,1265,5126,1273,5126,1273,5121,1281,5121,1281,5116,1289,5116,1289,5112,1297,5112,1297,5108,1305,5108,1305,5104,1315,5105,1315,5101,1323,5102,1323,5099,1333,5099,1333,5097,1343,5097,1343,5095,1351,5095,1351,5094,1361,5094,1361,5093,1371,5093,1371,5093,1381,5093,1391,5093,1391,5094,1401,5094,1401,5095,1411,5095,1411,5097,1421,5097,1421,5099,1431,5099,1431,5102,1439,5101,1439,5105,1449,5104,1449,5108,1457,5108,1457,5112,1465,5112,1465,5116,1475,5116,1475,5121,1483,5121,1483,5126,1491,5126,1491,5131,1499,5133,1499,5137,1505,5137,1505,5143,1513,5143,1513,5150,1519,5149,1519,5156,1525,5156,1525,5163,1531,5163,1531,5171,1537,5170,1537,5178,1543,5178,1543,5186,1547,5186,1547,5194,1553,5194,1553,5202,1557,5202,1557,5211,1561,5211,1561,5220,1565,5219,1565,5229,1567,5228,1567,5238,1569,5237,1569,5247,1573,5256,1573,5266,1575,5367,1575,5357,1579,5348,1581,5338,1585,5317,1589xm5266,1189l5266,1187,5276,1187,5266,1189xm5306,1189l5296,1187,5305,1187,5306,1189xm5422,1245l5415,1237,5416,1237,5408,1231,5409,1231,5401,1225,5401,1225,5394,1221,5394,1221,5386,1215,5386,1215,5378,1211,5378,1211,5369,1207,5370,1207,5361,1203,5361,1203,5352,1199,5352,1199,5343,1195,5343,1195,5334,1193,5334,1193,5325,1191,5325,1191,5315,1189,5315,1189,5305,1187,5362,1187,5367,1189,5376,1193,5385,1197,5394,1203,5402,1207,5410,1213,5418,1219,5426,1227,5433,1233,5440,1241,5442,1243,5422,1243,5422,1245xm5149,1245l5150,1243,5151,1243,5149,1245xm5477,1353l5475,1343,5475,1343,5473,1333,5473,1333,5470,1323,5470,1323,5467,1315,5467,1315,5464,1305,5464,1305,5460,1297,5460,1297,5455,1289,5456,1289,5451,1281,5451,1281,5446,1273,5446,1273,5440,1265,5441,1265,5435,1257,5435,1257,5429,1251,5429,1251,5422,1243,5442,1243,5446,1249,5453,1257,5458,1265,5464,1273,5469,1281,5473,1291,5478,1301,5481,1309,5485,1319,5487,1329,5490,1339,5491,1349,5492,1351,5477,1351,5477,1353xm5095,1353l5095,1351,5095,1351,5095,1353xm5488,1431l5473,1431,5475,1421,5475,1421,5477,1411,5477,1411,5478,1401,5478,1401,5479,1391,5479,1391,5479,1381,5479,1371,5479,1371,5478,1361,5478,1361,5477,1351,5492,1351,5493,1361,5494,1371,5494,1381,5494,1393,5493,1403,5491,1413,5490,1423,5488,1431xm5099,1431l5099,1431,5099,1429,5099,1431xm5458,1499l5440,1499,5446,1491,5446,1491,5451,1483,5451,1483,5456,1475,5455,1475,5460,1465,5460,1465,5464,1457,5464,1457,5467,1449,5467,1449,5470,1439,5470,1439,5473,1429,5473,1431,5488,1431,5487,1435,5484,1443,5481,1453,5477,1463,5473,1473,5469,1481,5464,1491,5458,1499xm5133,1499l5131,1499,5131,1497,5133,1499xm5367,1575l5305,1575,5315,1573,5325,1573,5334,1569,5334,1569,5343,1567,5343,1567,5352,1565,5352,1565,5361,1561,5361,1561,5370,1557,5369,1557,5378,1553,5378,1553,5386,1547,5386,1547,5394,1543,5394,1543,5401,1537,5401,1537,5409,1531,5408,1531,5416,1525,5415,1525,5422,1519,5422,1519,5429,1513,5429,1513,5435,1505,5435,1505,5441,1497,5440,1499,5458,1499,5452,1507,5446,1515,5440,1523,5433,1529,5426,1537,5418,1543,5410,1549,5394,1561,5385,1565,5376,1571,5367,1575xm5296,1591l5275,1591,5264,1589,5307,1589,5296,1591xe">
              <v:path arrowok="t"/>
              <v:fill on="t" focussize="0,0"/>
              <v:stroke on="f"/>
              <v:imagedata o:title=""/>
              <o:lock v:ext="edit"/>
            </v:shape>
            <v:shape id="docshape71" o:spid="_x0000_s1098" o:spt="75" type="#_x0000_t75" style="position:absolute;left:5161;top:1502;height:276;width:272;" filled="f" o:preferrelative="t" stroked="f" coordsize="21600,21600">
              <v:path/>
              <v:fill on="f" focussize="0,0"/>
              <v:stroke on="f" joinstyle="miter"/>
              <v:imagedata r:id="rId17" o:title=""/>
              <o:lock v:ext="edit" aspectratio="t"/>
            </v:shape>
            <v:shape id="docshape72" o:spid="_x0000_s1099" o:spt="75" type="#_x0000_t75" style="position:absolute;left:5146;top:933;height:274;width:272;" filled="f" o:preferrelative="t" stroked="f" coordsize="21600,21600">
              <v:path/>
              <v:fill on="f" focussize="0,0"/>
              <v:stroke on="f" joinstyle="miter"/>
              <v:imagedata r:id="rId18" o:title=""/>
              <o:lock v:ext="edit" aspectratio="t"/>
            </v:shape>
          </v:group>
        </w:pict>
      </w:r>
      <w:r>
        <w:pict>
          <v:group id="docshapegroup73" o:spid="_x0000_s1100" o:spt="203" style="position:absolute;left:0pt;margin-left:365pt;margin-top:33.6pt;height:77.95pt;width:77.55pt;mso-position-horizontal-relative:page;z-index:-251628544;mso-width-relative:page;mso-height-relative:page;" coordorigin="7301,673" coordsize="1551,1559">
            <o:lock v:ext="edit"/>
            <v:shape id="docshape74" o:spid="_x0000_s1101" style="position:absolute;left:7300;top:672;height:1559;width:1551;" fillcolor="#000000" filled="t" stroked="f" coordorigin="7301,673" coordsize="1551,1559" path="m8844,2232l7308,2232,7306,2231,7304,2230,7302,2228,7301,2226,7301,2224,7301,680,7301,678,7302,676,7304,674,7306,673,7308,673,8844,673,8847,673,8849,674,8850,676,8851,678,8852,680,7316,680,7308,688,7316,688,7316,2217,7308,2217,7316,2224,8852,2224,8851,2226,8850,2228,8849,2230,8847,2231,8844,2232xm7316,688l7308,688,7316,680,7316,688xm8837,688l7316,688,7316,680,8837,680,8837,688xm8837,2224l8837,680,8844,688,8852,688,8852,2217,8844,2217,8837,2224xm8852,688l8844,688,8837,680,8852,680,8852,688xm7316,2224l7308,2217,7316,2217,7316,2224xm8837,2224l7316,2224,7316,2217,8837,2217,8837,2224xm8852,2224l8837,2224,8844,2217,8852,2217,8852,2224xe">
              <v:path arrowok="t"/>
              <v:fill on="t" focussize="0,0"/>
              <v:stroke on="f"/>
              <v:imagedata o:title=""/>
              <o:lock v:ext="edit"/>
            </v:shape>
            <v:shape id="docshape75" o:spid="_x0000_s1102" o:spt="75" type="#_x0000_t75" style="position:absolute;left:7449;top:1732;height:341;width:346;" filled="f" o:preferrelative="t" stroked="f" coordsize="21600,21600">
              <v:path/>
              <v:fill on="f" focussize="0,0"/>
              <v:stroke on="f" joinstyle="miter"/>
              <v:imagedata r:id="rId19" o:title=""/>
              <o:lock v:ext="edit" aspectratio="t"/>
            </v:shape>
            <v:shape id="docshape76" o:spid="_x0000_s1103" o:spt="75" type="#_x0000_t75" style="position:absolute;left:7442;top:1724;height:356;width:360;" filled="f" o:preferrelative="t" stroked="f" coordsize="21600,21600">
              <v:path/>
              <v:fill on="f" focussize="0,0"/>
              <v:stroke on="f" joinstyle="miter"/>
              <v:imagedata r:id="rId20" o:title=""/>
              <o:lock v:ext="edit" aspectratio="t"/>
            </v:shape>
            <v:shape id="docshape77" o:spid="_x0000_s1104" o:spt="75" type="#_x0000_t75" style="position:absolute;left:7439;top:822;height:335;width:314;" filled="f" o:preferrelative="t" stroked="f" coordsize="21600,21600">
              <v:path/>
              <v:fill on="f" focussize="0,0"/>
              <v:stroke on="f" joinstyle="miter"/>
              <v:imagedata r:id="rId21" o:title=""/>
              <o:lock v:ext="edit" aspectratio="t"/>
            </v:shape>
            <v:shape id="docshape78" o:spid="_x0000_s1105" o:spt="75" type="#_x0000_t75" style="position:absolute;left:7434;top:816;height:346;width:325;" filled="f" o:preferrelative="t" stroked="f" coordsize="21600,21600">
              <v:path/>
              <v:fill on="f" focussize="0,0"/>
              <v:stroke on="f" joinstyle="miter"/>
              <v:imagedata r:id="rId22" o:title=""/>
              <o:lock v:ext="edit" aspectratio="t"/>
            </v:shape>
            <v:shape id="docshape79" o:spid="_x0000_s1106" o:spt="75" type="#_x0000_t75" style="position:absolute;left:7483;top:1327;height:276;width:272;" filled="f" o:preferrelative="t" stroked="f" coordsize="21600,21600">
              <v:path/>
              <v:fill on="f" focussize="0,0"/>
              <v:stroke on="f" joinstyle="miter"/>
              <v:imagedata r:id="rId23" o:title=""/>
              <o:lock v:ext="edit" aspectratio="t"/>
            </v:shape>
            <v:shape id="docshape80" o:spid="_x0000_s1107" o:spt="202" type="#_x0000_t202" style="position:absolute;left:7300;top:672;height:1559;width:1551;" filled="f" stroked="f" coordsize="21600,21600">
              <v:path/>
              <v:fill on="f" focussize="0,0"/>
              <v:stroke on="f" joinstyle="miter"/>
              <v:imagedata o:title=""/>
              <o:lock v:ext="edit"/>
              <v:textbox inset="0mm,0mm,0mm,0mm">
                <w:txbxContent>
                  <w:p>
                    <w:pPr>
                      <w:spacing w:before="1" w:line="240" w:lineRule="auto"/>
                      <w:rPr>
                        <w:sz w:val="16"/>
                      </w:rPr>
                    </w:pPr>
                  </w:p>
                  <w:p>
                    <w:pPr>
                      <w:spacing w:before="1"/>
                      <w:ind w:left="549" w:right="0" w:firstLine="0"/>
                      <w:jc w:val="left"/>
                      <w:rPr>
                        <w:sz w:val="18"/>
                      </w:rPr>
                    </w:pPr>
                    <w:r>
                      <w:rPr>
                        <w:spacing w:val="-2"/>
                        <w:sz w:val="18"/>
                      </w:rPr>
                      <w:t>——氮原子</w:t>
                    </w:r>
                  </w:p>
                  <w:p>
                    <w:pPr>
                      <w:spacing w:before="12" w:line="240" w:lineRule="auto"/>
                      <w:rPr>
                        <w:sz w:val="17"/>
                      </w:rPr>
                    </w:pPr>
                  </w:p>
                  <w:p>
                    <w:pPr>
                      <w:spacing w:before="0"/>
                      <w:ind w:left="554" w:right="0" w:firstLine="0"/>
                      <w:jc w:val="left"/>
                      <w:rPr>
                        <w:sz w:val="18"/>
                      </w:rPr>
                    </w:pPr>
                    <w:r>
                      <w:rPr>
                        <w:spacing w:val="-2"/>
                        <w:sz w:val="18"/>
                      </w:rPr>
                      <w:t>——氟原子</w:t>
                    </w:r>
                  </w:p>
                  <w:p>
                    <w:pPr>
                      <w:spacing w:before="12" w:line="240" w:lineRule="auto"/>
                      <w:rPr>
                        <w:sz w:val="17"/>
                      </w:rPr>
                    </w:pPr>
                  </w:p>
                  <w:p>
                    <w:pPr>
                      <w:spacing w:before="0"/>
                      <w:ind w:left="561" w:right="0" w:firstLine="0"/>
                      <w:jc w:val="left"/>
                      <w:rPr>
                        <w:sz w:val="18"/>
                      </w:rPr>
                    </w:pPr>
                    <w:r>
                      <w:rPr>
                        <w:spacing w:val="-2"/>
                        <w:sz w:val="18"/>
                      </w:rPr>
                      <w:t>——硅原子</w:t>
                    </w:r>
                  </w:p>
                </w:txbxContent>
              </v:textbox>
            </v:shape>
          </v:group>
        </w:pict>
      </w:r>
      <w:r>
        <w:rPr>
          <w:rFonts w:ascii="Times New Roman" w:eastAsia="Times New Roman"/>
          <w:spacing w:val="-4"/>
          <w:w w:val="99"/>
          <w:position w:val="2"/>
        </w:rPr>
        <w:t>1</w:t>
      </w:r>
      <w:r>
        <w:rPr>
          <w:rFonts w:ascii="Times New Roman" w:eastAsia="Times New Roman"/>
          <w:spacing w:val="-2"/>
          <w:w w:val="99"/>
          <w:position w:val="2"/>
        </w:rPr>
        <w:t>1</w:t>
      </w:r>
      <w:r>
        <w:rPr>
          <w:spacing w:val="-1"/>
          <w:w w:val="99"/>
          <w:position w:val="2"/>
        </w:rPr>
        <w:t>．中国芯片蚀刻技术国际领先。用</w:t>
      </w:r>
      <w:r>
        <w:rPr>
          <w:spacing w:val="-50"/>
          <w:position w:val="2"/>
        </w:rPr>
        <w:t xml:space="preserve"> </w:t>
      </w:r>
      <w:r>
        <w:rPr>
          <w:rFonts w:ascii="Times New Roman" w:eastAsia="Times New Roman"/>
          <w:w w:val="99"/>
          <w:position w:val="2"/>
        </w:rPr>
        <w:t>N</w:t>
      </w:r>
      <w:r>
        <w:rPr>
          <w:rFonts w:ascii="Times New Roman" w:eastAsia="Times New Roman"/>
          <w:spacing w:val="-2"/>
          <w:w w:val="99"/>
          <w:position w:val="2"/>
        </w:rPr>
        <w:t>F</w:t>
      </w:r>
      <w:r>
        <w:rPr>
          <w:rFonts w:ascii="Times New Roman" w:eastAsia="Times New Roman"/>
          <w:w w:val="105"/>
          <w:sz w:val="13"/>
        </w:rPr>
        <w:t>3</w:t>
      </w:r>
      <w:r>
        <w:rPr>
          <w:rFonts w:ascii="Times New Roman" w:eastAsia="Times New Roman"/>
          <w:spacing w:val="2"/>
          <w:sz w:val="13"/>
        </w:rPr>
        <w:t xml:space="preserve"> </w:t>
      </w:r>
      <w:r>
        <w:rPr>
          <w:spacing w:val="-1"/>
          <w:w w:val="99"/>
          <w:position w:val="2"/>
        </w:rPr>
        <w:t>进行硅芯片蚀刻时的产物均为气体，在蚀刻物</w:t>
      </w:r>
      <w:r>
        <w:rPr>
          <w:spacing w:val="-1"/>
          <w:w w:val="99"/>
        </w:rPr>
        <w:t>表面不留任何残留物，该反应微观示意图如下。下列说法中，</w:t>
      </w:r>
      <w:r>
        <w:rPr>
          <w:spacing w:val="-147"/>
          <w:w w:val="99"/>
        </w:rPr>
        <w:t>错</w:t>
      </w:r>
      <w:r>
        <w:rPr>
          <w:spacing w:val="-63"/>
          <w:w w:val="99"/>
          <w:position w:val="-7"/>
        </w:rPr>
        <w:t>．</w:t>
      </w:r>
      <w:r>
        <w:rPr>
          <w:spacing w:val="-146"/>
          <w:w w:val="99"/>
        </w:rPr>
        <w:t>误</w:t>
      </w:r>
      <w:r>
        <w:rPr>
          <w:spacing w:val="-62"/>
          <w:w w:val="99"/>
          <w:position w:val="-7"/>
        </w:rPr>
        <w:t>．</w:t>
      </w:r>
      <w:r>
        <w:rPr>
          <w:spacing w:val="-1"/>
          <w:w w:val="99"/>
        </w:rPr>
        <w:t>的是</w:t>
      </w:r>
    </w:p>
    <w:p>
      <w:pPr>
        <w:pStyle w:val="2"/>
        <w:spacing w:before="11"/>
        <w:rPr>
          <w:sz w:val="33"/>
        </w:rPr>
      </w:pPr>
    </w:p>
    <w:p>
      <w:pPr>
        <w:spacing w:before="0" w:line="95" w:lineRule="exact"/>
        <w:ind w:left="2723" w:right="0" w:firstLine="0"/>
        <w:jc w:val="left"/>
        <w:rPr>
          <w:sz w:val="15"/>
        </w:rPr>
      </w:pPr>
      <w:r>
        <w:pict>
          <v:group id="docshapegroup81" o:spid="_x0000_s1108" o:spt="203" style="position:absolute;left:0pt;margin-left:167.2pt;margin-top:1.4pt;height:20.9pt;width:20.8pt;mso-position-horizontal-relative:page;z-index:251663360;mso-width-relative:page;mso-height-relative:page;" coordorigin="3345,29" coordsize="416,418">
            <o:lock v:ext="edit"/>
            <v:shape id="docshape82" o:spid="_x0000_s1109" o:spt="75" type="#_x0000_t75" style="position:absolute;left:3352;top:36;height:404;width:401;" filled="f" o:preferrelative="t" stroked="f" coordsize="21600,21600">
              <v:path/>
              <v:fill on="f" focussize="0,0"/>
              <v:stroke on="f" joinstyle="miter"/>
              <v:imagedata r:id="rId24" o:title=""/>
              <o:lock v:ext="edit" aspectratio="t"/>
            </v:shape>
            <v:shape id="docshape83" o:spid="_x0000_s1110" style="position:absolute;left:3344;top:28;height:418;width:416;" fillcolor="#000000" filled="t" stroked="f" coordorigin="3345,29" coordsize="416,418" path="m3584,445l3521,445,3501,441,3491,437,3481,435,3472,431,3462,427,3454,421,3445,417,3436,411,3428,405,3421,399,3413,393,3406,385,3399,379,3392,371,3386,363,3380,355,3375,345,3370,337,3365,329,3361,319,3357,309,3354,299,3351,289,3349,279,3347,269,3346,259,3345,249,3345,237,3345,227,3346,215,3347,205,3349,195,3351,185,3354,175,3358,165,3361,155,3365,147,3370,137,3375,129,3380,121,3386,113,3392,105,3399,97,3406,89,3413,83,3421,75,3428,69,3437,63,3445,59,3454,53,3463,49,3491,37,3532,29,3574,29,3615,37,3629,43,3533,43,3523,45,3524,45,3514,47,3514,47,3504,49,3505,49,3495,51,3496,51,3486,55,3487,55,3478,59,3478,59,3469,63,3469,63,3461,67,3461,67,3453,71,3453,71,3445,77,3445,77,3437,81,3438,81,3430,87,3430,87,3423,93,3423,93,3418,99,3417,99,3410,107,3410,107,3404,113,3404,113,3398,121,3398,121,3393,129,3393,129,3388,137,3388,137,3383,145,3383,145,3379,153,3379,153,3375,161,3375,161,3371,171,3372,171,3368,179,3369,179,3366,189,3366,189,3364,199,3364,199,3362,207,3362,207,3361,217,3361,217,3360,227,3360,227,3360,237,3360,247,3360,247,3361,257,3361,257,3362,267,3362,267,3364,277,3364,277,3366,287,3366,287,3369,295,3368,295,3372,305,3371,305,3375,313,3375,313,3379,321,3379,321,3383,331,3383,331,3388,339,3388,339,3393,347,3393,347,3398,355,3400,355,3404,361,3404,361,3410,369,3410,369,3417,375,3416,375,3423,381,3423,381,3430,387,3430,387,3438,393,3437,393,3445,399,3445,399,3453,403,3453,403,3461,409,3461,409,3469,413,3469,413,3478,417,3478,417,3487,421,3486,421,3496,423,3495,423,3505,425,3504,425,3514,429,3523,429,3533,431,3634,431,3624,435,3615,437,3605,441,3584,445xm3533,45l3533,43,3543,43,3533,45xm3573,45l3563,43,3572,43,3573,45xm3689,101l3682,93,3683,93,3675,87,3676,87,3668,81,3668,81,3661,77,3661,77,3653,71,3653,71,3645,67,3645,67,3636,63,3637,63,3628,59,3628,59,3619,55,3619,55,3610,51,3610,51,3601,49,3601,49,3592,47,3592,47,3582,45,3582,45,3572,43,3629,43,3634,45,3643,49,3652,53,3661,59,3669,63,3677,69,3685,75,3693,83,3700,89,3707,97,3709,99,3689,99,3689,101xm3416,101l3417,99,3418,99,3416,101xm3744,209l3742,199,3742,199,3740,189,3740,189,3737,179,3737,179,3734,171,3734,171,3731,161,3731,161,3727,153,3727,153,3722,145,3723,145,3718,137,3718,137,3713,129,3713,129,3707,121,3708,121,3702,113,3702,113,3696,107,3696,107,3689,99,3709,99,3713,105,3720,113,3725,121,3731,129,3736,137,3740,147,3745,157,3748,165,3752,175,3754,185,3757,195,3758,205,3759,207,3744,207,3744,209xm3362,209l3362,207,3362,207,3362,209xm3755,287l3740,287,3742,277,3742,277,3744,267,3744,267,3745,257,3745,257,3746,247,3746,247,3746,237,3746,227,3746,227,3745,217,3745,217,3744,207,3759,207,3760,217,3761,227,3761,237,3761,249,3760,259,3758,269,3757,279,3755,287xm3366,287l3366,287,3366,285,3366,287xm3725,355l3707,355,3713,347,3713,347,3718,339,3718,339,3723,331,3722,331,3727,321,3727,321,3731,313,3731,313,3734,305,3734,305,3737,295,3737,295,3740,285,3740,287,3755,287,3754,291,3751,299,3748,309,3744,319,3740,329,3736,337,3731,347,3725,355xm3400,355l3398,355,3398,353,3400,355xm3634,431l3572,431,3582,429,3592,429,3601,425,3601,425,3610,423,3610,423,3619,421,3619,421,3628,417,3628,417,3637,413,3636,413,3645,409,3645,409,3653,403,3653,403,3661,399,3661,399,3668,393,3668,393,3676,387,3675,387,3683,381,3682,381,3689,375,3689,375,3696,369,3696,369,3702,361,3702,361,3708,353,3707,355,3725,355,3719,363,3713,371,3707,379,3700,385,3693,393,3685,399,3677,405,3661,417,3652,421,3643,427,3634,431xm3563,447l3542,447,3531,445,3574,445,3563,447xe">
              <v:path arrowok="t"/>
              <v:fill on="t" focussize="0,0"/>
              <v:stroke on="f"/>
              <v:imagedata o:title=""/>
              <o:lock v:ext="edit"/>
            </v:shape>
          </v:group>
        </w:pict>
      </w:r>
      <w:r>
        <w:pict>
          <v:group id="docshapegroup84" o:spid="_x0000_s1111" o:spt="203" style="position:absolute;left:0pt;margin-left:99.6pt;margin-top:-1.25pt;height:28.15pt;width:38.5pt;mso-position-horizontal-relative:page;z-index:-251630592;mso-width-relative:page;mso-height-relative:page;" coordorigin="1993,-26" coordsize="770,563">
            <o:lock v:ext="edit"/>
            <v:shape id="docshape85" o:spid="_x0000_s1112" o:spt="75" type="#_x0000_t75" style="position:absolute;left:1992;top:94;height:276;width:272;" filled="f" o:preferrelative="t" stroked="f" coordsize="21600,21600">
              <v:path/>
              <v:fill on="f" focussize="0,0"/>
              <v:stroke on="f" joinstyle="miter"/>
              <v:imagedata r:id="rId25" o:title=""/>
              <o:lock v:ext="edit" aspectratio="t"/>
            </v:shape>
            <v:shape id="docshape86" o:spid="_x0000_s1113" o:spt="75" type="#_x0000_t75" style="position:absolute;left:2490;top:94;height:276;width:272;" filled="f" o:preferrelative="t" stroked="f" coordsize="21600,21600">
              <v:path/>
              <v:fill on="f" focussize="0,0"/>
              <v:stroke on="f" joinstyle="miter"/>
              <v:imagedata r:id="rId26" o:title=""/>
              <o:lock v:ext="edit" aspectratio="t"/>
            </v:shape>
            <v:shape id="docshape87" o:spid="_x0000_s1114" o:spt="75" type="#_x0000_t75" style="position:absolute;left:2222;top:-20;height:335;width:313;" filled="f" o:preferrelative="t" stroked="f" coordsize="21600,21600">
              <v:path/>
              <v:fill on="f" focussize="0,0"/>
              <v:stroke on="f" joinstyle="miter"/>
              <v:imagedata r:id="rId27" o:title=""/>
              <o:lock v:ext="edit" aspectratio="t"/>
            </v:shape>
            <v:shape id="docshape88" o:spid="_x0000_s1115" style="position:absolute;left:2216;top:-26;height:346;width:325;" fillcolor="#000000" filled="t" stroked="f" coordorigin="2216,-26" coordsize="325,346" path="m2395,320l2362,320,2346,316,2338,314,2330,312,2323,310,2315,306,2308,302,2301,298,2294,294,2288,290,2281,286,2275,280,2269,274,2264,268,2258,262,2253,256,2248,250,2244,244,2240,236,2236,228,2232,222,2229,214,2226,206,2224,198,2221,190,2220,182,2218,172,2217,164,2217,156,2216,146,2217,138,2217,128,2218,120,2220,112,2221,104,2224,94,2226,86,2229,80,2232,72,2236,64,2240,56,2244,50,2249,42,2253,36,2259,30,2264,24,2270,18,2275,12,2282,8,2288,2,2295,-2,2301,-6,2315,-14,2323,-16,2331,-20,2354,-26,2396,-26,2404,-24,2412,-24,2419,-22,2427,-20,2435,-16,2379,-16,2379,-16,2371,-14,2356,-14,2348,-12,2349,-12,2341,-10,2341,-10,2334,-8,2334,-8,2327,-6,2327,-6,2320,-2,2321,-2,2314,0,2314,0,2307,4,2307,4,2301,8,2301,8,2295,12,2295,12,2291,16,2289,16,2283,22,2283,22,2278,26,2278,26,2272,32,2273,32,2267,38,2268,38,2263,44,2263,44,2258,50,2258,50,2254,56,2254,56,2250,62,2250,62,2247,70,2247,70,2243,76,2243,76,2240,84,2240,84,2237,90,2238,90,2235,98,2235,98,2233,106,2233,106,2231,114,2231,114,2230,122,2230,122,2229,130,2229,130,2229,138,2229,154,2229,164,2229,164,2230,172,2230,172,2231,180,2232,180,2233,188,2234,188,2235,194,2235,194,2238,202,2237,202,2240,210,2240,210,2243,216,2243,216,2247,224,2247,224,2250,230,2250,230,2254,238,2255,238,2258,244,2258,244,2263,250,2263,250,2268,256,2267,256,2273,260,2272,260,2278,266,2278,266,2283,272,2283,272,2289,276,2289,276,2295,280,2295,280,2301,284,2301,284,2307,288,2307,288,2314,292,2314,292,2321,296,2320,296,2327,298,2327,298,2334,300,2334,300,2341,302,2341,302,2349,304,2348,304,2356,306,2356,306,2364,308,2439,308,2435,310,2419,314,2395,320xm2379,-16l2379,-16,2379,-16,2379,-16xm2469,18l2463,12,2463,12,2457,8,2457,8,2450,4,2451,4,2444,0,2444,0,2437,-2,2437,-2,2430,-6,2431,-6,2423,-8,2424,-8,2416,-10,2417,-10,2409,-12,2409,-12,2402,-14,2387,-14,2379,-16,2379,-16,2435,-16,2442,-14,2450,-10,2457,-6,2463,-2,2470,2,2476,8,2482,12,2486,16,2469,16,2469,18xm2289,18l2289,16,2291,16,2289,18xm2540,164l2529,164,2529,154,2529,154,2529,146,2529,138,2529,138,2529,130,2529,130,2528,122,2528,122,2526,114,2526,114,2525,106,2525,106,2522,98,2523,98,2520,90,2520,90,2517,84,2518,84,2514,76,2514,76,2511,70,2511,70,2507,62,2508,62,2503,56,2504,56,2499,50,2499,50,2495,44,2495,44,2490,38,2490,38,2485,32,2485,32,2480,26,2480,26,2474,22,2475,22,2469,16,2486,16,2488,18,2494,24,2499,30,2504,36,2509,42,2514,50,2518,56,2522,64,2525,72,2529,80,2532,88,2534,96,2536,104,2538,112,2539,120,2541,128,2541,138,2541,156,2540,164xm2229,164l2229,164,2229,162,2229,164xm2538,180l2526,180,2528,172,2528,172,2529,162,2529,164,2540,164,2539,174,2538,180xm2232,180l2231,180,2231,178,2232,180xm2537,188l2525,188,2526,178,2526,180,2538,180,2538,182,2537,188xm2234,188l2233,188,2233,186,2234,188xm2517,238l2503,238,2508,230,2507,230,2511,224,2511,224,2514,216,2514,216,2518,210,2517,210,2520,202,2520,202,2523,194,2522,194,2525,186,2525,188,2537,188,2536,190,2534,198,2531,206,2529,214,2525,222,2522,230,2518,236,2517,238xm2255,238l2254,238,2254,236,2255,238xm2439,308l2394,308,2402,306,2402,306,2409,304,2409,304,2417,302,2416,302,2424,300,2423,300,2431,298,2430,298,2437,296,2437,296,2444,292,2444,292,2451,288,2450,288,2457,284,2457,284,2463,280,2463,280,2469,276,2469,276,2475,272,2474,272,2480,266,2480,266,2485,260,2485,260,2490,256,2490,256,2495,250,2495,250,2499,244,2499,244,2504,236,2503,238,2517,238,2514,244,2509,250,2504,256,2499,264,2494,270,2488,274,2482,280,2476,286,2470,290,2463,294,2456,300,2449,302,2442,306,2439,308xe">
              <v:path arrowok="t"/>
              <v:fill on="t" focussize="0,0"/>
              <v:stroke on="f"/>
              <v:imagedata o:title=""/>
              <o:lock v:ext="edit"/>
            </v:shape>
            <v:shape id="docshape89" o:spid="_x0000_s1116" o:spt="75" type="#_x0000_t75" style="position:absolute;left:2242;top:260;height:276;width:272;" filled="f" o:preferrelative="t" stroked="f" coordsize="21600,21600">
              <v:path/>
              <v:fill on="f" focussize="0,0"/>
              <v:stroke on="f" joinstyle="miter"/>
              <v:imagedata r:id="rId28" o:title=""/>
              <o:lock v:ext="edit" aspectratio="t"/>
            </v:shape>
          </v:group>
        </w:pict>
      </w:r>
      <w:r>
        <w:pict>
          <v:group id="docshapegroup90" o:spid="_x0000_s1117" o:spt="203" style="position:absolute;left:0pt;margin-left:314.85pt;margin-top:4pt;height:17.3pt;width:31.25pt;mso-position-horizontal-relative:page;z-index:251665408;mso-width-relative:page;mso-height-relative:page;" coordorigin="6298,80" coordsize="625,346">
            <o:lock v:ext="edit"/>
            <v:shape id="docshape91" o:spid="_x0000_s1118" o:spt="75" type="#_x0000_t75" style="position:absolute;left:6302;top:86;height:335;width:314;" filled="f" o:preferrelative="t" stroked="f" coordsize="21600,21600">
              <v:path/>
              <v:fill on="f" focussize="0,0"/>
              <v:stroke on="f" joinstyle="miter"/>
              <v:imagedata r:id="rId29" o:title=""/>
              <o:lock v:ext="edit" aspectratio="t"/>
            </v:shape>
            <v:shape id="docshape92" o:spid="_x0000_s1119" style="position:absolute;left:6297;top:80;height:346;width:325;" fillcolor="#000000" filled="t" stroked="f" coordorigin="6298,80" coordsize="325,346" path="m6476,426l6443,426,6427,422,6419,420,6411,418,6404,416,6396,412,6389,408,6382,404,6375,400,6369,396,6362,392,6356,386,6350,380,6345,374,6339,368,6334,362,6329,356,6325,350,6321,342,6317,334,6313,328,6310,320,6307,312,6305,304,6302,296,6301,288,6299,278,6298,270,6298,262,6298,244,6298,234,6299,226,6301,218,6302,210,6305,200,6307,192,6310,186,6313,178,6317,170,6321,162,6325,156,6330,148,6334,142,6340,136,6345,130,6351,124,6356,118,6363,114,6369,108,6376,104,6382,100,6396,92,6404,90,6412,86,6435,80,6477,80,6485,82,6493,82,6500,84,6508,86,6516,90,6523,92,6437,92,6429,94,6430,94,6422,96,6422,96,6415,98,6415,98,6408,100,6408,100,6401,104,6402,104,6395,106,6395,106,6388,110,6388,110,6382,114,6382,114,6376,118,6376,118,6372,122,6370,122,6364,128,6364,128,6359,132,6359,132,6353,138,6354,138,6348,144,6349,144,6344,150,6344,150,6339,156,6339,156,6335,162,6335,162,6331,168,6331,168,6328,176,6328,176,6324,182,6324,182,6321,190,6321,190,6318,196,6319,196,6316,204,6316,204,6314,212,6314,212,6312,220,6312,220,6311,228,6311,228,6310,236,6310,236,6310,244,6310,260,6310,270,6310,270,6311,278,6311,278,6312,286,6312,286,6314,294,6315,294,6316,300,6316,300,6319,308,6318,308,6321,316,6321,316,6324,322,6324,322,6328,330,6328,330,6331,336,6331,336,6335,344,6336,344,6339,350,6339,350,6344,356,6344,356,6349,362,6348,362,6354,366,6353,366,6359,372,6359,372,6364,378,6364,378,6370,382,6370,382,6376,386,6376,386,6382,390,6382,390,6388,394,6388,394,6395,398,6395,398,6402,402,6401,402,6408,404,6408,404,6415,406,6415,406,6422,408,6422,408,6430,410,6429,410,6437,412,6437,412,6445,414,6519,414,6516,416,6500,420,6476,426xm6550,124l6544,118,6544,118,6538,114,6538,114,6531,110,6532,110,6525,106,6525,106,6518,104,6518,104,6511,100,6512,100,6504,98,6505,98,6497,96,6498,96,6490,94,6490,94,6483,92,6523,92,6531,96,6538,100,6544,104,6551,108,6557,114,6563,118,6567,122,6550,122,6550,124xm6370,124l6370,122,6372,122,6370,124xm6621,270l6610,270,6610,260,6610,244,6610,244,6610,236,6610,236,6609,228,6609,228,6607,220,6607,220,6606,212,6606,212,6603,204,6604,204,6601,196,6601,196,6598,190,6599,190,6595,182,6595,182,6592,176,6592,176,6588,168,6589,168,6584,162,6585,162,6580,156,6580,156,6576,150,6576,150,6571,144,6571,144,6566,138,6566,138,6561,132,6561,132,6555,128,6556,128,6550,122,6567,122,6569,124,6575,130,6580,136,6585,142,6590,148,6595,156,6599,162,6603,170,6606,178,6610,186,6613,194,6615,202,6617,210,6619,218,6620,226,6622,234,6622,244,6622,262,6621,270xm6310,270l6310,270,6310,268,6310,270xm6618,294l6606,294,6607,286,6607,286,6609,278,6609,278,6610,268,6610,270,6621,270,6620,280,6619,288,6618,294xm6315,294l6314,294,6314,292,6315,294xm6598,344l6584,344,6589,336,6588,336,6592,330,6592,330,6595,322,6595,322,6599,316,6598,316,6601,308,6601,308,6604,300,6603,300,6606,292,6606,294,6618,294,6617,296,6615,304,6612,312,6610,320,6606,328,6603,336,6599,342,6598,344xm6336,344l6335,344,6335,342,6336,344xm6519,414l6475,414,6483,412,6483,412,6490,410,6490,410,6498,408,6497,408,6505,406,6504,406,6512,404,6511,404,6518,402,6518,402,6525,398,6525,398,6532,394,6531,394,6538,390,6538,390,6544,386,6544,386,6550,382,6550,382,6556,378,6555,378,6561,372,6561,372,6566,366,6566,366,6571,362,6571,362,6576,356,6576,356,6580,350,6580,350,6585,342,6584,344,6598,344,6595,350,6590,356,6585,362,6580,370,6575,376,6569,380,6563,386,6557,392,6551,396,6544,400,6537,406,6530,408,6523,412,6519,414xe">
              <v:path arrowok="t"/>
              <v:fill on="t" focussize="0,0"/>
              <v:stroke on="f"/>
              <v:imagedata o:title=""/>
              <o:lock v:ext="edit"/>
            </v:shape>
            <v:shape id="docshape93" o:spid="_x0000_s1120" o:spt="75" type="#_x0000_t75" style="position:absolute;left:6602;top:86;height:335;width:314;" filled="f" o:preferrelative="t" stroked="f" coordsize="21600,21600">
              <v:path/>
              <v:fill on="f" focussize="0,0"/>
              <v:stroke on="f" joinstyle="miter"/>
              <v:imagedata r:id="rId29" o:title=""/>
              <o:lock v:ext="edit" aspectratio="t"/>
            </v:shape>
            <v:shape id="docshape94" o:spid="_x0000_s1121" style="position:absolute;left:6597;top:80;height:346;width:325;" fillcolor="#000000" filled="t" stroked="f" coordorigin="6598,80" coordsize="325,346" path="m6776,426l6743,426,6727,422,6719,420,6711,418,6704,416,6696,412,6689,408,6682,404,6675,400,6669,396,6662,392,6656,386,6650,380,6645,374,6639,368,6634,362,6629,356,6625,350,6621,342,6617,334,6613,328,6610,320,6607,312,6605,304,6602,296,6601,288,6599,278,6598,270,6598,262,6598,244,6598,234,6599,226,6601,218,6602,210,6605,200,6607,192,6610,186,6613,178,6617,170,6621,162,6625,156,6630,148,6634,142,6640,136,6645,130,6651,124,6656,118,6663,114,6669,108,6676,104,6682,100,6696,92,6704,90,6712,86,6735,80,6777,80,6785,82,6793,82,6800,84,6808,86,6816,90,6823,92,6737,92,6729,94,6730,94,6722,96,6722,96,6715,98,6715,98,6708,100,6708,100,6701,104,6702,104,6695,106,6695,106,6688,110,6688,110,6682,114,6682,114,6676,118,6676,118,6672,122,6670,122,6664,128,6664,128,6659,132,6659,132,6653,138,6654,138,6648,144,6649,144,6644,150,6644,150,6639,156,6639,156,6635,162,6635,162,6631,168,6631,168,6628,176,6628,176,6624,182,6624,182,6621,190,6621,190,6618,196,6619,196,6616,204,6616,204,6614,212,6614,212,6612,220,6612,220,6611,228,6611,228,6610,236,6610,236,6610,244,6610,260,6610,270,6610,270,6611,278,6611,278,6612,286,6612,286,6614,294,6615,294,6616,300,6616,300,6619,308,6618,308,6621,316,6621,316,6624,322,6624,322,6628,330,6628,330,6631,336,6631,336,6635,344,6636,344,6639,350,6639,350,6644,356,6644,356,6649,362,6648,362,6654,366,6653,366,6659,372,6659,372,6664,378,6664,378,6670,382,6670,382,6676,386,6676,386,6682,390,6682,390,6688,394,6688,394,6695,398,6695,398,6702,402,6701,402,6708,404,6708,404,6715,406,6715,406,6722,408,6722,408,6730,410,6729,410,6737,412,6737,412,6745,414,6819,414,6816,416,6800,420,6776,426xm6850,124l6844,118,6844,118,6838,114,6838,114,6831,110,6832,110,6825,106,6825,106,6818,104,6818,104,6811,100,6812,100,6804,98,6805,98,6797,96,6798,96,6790,94,6790,94,6783,92,6823,92,6831,96,6838,100,6844,104,6851,108,6857,114,6863,118,6867,122,6850,122,6850,124xm6670,124l6670,122,6672,122,6670,124xm6921,270l6910,270,6910,260,6910,244,6910,244,6910,236,6910,236,6909,228,6909,228,6907,220,6907,220,6906,212,6906,212,6903,204,6904,204,6901,196,6901,196,6898,190,6899,190,6895,182,6895,182,6892,176,6892,176,6888,168,6889,168,6884,162,6885,162,6880,156,6880,156,6876,150,6876,150,6871,144,6871,144,6866,138,6866,138,6861,132,6861,132,6855,128,6856,128,6850,122,6867,122,6869,124,6875,130,6880,136,6885,142,6890,148,6895,156,6899,162,6903,170,6906,178,6910,186,6913,194,6915,202,6917,210,6919,218,6920,226,6922,234,6922,244,6922,262,6921,270xm6610,270l6610,270,6610,268,6610,270xm6918,294l6906,294,6907,286,6907,286,6909,278,6909,278,6910,268,6910,270,6921,270,6920,280,6919,288,6918,294xm6615,294l6614,294,6614,292,6615,294xm6898,344l6884,344,6889,336,6888,336,6892,330,6892,330,6895,322,6895,322,6899,316,6898,316,6901,308,6901,308,6904,300,6903,300,6906,292,6906,294,6918,294,6917,296,6915,304,6912,312,6910,320,6906,328,6903,336,6899,342,6898,344xm6636,344l6635,344,6635,342,6636,344xm6819,414l6775,414,6783,412,6783,412,6790,410,6790,410,6798,408,6797,408,6805,406,6804,406,6812,404,6811,404,6818,402,6818,402,6825,398,6825,398,6832,394,6831,394,6838,390,6838,390,6844,386,6844,386,6850,382,6850,382,6856,378,6855,378,6861,372,6861,372,6866,366,6866,366,6871,362,6871,362,6876,356,6876,356,6880,350,6880,350,6885,342,6884,344,6898,344,6895,350,6890,356,6885,362,6880,370,6875,376,6869,380,6863,386,6857,392,6851,396,6844,400,6837,406,6830,408,6823,412,6819,414xe">
              <v:path arrowok="t"/>
              <v:fill on="t" focussize="0,0"/>
              <v:stroke on="f"/>
              <v:imagedata o:title=""/>
              <o:lock v:ext="edit"/>
            </v:shape>
          </v:group>
        </w:pict>
      </w:r>
      <w:r>
        <w:rPr>
          <w:spacing w:val="-3"/>
          <w:w w:val="95"/>
          <w:sz w:val="15"/>
        </w:rPr>
        <w:t>一定条件</w:t>
      </w:r>
    </w:p>
    <w:p>
      <w:pPr>
        <w:pStyle w:val="8"/>
        <w:numPr>
          <w:ilvl w:val="0"/>
          <w:numId w:val="5"/>
        </w:numPr>
        <w:tabs>
          <w:tab w:val="left" w:pos="525"/>
        </w:tabs>
        <w:spacing w:before="0" w:after="0" w:line="246" w:lineRule="exact"/>
        <w:ind w:left="524" w:right="0" w:hanging="422"/>
        <w:jc w:val="left"/>
        <w:rPr>
          <w:sz w:val="21"/>
        </w:rPr>
      </w:pPr>
      <w:r>
        <w:rPr>
          <w:spacing w:val="-1"/>
          <w:w w:val="99"/>
          <w:sz w:val="21"/>
        </w:rPr>
        <w:br w:type="column"/>
      </w:r>
      <w:r>
        <w:rPr>
          <w:spacing w:val="3"/>
          <w:w w:val="95"/>
          <w:sz w:val="21"/>
        </w:rPr>
        <w:t>烧杯中盛有一定质量的</w:t>
      </w:r>
      <w:r>
        <w:rPr>
          <w:rFonts w:ascii="Times New Roman" w:eastAsia="Times New Roman"/>
          <w:w w:val="95"/>
          <w:sz w:val="21"/>
        </w:rPr>
        <w:t>MgO</w:t>
      </w:r>
      <w:r>
        <w:rPr>
          <w:spacing w:val="-9"/>
          <w:w w:val="95"/>
          <w:sz w:val="21"/>
        </w:rPr>
        <w:t>固体，向其中加入氢元素质量分数为</w:t>
      </w:r>
      <w:r>
        <w:rPr>
          <w:rFonts w:ascii="Times New Roman" w:eastAsia="Times New Roman"/>
          <w:w w:val="95"/>
          <w:sz w:val="21"/>
        </w:rPr>
        <w:t>10%</w:t>
      </w:r>
      <w:r>
        <w:rPr>
          <w:spacing w:val="8"/>
          <w:w w:val="95"/>
          <w:sz w:val="21"/>
        </w:rPr>
        <w:t>的稀硫酸</w:t>
      </w:r>
      <w:r>
        <w:rPr>
          <w:rFonts w:ascii="Times New Roman" w:eastAsia="Times New Roman"/>
          <w:spacing w:val="-2"/>
          <w:w w:val="95"/>
          <w:sz w:val="21"/>
        </w:rPr>
        <w:t>100g</w:t>
      </w:r>
      <w:r>
        <w:rPr>
          <w:spacing w:val="-2"/>
          <w:w w:val="95"/>
          <w:sz w:val="21"/>
        </w:rPr>
        <w:t>，</w:t>
      </w:r>
    </w:p>
    <w:p>
      <w:pPr>
        <w:pStyle w:val="2"/>
        <w:spacing w:before="69"/>
        <w:ind w:left="103"/>
      </w:pPr>
      <w:r>
        <w:rPr>
          <w:w w:val="95"/>
        </w:rPr>
        <w:t>恰好完全反应，得到一定质量该温度下的不饱和溶液。下</w:t>
      </w:r>
      <w:r>
        <w:rPr>
          <w:spacing w:val="-2"/>
          <w:w w:val="95"/>
        </w:rPr>
        <w:t>列说法中，正确的是</w:t>
      </w:r>
    </w:p>
    <w:p>
      <w:pPr>
        <w:pStyle w:val="8"/>
        <w:numPr>
          <w:ilvl w:val="1"/>
          <w:numId w:val="5"/>
        </w:numPr>
        <w:tabs>
          <w:tab w:val="left" w:pos="743"/>
        </w:tabs>
        <w:spacing w:before="74" w:after="0" w:line="240" w:lineRule="auto"/>
        <w:ind w:left="742" w:right="0" w:hanging="362"/>
        <w:jc w:val="left"/>
        <w:rPr>
          <w:rFonts w:ascii="Times New Roman" w:eastAsia="Times New Roman"/>
          <w:sz w:val="21"/>
        </w:rPr>
      </w:pPr>
      <w:r>
        <w:rPr>
          <w:rFonts w:ascii="Times New Roman" w:eastAsia="Times New Roman"/>
          <w:sz w:val="21"/>
        </w:rPr>
        <w:t>MgO</w:t>
      </w:r>
      <w:r>
        <w:rPr>
          <w:rFonts w:ascii="Times New Roman" w:eastAsia="Times New Roman"/>
          <w:spacing w:val="-9"/>
          <w:sz w:val="21"/>
        </w:rPr>
        <w:t xml:space="preserve"> </w:t>
      </w:r>
      <w:r>
        <w:rPr>
          <w:spacing w:val="-11"/>
          <w:sz w:val="21"/>
        </w:rPr>
        <w:t xml:space="preserve">的质量为 </w:t>
      </w:r>
      <w:r>
        <w:rPr>
          <w:rFonts w:ascii="Times New Roman" w:eastAsia="Times New Roman"/>
          <w:spacing w:val="-5"/>
          <w:sz w:val="21"/>
        </w:rPr>
        <w:t>5g</w:t>
      </w:r>
    </w:p>
    <w:p>
      <w:pPr>
        <w:pStyle w:val="8"/>
        <w:numPr>
          <w:ilvl w:val="1"/>
          <w:numId w:val="5"/>
        </w:numPr>
        <w:tabs>
          <w:tab w:val="left" w:pos="732"/>
        </w:tabs>
        <w:spacing w:before="70" w:after="0" w:line="304" w:lineRule="auto"/>
        <w:ind w:left="381" w:right="6415" w:firstLine="0"/>
        <w:jc w:val="left"/>
        <w:rPr>
          <w:sz w:val="21"/>
        </w:rPr>
      </w:pPr>
      <w:r>
        <w:rPr>
          <w:spacing w:val="-4"/>
          <w:sz w:val="21"/>
        </w:rPr>
        <w:t xml:space="preserve">稀硫酸溶质质量分数为 </w:t>
      </w:r>
      <w:r>
        <w:rPr>
          <w:rFonts w:ascii="Times New Roman" w:eastAsia="Times New Roman"/>
          <w:sz w:val="21"/>
        </w:rPr>
        <w:t xml:space="preserve">9.8% </w:t>
      </w:r>
      <w:r>
        <w:rPr>
          <w:rFonts w:ascii="Times New Roman" w:eastAsia="Times New Roman"/>
          <w:spacing w:val="-2"/>
          <w:sz w:val="21"/>
        </w:rPr>
        <w:t>C</w:t>
      </w:r>
      <w:r>
        <w:rPr>
          <w:spacing w:val="-2"/>
          <w:sz w:val="21"/>
        </w:rPr>
        <w:t>．反应前后镁元素的化合价升高</w:t>
      </w:r>
    </w:p>
    <w:p>
      <w:pPr>
        <w:pStyle w:val="2"/>
        <w:spacing w:line="267" w:lineRule="exact"/>
        <w:ind w:left="381"/>
        <w:rPr>
          <w:rFonts w:ascii="Times New Roman" w:eastAsia="Times New Roman"/>
        </w:rPr>
      </w:pPr>
      <w:r>
        <w:rPr>
          <w:rFonts w:ascii="Times New Roman" w:eastAsia="Times New Roman"/>
          <w:w w:val="95"/>
        </w:rPr>
        <w:t>D</w:t>
      </w:r>
      <w:r>
        <w:rPr>
          <w:w w:val="95"/>
        </w:rPr>
        <w:t>．所得不饱和溶液中氢元素的质量为</w:t>
      </w:r>
      <w:r>
        <w:rPr>
          <w:rFonts w:ascii="Times New Roman" w:eastAsia="Times New Roman"/>
          <w:spacing w:val="-5"/>
          <w:w w:val="95"/>
        </w:rPr>
        <w:t>10g</w:t>
      </w:r>
    </w:p>
    <w:p>
      <w:pPr>
        <w:pStyle w:val="2"/>
        <w:spacing w:before="7"/>
        <w:rPr>
          <w:rFonts w:ascii="Times New Roman"/>
          <w:sz w:val="17"/>
        </w:rPr>
      </w:pPr>
    </w:p>
    <w:p>
      <w:pPr>
        <w:tabs>
          <w:tab w:val="left" w:pos="4595"/>
        </w:tabs>
        <w:spacing w:before="0"/>
        <w:ind w:left="2491" w:right="0" w:firstLine="0"/>
        <w:jc w:val="left"/>
        <w:rPr>
          <w:sz w:val="28"/>
        </w:rPr>
      </w:pPr>
      <w:r>
        <w:rPr>
          <w:spacing w:val="-2"/>
          <w:sz w:val="28"/>
        </w:rPr>
        <w:t>非选择题部</w:t>
      </w:r>
      <w:r>
        <w:rPr>
          <w:spacing w:val="-10"/>
          <w:sz w:val="28"/>
        </w:rPr>
        <w:t>分</w:t>
      </w:r>
      <w:r>
        <w:rPr>
          <w:sz w:val="28"/>
        </w:rPr>
        <w:tab/>
      </w:r>
      <w:r>
        <w:rPr>
          <w:sz w:val="28"/>
        </w:rPr>
        <w:t xml:space="preserve">共 </w:t>
      </w:r>
      <w:r>
        <w:rPr>
          <w:rFonts w:ascii="Times New Roman" w:eastAsia="Times New Roman"/>
          <w:b/>
          <w:sz w:val="28"/>
        </w:rPr>
        <w:t>60</w:t>
      </w:r>
      <w:r>
        <w:rPr>
          <w:rFonts w:ascii="Times New Roman" w:eastAsia="Times New Roman"/>
          <w:b/>
          <w:spacing w:val="69"/>
          <w:sz w:val="28"/>
        </w:rPr>
        <w:t xml:space="preserve"> </w:t>
      </w:r>
      <w:r>
        <w:rPr>
          <w:spacing w:val="-10"/>
          <w:sz w:val="28"/>
        </w:rPr>
        <w:t>分</w:t>
      </w:r>
    </w:p>
    <w:p>
      <w:pPr>
        <w:spacing w:before="201"/>
        <w:ind w:left="103" w:right="0" w:firstLine="0"/>
        <w:jc w:val="left"/>
        <w:rPr>
          <w:sz w:val="21"/>
        </w:rPr>
      </w:pPr>
      <w:r>
        <w:rPr>
          <w:w w:val="95"/>
          <w:sz w:val="21"/>
        </w:rPr>
        <w:t>三、非选择题（本大</w:t>
      </w:r>
      <w:r>
        <w:rPr>
          <w:spacing w:val="-1"/>
          <w:w w:val="95"/>
          <w:sz w:val="21"/>
        </w:rPr>
        <w:t xml:space="preserve">题共 </w:t>
      </w:r>
      <w:r>
        <w:rPr>
          <w:rFonts w:ascii="Times New Roman" w:eastAsia="Times New Roman"/>
          <w:b/>
          <w:w w:val="95"/>
          <w:sz w:val="21"/>
        </w:rPr>
        <w:t>5</w:t>
      </w:r>
      <w:r>
        <w:rPr>
          <w:rFonts w:ascii="Times New Roman" w:eastAsia="Times New Roman"/>
          <w:b/>
          <w:spacing w:val="44"/>
          <w:sz w:val="21"/>
        </w:rPr>
        <w:t xml:space="preserve"> </w:t>
      </w:r>
      <w:r>
        <w:rPr>
          <w:w w:val="95"/>
          <w:sz w:val="21"/>
        </w:rPr>
        <w:t>小题</w:t>
      </w:r>
      <w:r>
        <w:rPr>
          <w:spacing w:val="-3"/>
          <w:w w:val="95"/>
          <w:sz w:val="21"/>
        </w:rPr>
        <w:t xml:space="preserve">，共 </w:t>
      </w:r>
      <w:r>
        <w:rPr>
          <w:rFonts w:ascii="Times New Roman" w:eastAsia="Times New Roman"/>
          <w:b/>
          <w:w w:val="95"/>
          <w:sz w:val="21"/>
        </w:rPr>
        <w:t>60</w:t>
      </w:r>
      <w:r>
        <w:rPr>
          <w:rFonts w:ascii="Times New Roman" w:eastAsia="Times New Roman"/>
          <w:b/>
          <w:spacing w:val="44"/>
          <w:sz w:val="21"/>
        </w:rPr>
        <w:t xml:space="preserve"> </w:t>
      </w:r>
      <w:r>
        <w:rPr>
          <w:w w:val="95"/>
          <w:sz w:val="21"/>
        </w:rPr>
        <w:t>分</w:t>
      </w:r>
      <w:r>
        <w:rPr>
          <w:spacing w:val="-10"/>
          <w:w w:val="95"/>
          <w:sz w:val="21"/>
        </w:rPr>
        <w:t>）</w:t>
      </w:r>
    </w:p>
    <w:p>
      <w:pPr>
        <w:pStyle w:val="2"/>
        <w:spacing w:line="320" w:lineRule="atLeast"/>
        <w:ind w:left="103" w:right="1774"/>
      </w:pPr>
      <w:r>
        <w:rPr>
          <w:rFonts w:ascii="Times New Roman" w:eastAsia="Times New Roman"/>
          <w:spacing w:val="1"/>
          <w:w w:val="99"/>
        </w:rPr>
        <w:t>16</w:t>
      </w:r>
      <w:r>
        <w:rPr>
          <w:spacing w:val="4"/>
          <w:w w:val="99"/>
        </w:rPr>
        <w:t>．</w:t>
      </w:r>
      <w:r>
        <w:rPr>
          <w:spacing w:val="2"/>
          <w:w w:val="99"/>
        </w:rPr>
        <w:t>（</w:t>
      </w:r>
      <w:r>
        <w:rPr>
          <w:rFonts w:ascii="Times New Roman" w:eastAsia="Times New Roman"/>
          <w:spacing w:val="1"/>
          <w:w w:val="99"/>
        </w:rPr>
        <w:t>1</w:t>
      </w:r>
      <w:r>
        <w:rPr>
          <w:rFonts w:ascii="Times New Roman" w:eastAsia="Times New Roman"/>
          <w:w w:val="99"/>
        </w:rPr>
        <w:t>0</w:t>
      </w:r>
      <w:r>
        <w:rPr>
          <w:rFonts w:ascii="Times New Roman" w:eastAsia="Times New Roman"/>
          <w:spacing w:val="1"/>
        </w:rPr>
        <w:t xml:space="preserve"> </w:t>
      </w:r>
      <w:r>
        <w:rPr>
          <w:spacing w:val="2"/>
          <w:w w:val="99"/>
        </w:rPr>
        <w:t>分</w:t>
      </w:r>
      <w:r>
        <w:rPr>
          <w:spacing w:val="4"/>
          <w:w w:val="99"/>
        </w:rPr>
        <w:t>）</w:t>
      </w:r>
      <w:r>
        <w:rPr>
          <w:spacing w:val="2"/>
          <w:w w:val="99"/>
        </w:rPr>
        <w:t>（</w:t>
      </w:r>
      <w:r>
        <w:rPr>
          <w:rFonts w:ascii="Times New Roman" w:eastAsia="Times New Roman"/>
          <w:spacing w:val="3"/>
          <w:w w:val="99"/>
        </w:rPr>
        <w:t>1</w:t>
      </w:r>
      <w:r>
        <w:rPr>
          <w:spacing w:val="2"/>
          <w:w w:val="99"/>
        </w:rPr>
        <w:t>）</w:t>
      </w:r>
      <w:r>
        <w:rPr>
          <w:spacing w:val="1"/>
          <w:w w:val="99"/>
        </w:rPr>
        <w:t>按要求从氧化钙、硝酸钾、氢氧化铁、甲烷中选择合适的物质，将</w:t>
      </w:r>
      <w:r>
        <w:rPr>
          <w:spacing w:val="-1"/>
          <w:w w:val="99"/>
        </w:rPr>
        <w:t>其化学式填写在下列空格中。</w:t>
      </w:r>
    </w:p>
    <w:p>
      <w:pPr>
        <w:spacing w:after="0" w:line="320" w:lineRule="atLeast"/>
        <w:sectPr>
          <w:type w:val="continuous"/>
          <w:pgSz w:w="20980" w:h="14750" w:orient="landscape"/>
          <w:pgMar w:top="460" w:right="260" w:bottom="0" w:left="1200" w:header="273" w:footer="0" w:gutter="0"/>
          <w:cols w:equalWidth="0" w:num="2">
            <w:col w:w="8249" w:space="1389"/>
            <w:col w:w="9882"/>
          </w:cols>
        </w:sectPr>
      </w:pPr>
    </w:p>
    <w:p>
      <w:pPr>
        <w:tabs>
          <w:tab w:val="left" w:pos="1646"/>
        </w:tabs>
        <w:spacing w:before="0" w:line="293" w:lineRule="exact"/>
        <w:ind w:left="551" w:right="0" w:firstLine="0"/>
        <w:jc w:val="left"/>
        <w:rPr>
          <w:rFonts w:ascii="Times New Roman" w:eastAsia="Times New Roman"/>
          <w:sz w:val="24"/>
        </w:rPr>
      </w:pPr>
      <w:r>
        <w:pict>
          <v:shape id="docshape95" o:spid="_x0000_s1122" style="position:absolute;left:0pt;margin-left:194.45pt;margin-top:6.5pt;height:4.3pt;width:34pt;mso-position-horizontal-relative:page;z-index:251664384;mso-width-relative:page;mso-height-relative:page;" fillcolor="#000000" filled="t" stroked="f" coordorigin="3889,130" coordsize="680,86" path="m4569,196l3889,196,3889,216,4569,216,4569,196xm4569,130l3889,130,3889,150,4569,150,4569,130xe">
            <v:path arrowok="t"/>
            <v:fill on="t" focussize="0,0"/>
            <v:stroke on="f"/>
            <v:imagedata o:title=""/>
            <o:lock v:ext="edit"/>
          </v:shape>
        </w:pict>
      </w:r>
      <w:r>
        <w:rPr>
          <w:rFonts w:ascii="Times New Roman" w:eastAsia="Times New Roman"/>
          <w:i/>
          <w:spacing w:val="-10"/>
          <w:position w:val="1"/>
          <w:sz w:val="24"/>
        </w:rPr>
        <w:t>x</w:t>
      </w:r>
      <w:r>
        <w:rPr>
          <w:rFonts w:ascii="Times New Roman" w:eastAsia="Times New Roman"/>
          <w:i/>
          <w:position w:val="1"/>
          <w:sz w:val="24"/>
        </w:rPr>
        <w:tab/>
      </w:r>
      <w:r>
        <w:rPr>
          <w:sz w:val="24"/>
        </w:rPr>
        <w:t>＋</w:t>
      </w:r>
      <w:r>
        <w:rPr>
          <w:spacing w:val="-77"/>
          <w:sz w:val="24"/>
        </w:rPr>
        <w:t xml:space="preserve"> </w:t>
      </w:r>
      <w:r>
        <w:rPr>
          <w:rFonts w:ascii="Times New Roman" w:eastAsia="Times New Roman"/>
          <w:spacing w:val="-10"/>
          <w:sz w:val="24"/>
        </w:rPr>
        <w:t>3</w:t>
      </w:r>
    </w:p>
    <w:p>
      <w:pPr>
        <w:tabs>
          <w:tab w:val="left" w:pos="1677"/>
        </w:tabs>
        <w:spacing w:before="12"/>
        <w:ind w:left="551" w:right="0" w:firstLine="0"/>
        <w:jc w:val="left"/>
        <w:rPr>
          <w:rFonts w:ascii="Times New Roman" w:eastAsia="Times New Roman"/>
          <w:sz w:val="24"/>
        </w:rPr>
      </w:pPr>
      <w:r>
        <w:br w:type="column"/>
      </w:r>
      <w:r>
        <w:rPr>
          <w:rFonts w:ascii="Times New Roman" w:eastAsia="Times New Roman"/>
          <w:spacing w:val="-10"/>
          <w:position w:val="1"/>
          <w:sz w:val="24"/>
        </w:rPr>
        <w:t>3</w:t>
      </w:r>
      <w:r>
        <w:rPr>
          <w:rFonts w:ascii="Times New Roman" w:eastAsia="Times New Roman"/>
          <w:position w:val="1"/>
          <w:sz w:val="24"/>
        </w:rPr>
        <w:tab/>
      </w:r>
      <w:r>
        <w:rPr>
          <w:sz w:val="24"/>
        </w:rPr>
        <w:t>＋</w:t>
      </w:r>
      <w:r>
        <w:rPr>
          <w:spacing w:val="-41"/>
          <w:sz w:val="24"/>
        </w:rPr>
        <w:t xml:space="preserve"> </w:t>
      </w:r>
      <w:r>
        <w:rPr>
          <w:rFonts w:ascii="Times New Roman" w:eastAsia="Times New Roman"/>
          <w:spacing w:val="-10"/>
          <w:position w:val="1"/>
          <w:sz w:val="24"/>
        </w:rPr>
        <w:t>2</w:t>
      </w:r>
    </w:p>
    <w:p>
      <w:pPr>
        <w:pStyle w:val="2"/>
        <w:tabs>
          <w:tab w:val="left" w:pos="3543"/>
          <w:tab w:val="left" w:pos="4228"/>
          <w:tab w:val="left" w:pos="8060"/>
        </w:tabs>
        <w:spacing w:before="135"/>
        <w:ind w:left="551"/>
        <w:rPr>
          <w:rFonts w:ascii="Times New Roman" w:hAnsi="Times New Roman" w:eastAsia="Times New Roman"/>
        </w:rPr>
      </w:pPr>
      <w:r>
        <w:br w:type="column"/>
      </w:r>
      <w:r>
        <w:rPr>
          <w:w w:val="95"/>
        </w:rPr>
        <w:t>①一种可燃性气</w:t>
      </w:r>
      <w:r>
        <w:rPr>
          <w:spacing w:val="-10"/>
          <w:w w:val="95"/>
        </w:rPr>
        <w:t>体</w:t>
      </w:r>
      <w:r>
        <w:rPr>
          <w:rFonts w:ascii="Times New Roman" w:hAnsi="Times New Roman" w:eastAsia="Times New Roman"/>
          <w:u w:val="single"/>
        </w:rPr>
        <w:tab/>
      </w:r>
      <w:r>
        <w:rPr>
          <w:rFonts w:ascii="Times New Roman" w:hAnsi="Times New Roman" w:eastAsia="Times New Roman"/>
        </w:rPr>
        <w:tab/>
      </w:r>
      <w:r>
        <w:rPr>
          <w:w w:val="95"/>
        </w:rPr>
        <w:t>②一种可做干燥剂的氧化</w:t>
      </w:r>
      <w:r>
        <w:rPr>
          <w:spacing w:val="-10"/>
          <w:w w:val="95"/>
        </w:rPr>
        <w:t>物</w:t>
      </w:r>
      <w:r>
        <w:rPr>
          <w:rFonts w:ascii="Times New Roman" w:hAnsi="Times New Roman" w:eastAsia="Times New Roman"/>
          <w:u w:val="single"/>
        </w:rPr>
        <w:tab/>
      </w:r>
    </w:p>
    <w:p>
      <w:pPr>
        <w:spacing w:after="0"/>
        <w:rPr>
          <w:rFonts w:ascii="Times New Roman" w:hAnsi="Times New Roman" w:eastAsia="Times New Roman"/>
        </w:rPr>
        <w:sectPr>
          <w:type w:val="continuous"/>
          <w:pgSz w:w="20980" w:h="14750" w:orient="landscape"/>
          <w:pgMar w:top="460" w:right="260" w:bottom="0" w:left="1200" w:header="273" w:footer="0" w:gutter="0"/>
          <w:cols w:equalWidth="0" w:num="3">
            <w:col w:w="2090" w:space="843"/>
            <w:col w:w="2157" w:space="4519"/>
            <w:col w:w="9911"/>
          </w:cols>
        </w:sectPr>
      </w:pPr>
    </w:p>
    <w:p>
      <w:pPr>
        <w:pStyle w:val="2"/>
        <w:spacing w:before="11"/>
        <w:rPr>
          <w:rFonts w:ascii="Times New Roman"/>
          <w:sz w:val="15"/>
        </w:rPr>
      </w:pPr>
    </w:p>
    <w:p>
      <w:pPr>
        <w:tabs>
          <w:tab w:val="left" w:pos="2203"/>
          <w:tab w:val="left" w:pos="3928"/>
          <w:tab w:val="left" w:pos="5277"/>
        </w:tabs>
        <w:spacing w:before="0"/>
        <w:ind w:left="1058" w:right="0" w:firstLine="0"/>
        <w:jc w:val="left"/>
        <w:rPr>
          <w:sz w:val="18"/>
        </w:rPr>
      </w:pPr>
      <w:r>
        <w:rPr>
          <w:spacing w:val="-10"/>
          <w:sz w:val="18"/>
        </w:rPr>
        <w:t>甲</w:t>
      </w:r>
      <w:r>
        <w:rPr>
          <w:sz w:val="18"/>
        </w:rPr>
        <w:tab/>
      </w:r>
      <w:r>
        <w:rPr>
          <w:spacing w:val="-10"/>
          <w:sz w:val="18"/>
        </w:rPr>
        <w:t>乙</w:t>
      </w:r>
      <w:r>
        <w:rPr>
          <w:sz w:val="18"/>
        </w:rPr>
        <w:tab/>
      </w:r>
      <w:r>
        <w:rPr>
          <w:spacing w:val="-10"/>
          <w:sz w:val="18"/>
        </w:rPr>
        <w:t>丙</w:t>
      </w:r>
      <w:r>
        <w:rPr>
          <w:sz w:val="18"/>
        </w:rPr>
        <w:tab/>
      </w:r>
      <w:r>
        <w:rPr>
          <w:spacing w:val="-10"/>
          <w:sz w:val="18"/>
        </w:rPr>
        <w:t>丁</w:t>
      </w:r>
    </w:p>
    <w:p>
      <w:pPr>
        <w:pStyle w:val="8"/>
        <w:numPr>
          <w:ilvl w:val="0"/>
          <w:numId w:val="6"/>
        </w:numPr>
        <w:tabs>
          <w:tab w:val="left" w:pos="688"/>
        </w:tabs>
        <w:spacing w:before="143" w:after="0" w:line="240" w:lineRule="auto"/>
        <w:ind w:left="687" w:right="0" w:hanging="362"/>
        <w:jc w:val="left"/>
        <w:rPr>
          <w:sz w:val="21"/>
        </w:rPr>
      </w:pPr>
      <w:r>
        <w:rPr>
          <w:spacing w:val="-1"/>
          <w:w w:val="95"/>
          <w:sz w:val="21"/>
        </w:rPr>
        <w:t>上述四种物质均由分子构成</w:t>
      </w:r>
    </w:p>
    <w:p>
      <w:pPr>
        <w:pStyle w:val="8"/>
        <w:numPr>
          <w:ilvl w:val="0"/>
          <w:numId w:val="6"/>
        </w:numPr>
        <w:tabs>
          <w:tab w:val="left" w:pos="679"/>
        </w:tabs>
        <w:spacing w:before="31" w:after="0" w:line="266" w:lineRule="auto"/>
        <w:ind w:left="326" w:right="4108" w:firstLine="0"/>
        <w:jc w:val="left"/>
        <w:rPr>
          <w:rFonts w:ascii="Times New Roman" w:eastAsia="Times New Roman"/>
          <w:sz w:val="21"/>
        </w:rPr>
      </w:pPr>
      <w:r>
        <w:rPr>
          <w:spacing w:val="-2"/>
          <w:w w:val="95"/>
          <w:sz w:val="21"/>
        </w:rPr>
        <w:t xml:space="preserve">反应前后各元素的化合价均没有改变 </w:t>
      </w:r>
      <w:r>
        <w:rPr>
          <w:rFonts w:ascii="Times New Roman" w:eastAsia="Times New Roman"/>
          <w:sz w:val="21"/>
        </w:rPr>
        <w:t>C</w:t>
      </w:r>
      <w:r>
        <w:rPr>
          <w:spacing w:val="-3"/>
          <w:sz w:val="21"/>
        </w:rPr>
        <w:t xml:space="preserve">．空气中物质丁的质量分数为 </w:t>
      </w:r>
      <w:r>
        <w:rPr>
          <w:rFonts w:ascii="Times New Roman" w:eastAsia="Times New Roman"/>
          <w:sz w:val="21"/>
        </w:rPr>
        <w:t>78%</w:t>
      </w:r>
    </w:p>
    <w:p>
      <w:pPr>
        <w:pStyle w:val="2"/>
        <w:spacing w:before="2"/>
        <w:ind w:left="326"/>
        <w:rPr>
          <w:rFonts w:ascii="Times New Roman" w:hAnsi="Times New Roman" w:eastAsia="Times New Roman"/>
        </w:rPr>
      </w:pPr>
      <w:r>
        <w:rPr>
          <w:rFonts w:ascii="Times New Roman" w:hAnsi="Times New Roman" w:eastAsia="Times New Roman"/>
          <w:w w:val="95"/>
        </w:rPr>
        <w:t>D</w:t>
      </w:r>
      <w:r>
        <w:rPr>
          <w:w w:val="95"/>
        </w:rPr>
        <w:t>．参加反应的甲和乙微粒数之比为</w:t>
      </w:r>
      <w:r>
        <w:rPr>
          <w:spacing w:val="36"/>
          <w:w w:val="150"/>
        </w:rPr>
        <w:t xml:space="preserve"> </w:t>
      </w:r>
      <w:r>
        <w:rPr>
          <w:rFonts w:ascii="Times New Roman" w:hAnsi="Times New Roman" w:eastAsia="Times New Roman"/>
          <w:spacing w:val="-5"/>
          <w:w w:val="95"/>
        </w:rPr>
        <w:t>4</w:t>
      </w:r>
      <w:r>
        <w:rPr>
          <w:spacing w:val="-5"/>
          <w:w w:val="95"/>
        </w:rPr>
        <w:t>∶</w:t>
      </w:r>
      <w:r>
        <w:rPr>
          <w:rFonts w:ascii="Times New Roman" w:hAnsi="Times New Roman" w:eastAsia="Times New Roman"/>
          <w:spacing w:val="-5"/>
          <w:w w:val="95"/>
        </w:rPr>
        <w:t>3</w:t>
      </w:r>
    </w:p>
    <w:p>
      <w:pPr>
        <w:pStyle w:val="2"/>
        <w:spacing w:before="65" w:line="307" w:lineRule="auto"/>
        <w:ind w:left="103" w:right="38"/>
        <w:jc w:val="both"/>
      </w:pPr>
      <w:r>
        <w:rPr>
          <w:rFonts w:ascii="Times New Roman" w:eastAsia="Times New Roman"/>
          <w:spacing w:val="1"/>
          <w:w w:val="99"/>
        </w:rPr>
        <w:t>12</w:t>
      </w:r>
      <w:r>
        <w:rPr>
          <w:spacing w:val="-2"/>
          <w:w w:val="99"/>
        </w:rPr>
        <w:t>．已知某溶液</w:t>
      </w:r>
      <w:r>
        <w:rPr>
          <w:spacing w:val="-53"/>
        </w:rPr>
        <w:t xml:space="preserve"> </w:t>
      </w:r>
      <w:r>
        <w:rPr>
          <w:rFonts w:ascii="Times New Roman" w:eastAsia="Times New Roman"/>
          <w:w w:val="99"/>
        </w:rPr>
        <w:t>X</w:t>
      </w:r>
      <w:r>
        <w:rPr>
          <w:rFonts w:ascii="Times New Roman" w:eastAsia="Times New Roman"/>
        </w:rPr>
        <w:t xml:space="preserve"> </w:t>
      </w:r>
      <w:r>
        <w:rPr>
          <w:spacing w:val="-3"/>
          <w:w w:val="99"/>
        </w:rPr>
        <w:t>是下列四种溶液中的一种，取三份等量的该溶液，分别向其中滴加稀</w:t>
      </w:r>
      <w:r>
        <w:rPr>
          <w:spacing w:val="-5"/>
          <w:w w:val="99"/>
        </w:rPr>
        <w:t>盐酸、碳酸钠溶液、稀硫酸中的各一种，产生的现象如表所述。则该溶液</w:t>
      </w:r>
      <w:r>
        <w:rPr>
          <w:spacing w:val="-53"/>
        </w:rPr>
        <w:t xml:space="preserve"> </w:t>
      </w:r>
      <w:r>
        <w:rPr>
          <w:rFonts w:ascii="Times New Roman" w:eastAsia="Times New Roman"/>
          <w:w w:val="99"/>
        </w:rPr>
        <w:t>X</w:t>
      </w:r>
      <w:r>
        <w:rPr>
          <w:rFonts w:ascii="Times New Roman" w:eastAsia="Times New Roman"/>
          <w:spacing w:val="2"/>
        </w:rPr>
        <w:t xml:space="preserve"> </w:t>
      </w:r>
      <w:r>
        <w:rPr>
          <w:spacing w:val="-1"/>
          <w:w w:val="99"/>
        </w:rPr>
        <w:t>可能是下列各项中的</w:t>
      </w:r>
    </w:p>
    <w:tbl>
      <w:tblPr>
        <w:tblStyle w:val="5"/>
        <w:tblW w:w="7613" w:type="dxa"/>
        <w:tblInd w:w="38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51"/>
        <w:gridCol w:w="1887"/>
        <w:gridCol w:w="1887"/>
        <w:gridCol w:w="188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72" w:hRule="atLeast"/>
        </w:trPr>
        <w:tc>
          <w:tcPr>
            <w:tcW w:w="1951" w:type="dxa"/>
          </w:tcPr>
          <w:p>
            <w:pPr>
              <w:pStyle w:val="9"/>
              <w:ind w:left="510" w:right="506"/>
              <w:rPr>
                <w:sz w:val="18"/>
              </w:rPr>
            </w:pPr>
            <w:r>
              <w:rPr>
                <w:spacing w:val="-2"/>
                <w:sz w:val="18"/>
              </w:rPr>
              <w:t>加入的物质</w:t>
            </w:r>
          </w:p>
        </w:tc>
        <w:tc>
          <w:tcPr>
            <w:tcW w:w="1887" w:type="dxa"/>
          </w:tcPr>
          <w:p>
            <w:pPr>
              <w:pStyle w:val="9"/>
              <w:ind w:left="474" w:right="473"/>
              <w:rPr>
                <w:sz w:val="18"/>
              </w:rPr>
            </w:pPr>
            <w:r>
              <w:rPr>
                <w:spacing w:val="-4"/>
                <w:sz w:val="18"/>
              </w:rPr>
              <w:t>稀盐酸</w:t>
            </w:r>
          </w:p>
        </w:tc>
        <w:tc>
          <w:tcPr>
            <w:tcW w:w="1887" w:type="dxa"/>
          </w:tcPr>
          <w:p>
            <w:pPr>
              <w:pStyle w:val="9"/>
              <w:ind w:left="476" w:right="471"/>
              <w:rPr>
                <w:sz w:val="18"/>
              </w:rPr>
            </w:pPr>
            <w:r>
              <w:rPr>
                <w:spacing w:val="-2"/>
                <w:sz w:val="18"/>
              </w:rPr>
              <w:t>碳酸钠溶液</w:t>
            </w:r>
          </w:p>
        </w:tc>
        <w:tc>
          <w:tcPr>
            <w:tcW w:w="1888" w:type="dxa"/>
          </w:tcPr>
          <w:p>
            <w:pPr>
              <w:pStyle w:val="9"/>
              <w:ind w:left="568" w:right="565"/>
              <w:rPr>
                <w:sz w:val="18"/>
              </w:rPr>
            </w:pPr>
            <w:r>
              <w:rPr>
                <w:spacing w:val="-4"/>
                <w:sz w:val="18"/>
              </w:rPr>
              <w:t>稀硫酸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71" w:hRule="atLeast"/>
        </w:trPr>
        <w:tc>
          <w:tcPr>
            <w:tcW w:w="1951" w:type="dxa"/>
          </w:tcPr>
          <w:p>
            <w:pPr>
              <w:pStyle w:val="9"/>
              <w:ind w:left="508" w:right="506"/>
              <w:rPr>
                <w:sz w:val="18"/>
              </w:rPr>
            </w:pPr>
            <w:r>
              <w:rPr>
                <w:spacing w:val="-3"/>
                <w:sz w:val="18"/>
              </w:rPr>
              <w:t>实验现象</w:t>
            </w:r>
          </w:p>
        </w:tc>
        <w:tc>
          <w:tcPr>
            <w:tcW w:w="1887" w:type="dxa"/>
          </w:tcPr>
          <w:p>
            <w:pPr>
              <w:pStyle w:val="9"/>
              <w:ind w:left="474" w:right="473"/>
              <w:rPr>
                <w:sz w:val="18"/>
              </w:rPr>
            </w:pPr>
            <w:r>
              <w:rPr>
                <w:spacing w:val="-2"/>
                <w:sz w:val="18"/>
              </w:rPr>
              <w:t>无明显现象</w:t>
            </w:r>
          </w:p>
        </w:tc>
        <w:tc>
          <w:tcPr>
            <w:tcW w:w="1887" w:type="dxa"/>
          </w:tcPr>
          <w:p>
            <w:pPr>
              <w:pStyle w:val="9"/>
              <w:ind w:left="475" w:right="473"/>
              <w:rPr>
                <w:sz w:val="18"/>
              </w:rPr>
            </w:pPr>
            <w:r>
              <w:rPr>
                <w:spacing w:val="-3"/>
                <w:sz w:val="18"/>
              </w:rPr>
              <w:t>白色沉淀</w:t>
            </w:r>
          </w:p>
        </w:tc>
        <w:tc>
          <w:tcPr>
            <w:tcW w:w="1888" w:type="dxa"/>
          </w:tcPr>
          <w:p>
            <w:pPr>
              <w:pStyle w:val="9"/>
              <w:ind w:left="570" w:right="565"/>
              <w:rPr>
                <w:sz w:val="18"/>
              </w:rPr>
            </w:pPr>
            <w:r>
              <w:rPr>
                <w:spacing w:val="-3"/>
                <w:sz w:val="18"/>
              </w:rPr>
              <w:t>白色沉淀</w:t>
            </w:r>
          </w:p>
        </w:tc>
      </w:tr>
    </w:tbl>
    <w:p>
      <w:pPr>
        <w:tabs>
          <w:tab w:val="left" w:pos="2225"/>
          <w:tab w:val="left" w:pos="4351"/>
          <w:tab w:val="left" w:pos="6506"/>
        </w:tabs>
        <w:spacing w:before="17"/>
        <w:ind w:left="319" w:right="0" w:firstLine="0"/>
        <w:jc w:val="left"/>
        <w:rPr>
          <w:sz w:val="21"/>
        </w:rPr>
      </w:pPr>
      <w:r>
        <w:rPr>
          <w:rFonts w:ascii="Times New Roman" w:eastAsia="Times New Roman"/>
          <w:w w:val="95"/>
          <w:position w:val="1"/>
          <w:sz w:val="20"/>
        </w:rPr>
        <w:t>A</w:t>
      </w:r>
      <w:r>
        <w:rPr>
          <w:w w:val="95"/>
          <w:position w:val="1"/>
          <w:sz w:val="20"/>
        </w:rPr>
        <w:t>．</w:t>
      </w:r>
      <w:r>
        <w:rPr>
          <w:rFonts w:ascii="Times New Roman" w:eastAsia="Times New Roman"/>
          <w:w w:val="95"/>
          <w:position w:val="1"/>
          <w:sz w:val="20"/>
        </w:rPr>
        <w:t>K</w:t>
      </w:r>
      <w:r>
        <w:rPr>
          <w:rFonts w:ascii="Times New Roman" w:eastAsia="Times New Roman"/>
          <w:w w:val="95"/>
          <w:sz w:val="13"/>
        </w:rPr>
        <w:t>2</w:t>
      </w:r>
      <w:r>
        <w:rPr>
          <w:rFonts w:ascii="Times New Roman" w:eastAsia="Times New Roman"/>
          <w:w w:val="95"/>
          <w:position w:val="1"/>
          <w:sz w:val="20"/>
        </w:rPr>
        <w:t>SO</w:t>
      </w:r>
      <w:r>
        <w:rPr>
          <w:rFonts w:ascii="Times New Roman" w:eastAsia="Times New Roman"/>
          <w:w w:val="95"/>
          <w:sz w:val="13"/>
        </w:rPr>
        <w:t>4</w:t>
      </w:r>
      <w:r>
        <w:rPr>
          <w:rFonts w:ascii="Times New Roman" w:eastAsia="Times New Roman"/>
          <w:spacing w:val="44"/>
          <w:sz w:val="13"/>
        </w:rPr>
        <w:t xml:space="preserve"> </w:t>
      </w:r>
      <w:r>
        <w:rPr>
          <w:w w:val="95"/>
          <w:position w:val="1"/>
          <w:sz w:val="20"/>
        </w:rPr>
        <w:t>溶</w:t>
      </w:r>
      <w:r>
        <w:rPr>
          <w:spacing w:val="-10"/>
          <w:w w:val="95"/>
          <w:position w:val="1"/>
          <w:sz w:val="20"/>
        </w:rPr>
        <w:t>液</w:t>
      </w:r>
      <w:r>
        <w:rPr>
          <w:position w:val="1"/>
          <w:sz w:val="20"/>
        </w:rPr>
        <w:tab/>
      </w:r>
      <w:r>
        <w:rPr>
          <w:rFonts w:ascii="Times New Roman" w:eastAsia="Times New Roman"/>
          <w:w w:val="95"/>
          <w:position w:val="1"/>
          <w:sz w:val="20"/>
        </w:rPr>
        <w:t>B</w:t>
      </w:r>
      <w:r>
        <w:rPr>
          <w:w w:val="95"/>
          <w:position w:val="1"/>
          <w:sz w:val="20"/>
        </w:rPr>
        <w:t>．</w:t>
      </w:r>
      <w:r>
        <w:rPr>
          <w:rFonts w:ascii="Times New Roman" w:eastAsia="Times New Roman"/>
          <w:w w:val="95"/>
          <w:position w:val="1"/>
          <w:sz w:val="20"/>
        </w:rPr>
        <w:t>Ba(OH)</w:t>
      </w:r>
      <w:r>
        <w:rPr>
          <w:rFonts w:ascii="Times New Roman" w:eastAsia="Times New Roman"/>
          <w:w w:val="95"/>
          <w:sz w:val="13"/>
        </w:rPr>
        <w:t>2</w:t>
      </w:r>
      <w:r>
        <w:rPr>
          <w:rFonts w:ascii="Times New Roman" w:eastAsia="Times New Roman"/>
          <w:spacing w:val="49"/>
          <w:sz w:val="13"/>
        </w:rPr>
        <w:t xml:space="preserve"> </w:t>
      </w:r>
      <w:r>
        <w:rPr>
          <w:w w:val="95"/>
          <w:position w:val="2"/>
          <w:sz w:val="21"/>
        </w:rPr>
        <w:t>溶</w:t>
      </w:r>
      <w:r>
        <w:rPr>
          <w:spacing w:val="-10"/>
          <w:w w:val="95"/>
          <w:position w:val="2"/>
          <w:sz w:val="21"/>
        </w:rPr>
        <w:t>液</w:t>
      </w:r>
      <w:r>
        <w:rPr>
          <w:position w:val="2"/>
          <w:sz w:val="21"/>
        </w:rPr>
        <w:tab/>
      </w:r>
      <w:r>
        <w:rPr>
          <w:rFonts w:ascii="Times New Roman" w:eastAsia="Times New Roman"/>
          <w:w w:val="95"/>
          <w:position w:val="2"/>
          <w:sz w:val="21"/>
        </w:rPr>
        <w:t>C</w:t>
      </w:r>
      <w:r>
        <w:rPr>
          <w:w w:val="95"/>
          <w:position w:val="2"/>
          <w:sz w:val="21"/>
        </w:rPr>
        <w:t>．</w:t>
      </w:r>
      <w:r>
        <w:rPr>
          <w:rFonts w:ascii="Times New Roman" w:eastAsia="Times New Roman"/>
          <w:w w:val="95"/>
          <w:position w:val="1"/>
          <w:sz w:val="20"/>
        </w:rPr>
        <w:t>Ba(NO</w:t>
      </w:r>
      <w:r>
        <w:rPr>
          <w:rFonts w:ascii="Times New Roman" w:eastAsia="Times New Roman"/>
          <w:w w:val="95"/>
          <w:sz w:val="13"/>
        </w:rPr>
        <w:t>3</w:t>
      </w:r>
      <w:r>
        <w:rPr>
          <w:rFonts w:ascii="Times New Roman" w:eastAsia="Times New Roman"/>
          <w:w w:val="95"/>
          <w:position w:val="1"/>
          <w:sz w:val="20"/>
        </w:rPr>
        <w:t>)</w:t>
      </w:r>
      <w:r>
        <w:rPr>
          <w:rFonts w:ascii="Times New Roman" w:eastAsia="Times New Roman"/>
          <w:w w:val="95"/>
          <w:sz w:val="13"/>
        </w:rPr>
        <w:t>2</w:t>
      </w:r>
      <w:r>
        <w:rPr>
          <w:rFonts w:ascii="Times New Roman" w:eastAsia="Times New Roman"/>
          <w:spacing w:val="50"/>
          <w:sz w:val="13"/>
        </w:rPr>
        <w:t xml:space="preserve"> </w:t>
      </w:r>
      <w:r>
        <w:rPr>
          <w:w w:val="95"/>
          <w:position w:val="1"/>
          <w:sz w:val="20"/>
        </w:rPr>
        <w:t>溶</w:t>
      </w:r>
      <w:r>
        <w:rPr>
          <w:spacing w:val="-10"/>
          <w:w w:val="95"/>
          <w:position w:val="1"/>
          <w:sz w:val="20"/>
        </w:rPr>
        <w:t>液</w:t>
      </w:r>
      <w:r>
        <w:rPr>
          <w:position w:val="1"/>
          <w:sz w:val="20"/>
        </w:rPr>
        <w:tab/>
      </w:r>
      <w:r>
        <w:rPr>
          <w:rFonts w:ascii="Times New Roman" w:eastAsia="Times New Roman"/>
          <w:w w:val="95"/>
          <w:position w:val="2"/>
          <w:sz w:val="21"/>
        </w:rPr>
        <w:t>D</w:t>
      </w:r>
      <w:r>
        <w:rPr>
          <w:w w:val="95"/>
          <w:position w:val="2"/>
          <w:sz w:val="21"/>
        </w:rPr>
        <w:t>．</w:t>
      </w:r>
      <w:r>
        <w:rPr>
          <w:rFonts w:ascii="Times New Roman" w:eastAsia="Times New Roman"/>
          <w:w w:val="95"/>
          <w:position w:val="2"/>
          <w:sz w:val="21"/>
        </w:rPr>
        <w:t>AgNO</w:t>
      </w:r>
      <w:r>
        <w:rPr>
          <w:rFonts w:ascii="Times New Roman" w:eastAsia="Times New Roman"/>
          <w:w w:val="95"/>
          <w:sz w:val="13"/>
        </w:rPr>
        <w:t>3</w:t>
      </w:r>
      <w:r>
        <w:rPr>
          <w:rFonts w:ascii="Times New Roman" w:eastAsia="Times New Roman"/>
          <w:spacing w:val="50"/>
          <w:sz w:val="13"/>
        </w:rPr>
        <w:t xml:space="preserve"> </w:t>
      </w:r>
      <w:r>
        <w:rPr>
          <w:w w:val="95"/>
          <w:position w:val="2"/>
          <w:sz w:val="21"/>
        </w:rPr>
        <w:t>溶</w:t>
      </w:r>
      <w:r>
        <w:rPr>
          <w:spacing w:val="-10"/>
          <w:w w:val="95"/>
          <w:position w:val="2"/>
          <w:sz w:val="21"/>
        </w:rPr>
        <w:t>液</w:t>
      </w:r>
    </w:p>
    <w:p>
      <w:pPr>
        <w:pStyle w:val="2"/>
        <w:tabs>
          <w:tab w:val="left" w:pos="3514"/>
          <w:tab w:val="left" w:pos="4199"/>
          <w:tab w:val="left" w:pos="8031"/>
        </w:tabs>
        <w:spacing w:before="103"/>
        <w:ind w:left="523"/>
        <w:jc w:val="both"/>
        <w:rPr>
          <w:rFonts w:ascii="Times New Roman" w:hAnsi="Times New Roman" w:eastAsia="Times New Roman"/>
        </w:rPr>
      </w:pPr>
      <w:r>
        <w:br w:type="column"/>
      </w:r>
      <w:r>
        <w:rPr>
          <w:w w:val="95"/>
        </w:rPr>
        <w:t>③一种难溶性的</w:t>
      </w:r>
      <w:r>
        <w:rPr>
          <w:spacing w:val="-10"/>
          <w:w w:val="95"/>
        </w:rPr>
        <w:t>碱</w:t>
      </w:r>
      <w:r>
        <w:rPr>
          <w:rFonts w:ascii="Times New Roman" w:hAnsi="Times New Roman" w:eastAsia="Times New Roman"/>
          <w:u w:val="single"/>
        </w:rPr>
        <w:tab/>
      </w:r>
      <w:r>
        <w:rPr>
          <w:rFonts w:ascii="Times New Roman" w:hAnsi="Times New Roman" w:eastAsia="Times New Roman"/>
        </w:rPr>
        <w:tab/>
      </w:r>
      <w:r>
        <w:rPr>
          <w:w w:val="95"/>
        </w:rPr>
        <w:t>④一种可做化肥的</w:t>
      </w:r>
      <w:r>
        <w:rPr>
          <w:spacing w:val="-10"/>
          <w:w w:val="95"/>
        </w:rPr>
        <w:t>盐</w:t>
      </w:r>
      <w:r>
        <w:rPr>
          <w:rFonts w:ascii="Times New Roman" w:hAnsi="Times New Roman" w:eastAsia="Times New Roman"/>
          <w:u w:val="single"/>
        </w:rPr>
        <w:tab/>
      </w:r>
    </w:p>
    <w:p>
      <w:pPr>
        <w:pStyle w:val="8"/>
        <w:numPr>
          <w:ilvl w:val="0"/>
          <w:numId w:val="7"/>
        </w:numPr>
        <w:tabs>
          <w:tab w:val="left" w:pos="839"/>
        </w:tabs>
        <w:spacing w:before="57" w:after="0" w:line="290" w:lineRule="auto"/>
        <w:ind w:left="103" w:right="1771" w:firstLine="211"/>
        <w:jc w:val="both"/>
        <w:rPr>
          <w:sz w:val="21"/>
        </w:rPr>
      </w:pPr>
      <w:r>
        <w:rPr>
          <w:spacing w:val="-8"/>
          <w:w w:val="99"/>
          <w:sz w:val="21"/>
        </w:rPr>
        <w:t>华夏之美，灿若繁花。中国古人从自然万物、天地四时中发现了色彩，又赋予它</w:t>
      </w:r>
      <w:r>
        <w:rPr>
          <w:spacing w:val="-1"/>
          <w:w w:val="99"/>
          <w:sz w:val="21"/>
        </w:rPr>
        <w:t>们雅致动听的名字。桃红、凝脂、湘叶、群青、沉香……这满庭芳的国色中也蕴藏着独特的化学内涵。</w:t>
      </w:r>
    </w:p>
    <w:p>
      <w:pPr>
        <w:spacing w:line="240" w:lineRule="auto"/>
        <w:ind w:left="119" w:right="0" w:firstLine="0"/>
        <w:jc w:val="left"/>
        <w:rPr>
          <w:sz w:val="20"/>
        </w:rPr>
      </w:pPr>
      <w:r>
        <w:rPr>
          <w:position w:val="1"/>
          <w:sz w:val="20"/>
        </w:rPr>
        <w:drawing>
          <wp:inline distT="0" distB="0" distL="0" distR="0">
            <wp:extent cx="952500" cy="720090"/>
            <wp:effectExtent l="0" t="0" r="0" b="0"/>
            <wp:docPr id="3"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4.jpeg"/>
                    <pic:cNvPicPr>
                      <a:picLocks noChangeAspect="1"/>
                    </pic:cNvPicPr>
                  </pic:nvPicPr>
                  <pic:blipFill>
                    <a:blip r:embed="rId30" cstate="print"/>
                    <a:stretch>
                      <a:fillRect/>
                    </a:stretch>
                  </pic:blipFill>
                  <pic:spPr>
                    <a:xfrm>
                      <a:off x="0" y="0"/>
                      <a:ext cx="953015" cy="720090"/>
                    </a:xfrm>
                    <a:prstGeom prst="rect">
                      <a:avLst/>
                    </a:prstGeom>
                  </pic:spPr>
                </pic:pic>
              </a:graphicData>
            </a:graphic>
          </wp:inline>
        </w:drawing>
      </w:r>
      <w:r>
        <w:rPr>
          <w:rFonts w:ascii="Times New Roman"/>
          <w:spacing w:val="59"/>
          <w:position w:val="1"/>
          <w:sz w:val="20"/>
        </w:rPr>
        <w:t xml:space="preserve"> </w:t>
      </w:r>
      <w:r>
        <w:rPr>
          <w:spacing w:val="59"/>
          <w:sz w:val="20"/>
        </w:rPr>
        <w:drawing>
          <wp:inline distT="0" distB="0" distL="0" distR="0">
            <wp:extent cx="959485" cy="724535"/>
            <wp:effectExtent l="0" t="0" r="0" b="0"/>
            <wp:docPr id="5" name="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5.jpeg"/>
                    <pic:cNvPicPr>
                      <a:picLocks noChangeAspect="1"/>
                    </pic:cNvPicPr>
                  </pic:nvPicPr>
                  <pic:blipFill>
                    <a:blip r:embed="rId31" cstate="print"/>
                    <a:stretch>
                      <a:fillRect/>
                    </a:stretch>
                  </pic:blipFill>
                  <pic:spPr>
                    <a:xfrm>
                      <a:off x="0" y="0"/>
                      <a:ext cx="959570" cy="725043"/>
                    </a:xfrm>
                    <a:prstGeom prst="rect">
                      <a:avLst/>
                    </a:prstGeom>
                  </pic:spPr>
                </pic:pic>
              </a:graphicData>
            </a:graphic>
          </wp:inline>
        </w:drawing>
      </w:r>
      <w:r>
        <w:rPr>
          <w:rFonts w:ascii="Times New Roman"/>
          <w:spacing w:val="46"/>
          <w:sz w:val="20"/>
        </w:rPr>
        <w:t xml:space="preserve"> </w:t>
      </w:r>
      <w:r>
        <w:rPr>
          <w:spacing w:val="46"/>
          <w:position w:val="2"/>
          <w:sz w:val="20"/>
        </w:rPr>
        <w:drawing>
          <wp:inline distT="0" distB="0" distL="0" distR="0">
            <wp:extent cx="944880" cy="711835"/>
            <wp:effectExtent l="0" t="0" r="0" b="0"/>
            <wp:docPr id="7"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6.jpeg"/>
                    <pic:cNvPicPr>
                      <a:picLocks noChangeAspect="1"/>
                    </pic:cNvPicPr>
                  </pic:nvPicPr>
                  <pic:blipFill>
                    <a:blip r:embed="rId32" cstate="print"/>
                    <a:stretch>
                      <a:fillRect/>
                    </a:stretch>
                  </pic:blipFill>
                  <pic:spPr>
                    <a:xfrm>
                      <a:off x="0" y="0"/>
                      <a:ext cx="944928" cy="712469"/>
                    </a:xfrm>
                    <a:prstGeom prst="rect">
                      <a:avLst/>
                    </a:prstGeom>
                  </pic:spPr>
                </pic:pic>
              </a:graphicData>
            </a:graphic>
          </wp:inline>
        </w:drawing>
      </w:r>
      <w:r>
        <w:rPr>
          <w:rFonts w:ascii="Times New Roman"/>
          <w:spacing w:val="72"/>
          <w:position w:val="2"/>
          <w:sz w:val="20"/>
        </w:rPr>
        <w:t xml:space="preserve"> </w:t>
      </w:r>
      <w:r>
        <w:rPr>
          <w:spacing w:val="72"/>
          <w:sz w:val="20"/>
        </w:rPr>
        <w:drawing>
          <wp:inline distT="0" distB="0" distL="0" distR="0">
            <wp:extent cx="961390" cy="724535"/>
            <wp:effectExtent l="0" t="0" r="0" b="0"/>
            <wp:docPr id="9" name="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27.jpeg"/>
                    <pic:cNvPicPr>
                      <a:picLocks noChangeAspect="1"/>
                    </pic:cNvPicPr>
                  </pic:nvPicPr>
                  <pic:blipFill>
                    <a:blip r:embed="rId33" cstate="print"/>
                    <a:stretch>
                      <a:fillRect/>
                    </a:stretch>
                  </pic:blipFill>
                  <pic:spPr>
                    <a:xfrm>
                      <a:off x="0" y="0"/>
                      <a:ext cx="961603" cy="725043"/>
                    </a:xfrm>
                    <a:prstGeom prst="rect">
                      <a:avLst/>
                    </a:prstGeom>
                  </pic:spPr>
                </pic:pic>
              </a:graphicData>
            </a:graphic>
          </wp:inline>
        </w:drawing>
      </w:r>
      <w:r>
        <w:rPr>
          <w:rFonts w:ascii="Times New Roman"/>
          <w:spacing w:val="46"/>
          <w:sz w:val="20"/>
        </w:rPr>
        <w:t xml:space="preserve"> </w:t>
      </w:r>
      <w:r>
        <w:rPr>
          <w:spacing w:val="46"/>
          <w:position w:val="1"/>
          <w:sz w:val="20"/>
        </w:rPr>
        <w:drawing>
          <wp:inline distT="0" distB="0" distL="0" distR="0">
            <wp:extent cx="953770" cy="720725"/>
            <wp:effectExtent l="0" t="0" r="0" b="0"/>
            <wp:docPr id="11" name="image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28.jpeg"/>
                    <pic:cNvPicPr>
                      <a:picLocks noChangeAspect="1"/>
                    </pic:cNvPicPr>
                  </pic:nvPicPr>
                  <pic:blipFill>
                    <a:blip r:embed="rId34" cstate="print"/>
                    <a:stretch>
                      <a:fillRect/>
                    </a:stretch>
                  </pic:blipFill>
                  <pic:spPr>
                    <a:xfrm>
                      <a:off x="0" y="0"/>
                      <a:ext cx="954023" cy="720851"/>
                    </a:xfrm>
                    <a:prstGeom prst="rect">
                      <a:avLst/>
                    </a:prstGeom>
                  </pic:spPr>
                </pic:pic>
              </a:graphicData>
            </a:graphic>
          </wp:inline>
        </w:drawing>
      </w:r>
    </w:p>
    <w:p>
      <w:pPr>
        <w:pStyle w:val="2"/>
        <w:tabs>
          <w:tab w:val="left" w:pos="1579"/>
          <w:tab w:val="left" w:pos="7262"/>
        </w:tabs>
        <w:spacing w:before="36" w:line="290" w:lineRule="auto"/>
        <w:ind w:left="103" w:right="1771" w:firstLine="420"/>
        <w:jc w:val="both"/>
      </w:pPr>
      <w:r>
        <w:rPr>
          <w:spacing w:val="2"/>
          <w:w w:val="99"/>
        </w:rPr>
        <w:t>①桃</w:t>
      </w:r>
      <w:r>
        <w:rPr>
          <w:spacing w:val="-1"/>
          <w:w w:val="99"/>
        </w:rPr>
        <w:t>红</w:t>
      </w:r>
      <w:r>
        <w:rPr>
          <w:spacing w:val="2"/>
          <w:w w:val="99"/>
        </w:rPr>
        <w:t>：逃</w:t>
      </w:r>
      <w:r>
        <w:rPr>
          <w:spacing w:val="-1"/>
          <w:w w:val="99"/>
        </w:rPr>
        <w:t>之</w:t>
      </w:r>
      <w:r>
        <w:rPr>
          <w:spacing w:val="2"/>
          <w:w w:val="99"/>
        </w:rPr>
        <w:t>夭夭，</w:t>
      </w:r>
      <w:r>
        <w:rPr>
          <w:spacing w:val="-1"/>
          <w:w w:val="99"/>
        </w:rPr>
        <w:t>灼</w:t>
      </w:r>
      <w:r>
        <w:rPr>
          <w:spacing w:val="2"/>
          <w:w w:val="99"/>
        </w:rPr>
        <w:t>灼其华。古</w:t>
      </w:r>
      <w:r>
        <w:rPr>
          <w:spacing w:val="-1"/>
          <w:w w:val="99"/>
        </w:rPr>
        <w:t>代</w:t>
      </w:r>
      <w:r>
        <w:rPr>
          <w:spacing w:val="2"/>
          <w:w w:val="99"/>
        </w:rPr>
        <w:t>的桃红</w:t>
      </w:r>
      <w:r>
        <w:rPr>
          <w:spacing w:val="-1"/>
          <w:w w:val="99"/>
        </w:rPr>
        <w:t>胭</w:t>
      </w:r>
      <w:r>
        <w:rPr>
          <w:spacing w:val="2"/>
          <w:w w:val="99"/>
        </w:rPr>
        <w:t>脂可由</w:t>
      </w:r>
      <w:r>
        <w:rPr>
          <w:spacing w:val="-1"/>
          <w:w w:val="99"/>
        </w:rPr>
        <w:t>红</w:t>
      </w:r>
      <w:r>
        <w:rPr>
          <w:spacing w:val="2"/>
          <w:w w:val="99"/>
        </w:rPr>
        <w:t>花汁制</w:t>
      </w:r>
      <w:r>
        <w:rPr>
          <w:spacing w:val="-1"/>
          <w:w w:val="99"/>
        </w:rPr>
        <w:t>成</w:t>
      </w:r>
      <w:r>
        <w:rPr>
          <w:spacing w:val="2"/>
          <w:w w:val="99"/>
        </w:rPr>
        <w:t>，红花</w:t>
      </w:r>
      <w:r>
        <w:rPr>
          <w:spacing w:val="-1"/>
          <w:w w:val="99"/>
        </w:rPr>
        <w:t>的</w:t>
      </w:r>
      <w:r>
        <w:rPr>
          <w:spacing w:val="2"/>
          <w:w w:val="99"/>
        </w:rPr>
        <w:t>染色成</w:t>
      </w:r>
      <w:r>
        <w:rPr>
          <w:w w:val="99"/>
        </w:rPr>
        <w:t>分</w:t>
      </w:r>
      <w:r>
        <w:rPr>
          <w:spacing w:val="9"/>
          <w:w w:val="99"/>
          <w:position w:val="2"/>
        </w:rPr>
        <w:t>为红</w:t>
      </w:r>
      <w:r>
        <w:rPr>
          <w:spacing w:val="7"/>
          <w:w w:val="99"/>
          <w:position w:val="2"/>
        </w:rPr>
        <w:t>花</w:t>
      </w:r>
      <w:r>
        <w:rPr>
          <w:spacing w:val="9"/>
          <w:w w:val="99"/>
          <w:position w:val="2"/>
        </w:rPr>
        <w:t>素（</w:t>
      </w:r>
      <w:r>
        <w:rPr>
          <w:rFonts w:ascii="Times New Roman" w:hAnsi="Times New Roman" w:eastAsia="Times New Roman"/>
          <w:spacing w:val="7"/>
          <w:w w:val="99"/>
          <w:position w:val="1"/>
        </w:rPr>
        <w:t>C</w:t>
      </w:r>
      <w:r>
        <w:rPr>
          <w:rFonts w:ascii="Times New Roman" w:hAnsi="Times New Roman" w:eastAsia="Times New Roman"/>
          <w:spacing w:val="3"/>
          <w:w w:val="105"/>
          <w:sz w:val="13"/>
        </w:rPr>
        <w:t>1</w:t>
      </w:r>
      <w:r>
        <w:rPr>
          <w:rFonts w:ascii="Times New Roman" w:hAnsi="Times New Roman" w:eastAsia="Times New Roman"/>
          <w:w w:val="105"/>
          <w:sz w:val="13"/>
        </w:rPr>
        <w:t>5</w:t>
      </w:r>
      <w:r>
        <w:rPr>
          <w:rFonts w:ascii="Times New Roman" w:hAnsi="Times New Roman" w:eastAsia="Times New Roman"/>
          <w:spacing w:val="-20"/>
          <w:sz w:val="13"/>
        </w:rPr>
        <w:t xml:space="preserve"> </w:t>
      </w:r>
      <w:r>
        <w:rPr>
          <w:rFonts w:ascii="Times New Roman" w:hAnsi="Times New Roman" w:eastAsia="Times New Roman"/>
          <w:spacing w:val="7"/>
          <w:w w:val="99"/>
          <w:position w:val="1"/>
        </w:rPr>
        <w:t>H</w:t>
      </w:r>
      <w:r>
        <w:rPr>
          <w:rFonts w:ascii="Times New Roman" w:hAnsi="Times New Roman" w:eastAsia="Times New Roman"/>
          <w:spacing w:val="3"/>
          <w:w w:val="105"/>
          <w:sz w:val="13"/>
        </w:rPr>
        <w:t>1</w:t>
      </w:r>
      <w:r>
        <w:rPr>
          <w:rFonts w:ascii="Times New Roman" w:hAnsi="Times New Roman" w:eastAsia="Times New Roman"/>
          <w:spacing w:val="10"/>
          <w:w w:val="105"/>
          <w:sz w:val="13"/>
        </w:rPr>
        <w:t>2</w:t>
      </w:r>
      <w:r>
        <w:rPr>
          <w:rFonts w:ascii="Times New Roman" w:hAnsi="Times New Roman" w:eastAsia="Times New Roman"/>
          <w:spacing w:val="9"/>
          <w:w w:val="99"/>
          <w:position w:val="1"/>
        </w:rPr>
        <w:t>O</w:t>
      </w:r>
      <w:r>
        <w:rPr>
          <w:rFonts w:ascii="Times New Roman" w:hAnsi="Times New Roman" w:eastAsia="Times New Roman"/>
          <w:spacing w:val="8"/>
          <w:w w:val="105"/>
          <w:sz w:val="13"/>
        </w:rPr>
        <w:t>6</w:t>
      </w:r>
      <w:r>
        <w:rPr>
          <w:spacing w:val="6"/>
          <w:w w:val="99"/>
          <w:position w:val="2"/>
        </w:rPr>
        <w:t>）</w:t>
      </w:r>
      <w:r>
        <w:rPr>
          <w:spacing w:val="9"/>
          <w:w w:val="99"/>
          <w:position w:val="2"/>
        </w:rPr>
        <w:t>。在红花</w:t>
      </w:r>
      <w:r>
        <w:rPr>
          <w:spacing w:val="7"/>
          <w:w w:val="99"/>
          <w:position w:val="2"/>
        </w:rPr>
        <w:t>素</w:t>
      </w:r>
      <w:r>
        <w:rPr>
          <w:spacing w:val="9"/>
          <w:w w:val="99"/>
          <w:position w:val="2"/>
        </w:rPr>
        <w:t>（</w:t>
      </w:r>
      <w:r>
        <w:rPr>
          <w:rFonts w:ascii="Times New Roman" w:hAnsi="Times New Roman" w:eastAsia="Times New Roman"/>
          <w:spacing w:val="7"/>
          <w:w w:val="99"/>
          <w:position w:val="1"/>
        </w:rPr>
        <w:t>C</w:t>
      </w:r>
      <w:r>
        <w:rPr>
          <w:rFonts w:ascii="Times New Roman" w:hAnsi="Times New Roman" w:eastAsia="Times New Roman"/>
          <w:spacing w:val="3"/>
          <w:w w:val="105"/>
          <w:sz w:val="13"/>
        </w:rPr>
        <w:t>1</w:t>
      </w:r>
      <w:r>
        <w:rPr>
          <w:rFonts w:ascii="Times New Roman" w:hAnsi="Times New Roman" w:eastAsia="Times New Roman"/>
          <w:w w:val="105"/>
          <w:sz w:val="13"/>
        </w:rPr>
        <w:t>5</w:t>
      </w:r>
      <w:r>
        <w:rPr>
          <w:rFonts w:ascii="Times New Roman" w:hAnsi="Times New Roman" w:eastAsia="Times New Roman"/>
          <w:spacing w:val="-20"/>
          <w:sz w:val="13"/>
        </w:rPr>
        <w:t xml:space="preserve"> </w:t>
      </w:r>
      <w:r>
        <w:rPr>
          <w:rFonts w:ascii="Times New Roman" w:hAnsi="Times New Roman" w:eastAsia="Times New Roman"/>
          <w:spacing w:val="7"/>
          <w:w w:val="99"/>
          <w:position w:val="1"/>
        </w:rPr>
        <w:t>H</w:t>
      </w:r>
      <w:r>
        <w:rPr>
          <w:rFonts w:ascii="Times New Roman" w:hAnsi="Times New Roman" w:eastAsia="Times New Roman"/>
          <w:spacing w:val="3"/>
          <w:w w:val="105"/>
          <w:sz w:val="13"/>
        </w:rPr>
        <w:t>1</w:t>
      </w:r>
      <w:r>
        <w:rPr>
          <w:rFonts w:ascii="Times New Roman" w:hAnsi="Times New Roman" w:eastAsia="Times New Roman"/>
          <w:spacing w:val="10"/>
          <w:w w:val="105"/>
          <w:sz w:val="13"/>
        </w:rPr>
        <w:t>2</w:t>
      </w:r>
      <w:r>
        <w:rPr>
          <w:rFonts w:ascii="Times New Roman" w:hAnsi="Times New Roman" w:eastAsia="Times New Roman"/>
          <w:spacing w:val="9"/>
          <w:w w:val="99"/>
          <w:position w:val="1"/>
        </w:rPr>
        <w:t>O</w:t>
      </w:r>
      <w:r>
        <w:rPr>
          <w:rFonts w:ascii="Times New Roman" w:hAnsi="Times New Roman" w:eastAsia="Times New Roman"/>
          <w:spacing w:val="5"/>
          <w:w w:val="105"/>
          <w:sz w:val="13"/>
        </w:rPr>
        <w:t>6</w:t>
      </w:r>
      <w:r>
        <w:rPr>
          <w:spacing w:val="9"/>
          <w:w w:val="99"/>
          <w:position w:val="2"/>
        </w:rPr>
        <w:t>）分子</w:t>
      </w:r>
      <w:r>
        <w:rPr>
          <w:spacing w:val="7"/>
          <w:w w:val="99"/>
          <w:position w:val="2"/>
        </w:rPr>
        <w:t>中</w:t>
      </w:r>
      <w:r>
        <w:rPr>
          <w:spacing w:val="9"/>
          <w:w w:val="99"/>
          <w:position w:val="2"/>
        </w:rPr>
        <w:t>，碳、</w:t>
      </w:r>
      <w:r>
        <w:rPr>
          <w:spacing w:val="7"/>
          <w:w w:val="99"/>
          <w:position w:val="2"/>
        </w:rPr>
        <w:t>氧</w:t>
      </w:r>
      <w:r>
        <w:rPr>
          <w:spacing w:val="9"/>
          <w:w w:val="99"/>
          <w:position w:val="2"/>
        </w:rPr>
        <w:t>两元素</w:t>
      </w:r>
      <w:r>
        <w:rPr>
          <w:spacing w:val="7"/>
          <w:w w:val="99"/>
          <w:position w:val="2"/>
        </w:rPr>
        <w:t>原</w:t>
      </w:r>
      <w:r>
        <w:rPr>
          <w:spacing w:val="9"/>
          <w:w w:val="99"/>
          <w:position w:val="2"/>
        </w:rPr>
        <w:t>子个数</w:t>
      </w:r>
      <w:r>
        <w:rPr>
          <w:spacing w:val="7"/>
          <w:w w:val="99"/>
          <w:position w:val="2"/>
        </w:rPr>
        <w:t>之</w:t>
      </w:r>
      <w:r>
        <w:rPr>
          <w:w w:val="99"/>
          <w:position w:val="2"/>
        </w:rPr>
        <w:t>比</w:t>
      </w:r>
      <w:r>
        <w:rPr>
          <w:spacing w:val="2"/>
          <w:w w:val="99"/>
        </w:rPr>
        <w:t>为</w:t>
      </w:r>
      <w:r>
        <w:rPr>
          <w:rFonts w:ascii="Times New Roman" w:hAnsi="Times New Roman" w:eastAsia="Times New Roman"/>
          <w:w w:val="99"/>
          <w:u w:val="single"/>
        </w:rPr>
        <w:t xml:space="preserve"> </w:t>
      </w:r>
      <w:r>
        <w:rPr>
          <w:rFonts w:ascii="Times New Roman" w:hAnsi="Times New Roman" w:eastAsia="Times New Roman"/>
          <w:u w:val="single"/>
        </w:rPr>
        <w:tab/>
      </w:r>
      <w:r>
        <w:rPr>
          <w:spacing w:val="2"/>
          <w:w w:val="99"/>
        </w:rPr>
        <w:t>（</w:t>
      </w:r>
      <w:r>
        <w:rPr>
          <w:spacing w:val="-1"/>
          <w:w w:val="99"/>
        </w:rPr>
        <w:t>填</w:t>
      </w:r>
      <w:r>
        <w:rPr>
          <w:spacing w:val="2"/>
          <w:w w:val="99"/>
        </w:rPr>
        <w:t>写最</w:t>
      </w:r>
      <w:r>
        <w:rPr>
          <w:spacing w:val="-1"/>
          <w:w w:val="99"/>
        </w:rPr>
        <w:t>简</w:t>
      </w:r>
      <w:r>
        <w:rPr>
          <w:spacing w:val="2"/>
          <w:w w:val="99"/>
        </w:rPr>
        <w:t>整数</w:t>
      </w:r>
      <w:r>
        <w:rPr>
          <w:spacing w:val="-1"/>
          <w:w w:val="99"/>
        </w:rPr>
        <w:t>比</w:t>
      </w:r>
      <w:r>
        <w:rPr>
          <w:spacing w:val="2"/>
          <w:w w:val="99"/>
        </w:rPr>
        <w:t>）；氢</w:t>
      </w:r>
      <w:r>
        <w:rPr>
          <w:spacing w:val="-1"/>
          <w:w w:val="99"/>
        </w:rPr>
        <w:t>、</w:t>
      </w:r>
      <w:r>
        <w:rPr>
          <w:spacing w:val="2"/>
          <w:w w:val="99"/>
        </w:rPr>
        <w:t>氧两</w:t>
      </w:r>
      <w:r>
        <w:rPr>
          <w:spacing w:val="-1"/>
          <w:w w:val="99"/>
        </w:rPr>
        <w:t>元</w:t>
      </w:r>
      <w:r>
        <w:rPr>
          <w:spacing w:val="2"/>
          <w:w w:val="99"/>
        </w:rPr>
        <w:t>素质</w:t>
      </w:r>
      <w:r>
        <w:rPr>
          <w:spacing w:val="-1"/>
          <w:w w:val="99"/>
        </w:rPr>
        <w:t>量</w:t>
      </w:r>
      <w:r>
        <w:rPr>
          <w:spacing w:val="2"/>
          <w:w w:val="99"/>
        </w:rPr>
        <w:t>之比</w:t>
      </w:r>
      <w:r>
        <w:rPr>
          <w:spacing w:val="-1"/>
          <w:w w:val="99"/>
        </w:rPr>
        <w:t>为</w:t>
      </w:r>
      <w:r>
        <w:rPr>
          <w:rFonts w:ascii="Times New Roman" w:hAnsi="Times New Roman" w:eastAsia="Times New Roman"/>
          <w:w w:val="99"/>
          <w:u w:val="single"/>
        </w:rPr>
        <w:t xml:space="preserve"> </w:t>
      </w:r>
      <w:r>
        <w:rPr>
          <w:rFonts w:ascii="Times New Roman" w:hAnsi="Times New Roman" w:eastAsia="Times New Roman"/>
          <w:u w:val="single"/>
        </w:rPr>
        <w:tab/>
      </w:r>
      <w:r>
        <w:rPr>
          <w:spacing w:val="2"/>
          <w:w w:val="99"/>
        </w:rPr>
        <w:t>（</w:t>
      </w:r>
      <w:r>
        <w:rPr>
          <w:spacing w:val="-1"/>
          <w:w w:val="99"/>
        </w:rPr>
        <w:t>填</w:t>
      </w:r>
      <w:r>
        <w:rPr>
          <w:spacing w:val="2"/>
          <w:w w:val="99"/>
        </w:rPr>
        <w:t>写</w:t>
      </w:r>
      <w:r>
        <w:rPr>
          <w:spacing w:val="-14"/>
          <w:w w:val="99"/>
        </w:rPr>
        <w:t>最</w:t>
      </w:r>
      <w:r>
        <w:rPr>
          <w:spacing w:val="-1"/>
          <w:w w:val="99"/>
        </w:rPr>
        <w:t>简</w:t>
      </w:r>
      <w:r>
        <w:rPr>
          <w:spacing w:val="2"/>
          <w:w w:val="99"/>
        </w:rPr>
        <w:t>整</w:t>
      </w:r>
      <w:r>
        <w:rPr>
          <w:spacing w:val="-1"/>
          <w:w w:val="99"/>
        </w:rPr>
        <w:t>数</w:t>
      </w:r>
      <w:r>
        <w:rPr>
          <w:spacing w:val="2"/>
          <w:w w:val="99"/>
        </w:rPr>
        <w:t>比</w:t>
      </w:r>
      <w:r>
        <w:rPr>
          <w:spacing w:val="-1"/>
          <w:w w:val="99"/>
        </w:rPr>
        <w:t>）</w:t>
      </w:r>
      <w:r>
        <w:rPr>
          <w:w w:val="99"/>
        </w:rPr>
        <w:t>。</w:t>
      </w:r>
    </w:p>
    <w:p>
      <w:pPr>
        <w:spacing w:after="0" w:line="290" w:lineRule="auto"/>
        <w:jc w:val="both"/>
        <w:sectPr>
          <w:type w:val="continuous"/>
          <w:pgSz w:w="20980" w:h="14750" w:orient="landscape"/>
          <w:pgMar w:top="460" w:right="260" w:bottom="0" w:left="1200" w:header="273" w:footer="0" w:gutter="0"/>
          <w:cols w:equalWidth="0" w:num="2">
            <w:col w:w="8145" w:space="1492"/>
            <w:col w:w="9883"/>
          </w:cols>
        </w:sectPr>
      </w:pPr>
    </w:p>
    <w:p>
      <w:pPr>
        <w:pStyle w:val="2"/>
        <w:spacing w:before="10"/>
        <w:rPr>
          <w:sz w:val="9"/>
        </w:rPr>
      </w:pPr>
    </w:p>
    <w:p>
      <w:pPr>
        <w:tabs>
          <w:tab w:val="left" w:pos="3914"/>
          <w:tab w:val="left" w:pos="12474"/>
          <w:tab w:val="left" w:pos="13554"/>
        </w:tabs>
        <w:spacing w:before="85"/>
        <w:ind w:left="2834" w:right="0" w:firstLine="0"/>
        <w:jc w:val="left"/>
        <w:rPr>
          <w:sz w:val="18"/>
        </w:rPr>
      </w:pPr>
      <w:r>
        <w:rPr>
          <w:position w:val="1"/>
          <w:sz w:val="18"/>
        </w:rPr>
        <w:t>化学试</w:t>
      </w:r>
      <w:r>
        <w:rPr>
          <w:spacing w:val="-10"/>
          <w:position w:val="1"/>
          <w:sz w:val="18"/>
        </w:rPr>
        <w:t>题</w:t>
      </w:r>
      <w:r>
        <w:rPr>
          <w:position w:val="1"/>
          <w:sz w:val="18"/>
        </w:rPr>
        <w:tab/>
      </w:r>
      <w:r>
        <w:rPr>
          <w:position w:val="1"/>
          <w:sz w:val="18"/>
        </w:rPr>
        <w:t>第</w:t>
      </w:r>
      <w:r>
        <w:rPr>
          <w:spacing w:val="1"/>
          <w:position w:val="1"/>
          <w:sz w:val="18"/>
        </w:rPr>
        <w:t xml:space="preserve"> </w:t>
      </w:r>
      <w:r>
        <w:rPr>
          <w:rFonts w:ascii="Times New Roman" w:eastAsia="Times New Roman"/>
          <w:position w:val="1"/>
          <w:sz w:val="18"/>
        </w:rPr>
        <w:t>3</w:t>
      </w:r>
      <w:r>
        <w:rPr>
          <w:rFonts w:ascii="Times New Roman" w:eastAsia="Times New Roman"/>
          <w:spacing w:val="45"/>
          <w:position w:val="1"/>
          <w:sz w:val="18"/>
        </w:rPr>
        <w:t xml:space="preserve"> </w:t>
      </w:r>
      <w:r>
        <w:rPr>
          <w:position w:val="1"/>
          <w:sz w:val="18"/>
        </w:rPr>
        <w:t>页</w:t>
      </w:r>
      <w:r>
        <w:rPr>
          <w:spacing w:val="-2"/>
          <w:position w:val="1"/>
          <w:sz w:val="18"/>
        </w:rPr>
        <w:t xml:space="preserve"> </w:t>
      </w:r>
      <w:r>
        <w:rPr>
          <w:position w:val="1"/>
          <w:sz w:val="18"/>
        </w:rPr>
        <w:t>（共</w:t>
      </w:r>
      <w:r>
        <w:rPr>
          <w:spacing w:val="-45"/>
          <w:position w:val="1"/>
          <w:sz w:val="18"/>
        </w:rPr>
        <w:t xml:space="preserve"> </w:t>
      </w:r>
      <w:r>
        <w:rPr>
          <w:rFonts w:ascii="Times New Roman" w:eastAsia="Times New Roman"/>
          <w:position w:val="1"/>
          <w:sz w:val="18"/>
        </w:rPr>
        <w:t>8</w:t>
      </w:r>
      <w:r>
        <w:rPr>
          <w:rFonts w:ascii="Times New Roman" w:eastAsia="Times New Roman"/>
          <w:spacing w:val="-1"/>
          <w:position w:val="1"/>
          <w:sz w:val="18"/>
        </w:rPr>
        <w:t xml:space="preserve"> </w:t>
      </w:r>
      <w:r>
        <w:rPr>
          <w:position w:val="1"/>
          <w:sz w:val="18"/>
        </w:rPr>
        <w:t>页</w:t>
      </w:r>
      <w:r>
        <w:rPr>
          <w:spacing w:val="-12"/>
          <w:position w:val="1"/>
          <w:sz w:val="18"/>
        </w:rPr>
        <w:t>）</w:t>
      </w:r>
      <w:r>
        <w:rPr>
          <w:position w:val="1"/>
          <w:sz w:val="18"/>
        </w:rPr>
        <w:tab/>
      </w:r>
      <w:r>
        <w:rPr>
          <w:sz w:val="18"/>
        </w:rPr>
        <w:t>化学试</w:t>
      </w:r>
      <w:r>
        <w:rPr>
          <w:spacing w:val="-10"/>
          <w:sz w:val="18"/>
        </w:rPr>
        <w:t>题</w:t>
      </w:r>
      <w:r>
        <w:rPr>
          <w:sz w:val="18"/>
        </w:rPr>
        <w:tab/>
      </w:r>
      <w:r>
        <w:rPr>
          <w:sz w:val="18"/>
        </w:rPr>
        <w:t>第</w:t>
      </w:r>
      <w:r>
        <w:rPr>
          <w:spacing w:val="-3"/>
          <w:sz w:val="18"/>
        </w:rPr>
        <w:t xml:space="preserve"> </w:t>
      </w:r>
      <w:r>
        <w:rPr>
          <w:rFonts w:ascii="Times New Roman" w:eastAsia="Times New Roman"/>
          <w:sz w:val="18"/>
        </w:rPr>
        <w:t>4</w:t>
      </w:r>
      <w:r>
        <w:rPr>
          <w:rFonts w:ascii="Times New Roman" w:eastAsia="Times New Roman"/>
          <w:spacing w:val="44"/>
          <w:sz w:val="18"/>
        </w:rPr>
        <w:t xml:space="preserve"> </w:t>
      </w:r>
      <w:r>
        <w:rPr>
          <w:sz w:val="18"/>
        </w:rPr>
        <w:t>页</w:t>
      </w:r>
      <w:r>
        <w:rPr>
          <w:spacing w:val="1"/>
          <w:sz w:val="18"/>
        </w:rPr>
        <w:t xml:space="preserve"> </w:t>
      </w:r>
      <w:r>
        <w:rPr>
          <w:sz w:val="18"/>
        </w:rPr>
        <w:t>（共</w:t>
      </w:r>
      <w:r>
        <w:rPr>
          <w:spacing w:val="-45"/>
          <w:sz w:val="18"/>
        </w:rPr>
        <w:t xml:space="preserve"> </w:t>
      </w:r>
      <w:r>
        <w:rPr>
          <w:rFonts w:ascii="Times New Roman" w:eastAsia="Times New Roman"/>
          <w:sz w:val="18"/>
        </w:rPr>
        <w:t>8</w:t>
      </w:r>
      <w:r>
        <w:rPr>
          <w:rFonts w:ascii="Times New Roman" w:eastAsia="Times New Roman"/>
          <w:spacing w:val="-1"/>
          <w:sz w:val="18"/>
        </w:rPr>
        <w:t xml:space="preserve"> </w:t>
      </w:r>
      <w:r>
        <w:rPr>
          <w:sz w:val="18"/>
        </w:rPr>
        <w:t>页</w:t>
      </w:r>
      <w:r>
        <w:rPr>
          <w:spacing w:val="-10"/>
          <w:sz w:val="18"/>
        </w:rPr>
        <w:t>）</w:t>
      </w:r>
    </w:p>
    <w:p>
      <w:pPr>
        <w:spacing w:after="0"/>
        <w:jc w:val="left"/>
        <w:rPr>
          <w:sz w:val="18"/>
        </w:rPr>
        <w:sectPr>
          <w:type w:val="continuous"/>
          <w:pgSz w:w="20980" w:h="14750" w:orient="landscape"/>
          <w:pgMar w:top="460" w:right="260" w:bottom="0" w:left="1200" w:header="273" w:footer="0" w:gutter="0"/>
          <w:cols w:space="720" w:num="1"/>
        </w:sectPr>
      </w:pPr>
    </w:p>
    <w:p>
      <w:pPr>
        <w:pStyle w:val="2"/>
        <w:rPr>
          <w:sz w:val="20"/>
        </w:rPr>
      </w:pPr>
    </w:p>
    <w:p>
      <w:pPr>
        <w:pStyle w:val="2"/>
        <w:spacing w:before="11"/>
        <w:rPr>
          <w:sz w:val="16"/>
        </w:rPr>
      </w:pPr>
    </w:p>
    <w:p>
      <w:pPr>
        <w:spacing w:after="0"/>
        <w:rPr>
          <w:sz w:val="16"/>
        </w:rPr>
        <w:sectPr>
          <w:pgSz w:w="20980" w:h="14750" w:orient="landscape"/>
          <w:pgMar w:top="460" w:right="260" w:bottom="0" w:left="1200" w:header="273" w:footer="0" w:gutter="0"/>
          <w:cols w:space="720" w:num="1"/>
        </w:sectPr>
      </w:pPr>
    </w:p>
    <w:p>
      <w:pPr>
        <w:pStyle w:val="2"/>
        <w:tabs>
          <w:tab w:val="left" w:pos="2424"/>
        </w:tabs>
        <w:spacing w:before="72" w:line="290" w:lineRule="auto"/>
        <w:ind w:left="670" w:right="38" w:firstLine="420"/>
      </w:pPr>
      <w:r>
        <w:pict>
          <v:line id="_x0000_s1123" o:spid="_x0000_s1123" o:spt="20" style="position:absolute;left:0pt;margin-left:59.35pt;margin-top:-23.6pt;height:216.1pt;width:0pt;mso-position-horizontal-relative:page;z-index:-251616256;mso-width-relative:page;mso-height-relative:page;" stroked="t" coordsize="21600,21600">
            <v:path arrowok="t"/>
            <v:fill focussize="0,0"/>
            <v:stroke color="#231F20" dashstyle="dash"/>
            <v:imagedata o:title=""/>
            <o:lock v:ext="edit"/>
          </v:line>
        </w:pict>
      </w:r>
      <w:r>
        <w:rPr>
          <w:spacing w:val="-2"/>
        </w:rPr>
        <w:t>②凝脂：凝脂似玉、洁白高雅。宋代的德化窑的白瓷，是一种纯粹的凝脂白。白瓷</w:t>
      </w:r>
      <w:r>
        <w:rPr>
          <w:spacing w:val="-6"/>
        </w:rPr>
        <w:t>属于</w:t>
      </w:r>
      <w:r>
        <w:rPr>
          <w:rFonts w:ascii="Times New Roman" w:hAnsi="Times New Roman" w:eastAsia="Times New Roman"/>
          <w:u w:val="single"/>
        </w:rPr>
        <w:tab/>
      </w:r>
      <w:r>
        <w:rPr>
          <w:spacing w:val="-2"/>
          <w:w w:val="95"/>
        </w:rPr>
        <w:t>（填“合金”“无机非金属材料”“高分子材料”“复合材料”之一</w:t>
      </w:r>
      <w:r>
        <w:rPr>
          <w:spacing w:val="-106"/>
          <w:w w:val="95"/>
        </w:rPr>
        <w:t>）</w:t>
      </w:r>
      <w:r>
        <w:rPr>
          <w:spacing w:val="-2"/>
          <w:w w:val="95"/>
        </w:rPr>
        <w:t>。</w:t>
      </w:r>
    </w:p>
    <w:p>
      <w:pPr>
        <w:pStyle w:val="2"/>
        <w:spacing w:line="352" w:lineRule="exact"/>
        <w:ind w:left="670" w:right="1207"/>
      </w:pPr>
      <w:r>
        <w:br w:type="column"/>
      </w:r>
      <w:r>
        <w:rPr>
          <w:rFonts w:ascii="Times New Roman" w:eastAsia="Times New Roman"/>
          <w:spacing w:val="1"/>
          <w:w w:val="99"/>
        </w:rPr>
        <w:t>18</w:t>
      </w:r>
      <w:r>
        <w:rPr>
          <w:spacing w:val="-10"/>
          <w:w w:val="99"/>
        </w:rPr>
        <w:t>．</w:t>
      </w:r>
      <w:r>
        <w:rPr>
          <w:spacing w:val="-1"/>
          <w:w w:val="99"/>
        </w:rPr>
        <w:t>（</w:t>
      </w:r>
      <w:r>
        <w:rPr>
          <w:rFonts w:ascii="Times New Roman" w:eastAsia="Times New Roman"/>
          <w:spacing w:val="1"/>
          <w:w w:val="99"/>
        </w:rPr>
        <w:t>1</w:t>
      </w:r>
      <w:r>
        <w:rPr>
          <w:rFonts w:ascii="Times New Roman" w:eastAsia="Times New Roman"/>
          <w:w w:val="99"/>
        </w:rPr>
        <w:t>2</w:t>
      </w:r>
      <w:r>
        <w:rPr>
          <w:rFonts w:ascii="Times New Roman" w:eastAsia="Times New Roman"/>
          <w:spacing w:val="1"/>
        </w:rPr>
        <w:t xml:space="preserve"> </w:t>
      </w:r>
      <w:r>
        <w:rPr>
          <w:spacing w:val="-1"/>
          <w:w w:val="99"/>
        </w:rPr>
        <w:t>分</w:t>
      </w:r>
      <w:r>
        <w:rPr>
          <w:spacing w:val="-5"/>
          <w:w w:val="99"/>
        </w:rPr>
        <w:t>）</w:t>
      </w:r>
      <w:r>
        <w:rPr>
          <w:spacing w:val="-4"/>
          <w:w w:val="99"/>
        </w:rPr>
        <w:t>下图所示为实验室中常见气体制备、净化、干燥、收集和进行实验探究的</w:t>
      </w:r>
      <w:r>
        <w:rPr>
          <w:w w:val="99"/>
        </w:rPr>
        <w:t>部分仪器</w:t>
      </w:r>
      <w:r>
        <w:rPr>
          <w:spacing w:val="2"/>
          <w:w w:val="99"/>
        </w:rPr>
        <w:t>（</w:t>
      </w:r>
      <w:r>
        <w:rPr>
          <w:spacing w:val="-1"/>
          <w:w w:val="99"/>
        </w:rPr>
        <w:t>组装实验装置时，可重复选择仪器），某化学小组的同学欲利用其进行下列</w:t>
      </w:r>
    </w:p>
    <w:p>
      <w:pPr>
        <w:spacing w:after="0" w:line="352" w:lineRule="exact"/>
        <w:sectPr>
          <w:type w:val="continuous"/>
          <w:pgSz w:w="20980" w:h="14750" w:orient="landscape"/>
          <w:pgMar w:top="460" w:right="260" w:bottom="0" w:left="1200" w:header="273" w:footer="0" w:gutter="0"/>
          <w:cols w:equalWidth="0" w:num="2">
            <w:col w:w="8816" w:space="822"/>
            <w:col w:w="9882"/>
          </w:cols>
        </w:sectPr>
      </w:pPr>
    </w:p>
    <w:p>
      <w:pPr>
        <w:pStyle w:val="2"/>
        <w:spacing w:before="6"/>
        <w:ind w:left="670"/>
      </w:pPr>
      <w:r>
        <w:pict>
          <v:shape id="docshape96" o:spid="_x0000_s1124" o:spt="202" type="#_x0000_t202" style="position:absolute;left:0pt;margin-left:367.3pt;margin-top:5.5pt;height:7.6pt;width:3.45pt;mso-position-horizontal-relative:page;z-index:-251612160;mso-width-relative:page;mso-height-relative:page;" filled="f" stroked="f" coordsize="21600,21600">
            <v:path/>
            <v:fill on="f" focussize="0,0"/>
            <v:stroke on="f" joinstyle="miter"/>
            <v:imagedata o:title=""/>
            <o:lock v:ext="edit"/>
            <v:textbox inset="0mm,0mm,0mm,0mm">
              <w:txbxContent>
                <w:p>
                  <w:pPr>
                    <w:spacing w:before="0"/>
                    <w:ind w:left="0" w:right="0" w:firstLine="0"/>
                    <w:jc w:val="left"/>
                    <w:rPr>
                      <w:rFonts w:ascii="Times New Roman"/>
                      <w:sz w:val="13"/>
                    </w:rPr>
                  </w:pPr>
                  <w:r>
                    <w:rPr>
                      <w:rFonts w:ascii="Times New Roman"/>
                      <w:w w:val="105"/>
                      <w:sz w:val="13"/>
                    </w:rPr>
                    <w:t>3</w:t>
                  </w:r>
                </w:p>
              </w:txbxContent>
            </v:textbox>
          </v:shape>
        </w:pict>
      </w:r>
      <w:r>
        <w:t>陶瓷烧制过程中会发生一系列的化学反应，其中</w:t>
      </w:r>
      <w:r>
        <w:rPr>
          <w:spacing w:val="-13"/>
        </w:rPr>
        <w:t xml:space="preserve">包括 </w:t>
      </w:r>
      <w:r>
        <w:rPr>
          <w:rFonts w:ascii="Times New Roman" w:eastAsia="Times New Roman"/>
        </w:rPr>
        <w:t>CaCO</w:t>
      </w:r>
      <w:r>
        <w:rPr>
          <w:rFonts w:ascii="Times New Roman" w:eastAsia="Times New Roman"/>
          <w:spacing w:val="66"/>
          <w:w w:val="150"/>
        </w:rPr>
        <w:t xml:space="preserve"> </w:t>
      </w:r>
      <w:r>
        <w:rPr>
          <w:rFonts w:ascii="Times New Roman" w:eastAsia="Times New Roman"/>
          <w:spacing w:val="5"/>
        </w:rPr>
        <w:t xml:space="preserve">+ </w:t>
      </w:r>
      <w:r>
        <w:rPr>
          <w:rFonts w:ascii="Times New Roman" w:eastAsia="Times New Roman"/>
        </w:rPr>
        <w:t>X</w:t>
      </w:r>
      <w:r>
        <w:rPr>
          <w:rFonts w:ascii="Times New Roman" w:eastAsia="Times New Roman"/>
          <w:spacing w:val="16"/>
        </w:rPr>
        <w:t xml:space="preserve"> </w:t>
      </w:r>
      <w:r>
        <w:rPr>
          <w:rFonts w:ascii="Times New Roman" w:eastAsia="Times New Roman"/>
          <w:spacing w:val="16"/>
          <w:u w:val="double"/>
          <w:vertAlign w:val="baseline"/>
        </w:rPr>
        <w:t xml:space="preserve"> </w:t>
      </w:r>
      <w:r>
        <w:rPr>
          <w:spacing w:val="-5"/>
          <w:u w:val="double"/>
          <w:vertAlign w:val="superscript"/>
        </w:rPr>
        <w:t>高温</w:t>
      </w:r>
    </w:p>
    <w:p>
      <w:pPr>
        <w:pStyle w:val="2"/>
        <w:tabs>
          <w:tab w:val="left" w:pos="3552"/>
        </w:tabs>
        <w:spacing w:before="60"/>
        <w:ind w:left="670"/>
      </w:pPr>
      <w:r>
        <w:rPr>
          <w:w w:val="95"/>
        </w:rPr>
        <w:t>该反应中</w:t>
      </w:r>
      <w:r>
        <w:rPr>
          <w:spacing w:val="-7"/>
          <w:w w:val="95"/>
        </w:rPr>
        <w:t xml:space="preserve"> </w:t>
      </w:r>
      <w:r>
        <w:rPr>
          <w:rFonts w:ascii="Times New Roman" w:eastAsia="Times New Roman"/>
          <w:w w:val="95"/>
        </w:rPr>
        <w:t>X</w:t>
      </w:r>
      <w:r>
        <w:rPr>
          <w:rFonts w:ascii="Times New Roman" w:eastAsia="Times New Roman"/>
          <w:spacing w:val="37"/>
        </w:rPr>
        <w:t xml:space="preserve"> </w:t>
      </w:r>
      <w:r>
        <w:rPr>
          <w:w w:val="95"/>
        </w:rPr>
        <w:t>的化学式</w:t>
      </w:r>
      <w:r>
        <w:rPr>
          <w:spacing w:val="-10"/>
          <w:w w:val="95"/>
        </w:rPr>
        <w:t>为</w:t>
      </w:r>
      <w:r>
        <w:rPr>
          <w:rFonts w:ascii="Times New Roman" w:eastAsia="Times New Roman"/>
          <w:u w:val="single"/>
        </w:rPr>
        <w:tab/>
      </w:r>
      <w:r>
        <w:rPr>
          <w:spacing w:val="-10"/>
        </w:rPr>
        <w:t>。</w:t>
      </w:r>
    </w:p>
    <w:p>
      <w:pPr>
        <w:spacing w:before="3"/>
        <w:ind w:left="82" w:right="0" w:firstLine="0"/>
        <w:jc w:val="left"/>
        <w:rPr>
          <w:sz w:val="21"/>
        </w:rPr>
      </w:pPr>
      <w:r>
        <w:br w:type="column"/>
      </w:r>
      <w:r>
        <w:rPr>
          <w:rFonts w:ascii="Times New Roman" w:hAnsi="Times New Roman" w:eastAsia="Times New Roman"/>
          <w:position w:val="2"/>
          <w:sz w:val="21"/>
        </w:rPr>
        <w:t>CaSiO</w:t>
      </w:r>
      <w:r>
        <w:rPr>
          <w:rFonts w:ascii="Times New Roman" w:hAnsi="Times New Roman" w:eastAsia="Times New Roman"/>
          <w:sz w:val="13"/>
        </w:rPr>
        <w:t>3</w:t>
      </w:r>
      <w:r>
        <w:rPr>
          <w:rFonts w:ascii="Times New Roman" w:hAnsi="Times New Roman" w:eastAsia="Times New Roman"/>
          <w:spacing w:val="18"/>
          <w:sz w:val="13"/>
        </w:rPr>
        <w:t xml:space="preserve"> </w:t>
      </w:r>
      <w:r>
        <w:rPr>
          <w:rFonts w:ascii="Times New Roman" w:hAnsi="Times New Roman" w:eastAsia="Times New Roman"/>
          <w:position w:val="2"/>
          <w:sz w:val="21"/>
        </w:rPr>
        <w:t>+</w:t>
      </w:r>
      <w:r>
        <w:rPr>
          <w:rFonts w:ascii="Times New Roman" w:hAnsi="Times New Roman" w:eastAsia="Times New Roman"/>
          <w:spacing w:val="3"/>
          <w:position w:val="2"/>
          <w:sz w:val="21"/>
        </w:rPr>
        <w:t xml:space="preserve"> </w:t>
      </w:r>
      <w:r>
        <w:rPr>
          <w:rFonts w:ascii="Times New Roman" w:hAnsi="Times New Roman" w:eastAsia="Times New Roman"/>
          <w:spacing w:val="-2"/>
          <w:position w:val="2"/>
          <w:sz w:val="21"/>
        </w:rPr>
        <w:t>CO</w:t>
      </w:r>
      <w:r>
        <w:rPr>
          <w:rFonts w:ascii="Times New Roman" w:hAnsi="Times New Roman" w:eastAsia="Times New Roman"/>
          <w:spacing w:val="-2"/>
          <w:sz w:val="13"/>
        </w:rPr>
        <w:t>2</w:t>
      </w:r>
      <w:r>
        <w:rPr>
          <w:rFonts w:ascii="Times New Roman" w:hAnsi="Times New Roman" w:eastAsia="Times New Roman"/>
          <w:spacing w:val="-2"/>
          <w:position w:val="2"/>
          <w:sz w:val="21"/>
        </w:rPr>
        <w:t>↑</w:t>
      </w:r>
      <w:r>
        <w:rPr>
          <w:spacing w:val="-2"/>
          <w:position w:val="2"/>
          <w:sz w:val="21"/>
        </w:rPr>
        <w:t>，</w:t>
      </w:r>
    </w:p>
    <w:p>
      <w:pPr>
        <w:pStyle w:val="2"/>
        <w:spacing w:before="61"/>
        <w:ind w:left="670"/>
      </w:pPr>
      <w:r>
        <w:br w:type="column"/>
      </w:r>
      <w:r>
        <w:rPr>
          <w:spacing w:val="-2"/>
          <w:w w:val="95"/>
        </w:rPr>
        <w:t>化学实验。</w:t>
      </w:r>
    </w:p>
    <w:p>
      <w:pPr>
        <w:spacing w:after="0"/>
        <w:sectPr>
          <w:type w:val="continuous"/>
          <w:pgSz w:w="20980" w:h="14750" w:orient="landscape"/>
          <w:pgMar w:top="460" w:right="260" w:bottom="0" w:left="1200" w:header="273" w:footer="0" w:gutter="0"/>
          <w:cols w:equalWidth="0" w:num="3">
            <w:col w:w="7014" w:space="40"/>
            <w:col w:w="1657" w:space="927"/>
            <w:col w:w="9882"/>
          </w:cols>
        </w:sectPr>
      </w:pPr>
    </w:p>
    <w:p>
      <w:pPr>
        <w:pStyle w:val="2"/>
        <w:tabs>
          <w:tab w:val="left" w:pos="5304"/>
          <w:tab w:val="left" w:pos="6549"/>
        </w:tabs>
        <w:spacing w:before="55" w:line="292" w:lineRule="auto"/>
        <w:ind w:left="670" w:right="38" w:firstLine="420"/>
      </w:pPr>
      <w:r>
        <w:rPr>
          <w:spacing w:val="2"/>
          <w:w w:val="99"/>
        </w:rPr>
        <w:t>③</w:t>
      </w:r>
      <w:r>
        <w:rPr>
          <w:spacing w:val="-1"/>
          <w:w w:val="99"/>
        </w:rPr>
        <w:t>群</w:t>
      </w:r>
      <w:r>
        <w:rPr>
          <w:spacing w:val="2"/>
          <w:w w:val="99"/>
        </w:rPr>
        <w:t>青</w:t>
      </w:r>
      <w:r>
        <w:rPr>
          <w:spacing w:val="-20"/>
          <w:w w:val="99"/>
        </w:rPr>
        <w:t>：</w:t>
      </w:r>
      <w:r>
        <w:rPr>
          <w:spacing w:val="-1"/>
          <w:w w:val="99"/>
        </w:rPr>
        <w:t>青</w:t>
      </w:r>
      <w:r>
        <w:rPr>
          <w:spacing w:val="-20"/>
          <w:w w:val="99"/>
        </w:rPr>
        <w:t>，</w:t>
      </w:r>
      <w:r>
        <w:rPr>
          <w:spacing w:val="-1"/>
          <w:w w:val="99"/>
        </w:rPr>
        <w:t>取</w:t>
      </w:r>
      <w:r>
        <w:rPr>
          <w:spacing w:val="2"/>
          <w:w w:val="99"/>
        </w:rPr>
        <w:t>之</w:t>
      </w:r>
      <w:r>
        <w:rPr>
          <w:spacing w:val="-1"/>
          <w:w w:val="99"/>
        </w:rPr>
        <w:t>于</w:t>
      </w:r>
      <w:r>
        <w:rPr>
          <w:spacing w:val="2"/>
          <w:w w:val="99"/>
        </w:rPr>
        <w:t>蓝</w:t>
      </w:r>
      <w:r>
        <w:rPr>
          <w:spacing w:val="-20"/>
          <w:w w:val="99"/>
        </w:rPr>
        <w:t>，</w:t>
      </w:r>
      <w:r>
        <w:rPr>
          <w:spacing w:val="-1"/>
          <w:w w:val="99"/>
        </w:rPr>
        <w:t>而</w:t>
      </w:r>
      <w:r>
        <w:rPr>
          <w:spacing w:val="2"/>
          <w:w w:val="99"/>
        </w:rPr>
        <w:t>青</w:t>
      </w:r>
      <w:r>
        <w:rPr>
          <w:spacing w:val="-1"/>
          <w:w w:val="99"/>
        </w:rPr>
        <w:t>于</w:t>
      </w:r>
      <w:r>
        <w:rPr>
          <w:spacing w:val="2"/>
          <w:w w:val="99"/>
        </w:rPr>
        <w:t>蓝</w:t>
      </w:r>
      <w:r>
        <w:rPr>
          <w:spacing w:val="-22"/>
          <w:w w:val="99"/>
        </w:rPr>
        <w:t>。</w:t>
      </w:r>
      <w:r>
        <w:rPr>
          <w:spacing w:val="-1"/>
          <w:w w:val="99"/>
        </w:rPr>
        <w:t>群</w:t>
      </w:r>
      <w:r>
        <w:rPr>
          <w:spacing w:val="2"/>
          <w:w w:val="99"/>
        </w:rPr>
        <w:t>青</w:t>
      </w:r>
      <w:r>
        <w:rPr>
          <w:spacing w:val="-1"/>
          <w:w w:val="99"/>
        </w:rPr>
        <w:t>颜</w:t>
      </w:r>
      <w:r>
        <w:rPr>
          <w:spacing w:val="2"/>
          <w:w w:val="99"/>
        </w:rPr>
        <w:t>料在</w:t>
      </w:r>
      <w:r>
        <w:rPr>
          <w:spacing w:val="-1"/>
          <w:w w:val="99"/>
        </w:rPr>
        <w:t>古</w:t>
      </w:r>
      <w:r>
        <w:rPr>
          <w:spacing w:val="2"/>
          <w:w w:val="99"/>
        </w:rPr>
        <w:t>代</w:t>
      </w:r>
      <w:r>
        <w:rPr>
          <w:spacing w:val="-1"/>
          <w:w w:val="99"/>
        </w:rPr>
        <w:t>是</w:t>
      </w:r>
      <w:r>
        <w:rPr>
          <w:spacing w:val="2"/>
          <w:w w:val="99"/>
        </w:rPr>
        <w:t>由</w:t>
      </w:r>
      <w:r>
        <w:rPr>
          <w:spacing w:val="-1"/>
          <w:w w:val="99"/>
        </w:rPr>
        <w:t>贵</w:t>
      </w:r>
      <w:r>
        <w:rPr>
          <w:spacing w:val="2"/>
          <w:w w:val="99"/>
        </w:rPr>
        <w:t>重</w:t>
      </w:r>
      <w:r>
        <w:rPr>
          <w:spacing w:val="-1"/>
          <w:w w:val="99"/>
        </w:rPr>
        <w:t>的</w:t>
      </w:r>
      <w:r>
        <w:rPr>
          <w:spacing w:val="2"/>
          <w:w w:val="99"/>
        </w:rPr>
        <w:t>青</w:t>
      </w:r>
      <w:r>
        <w:rPr>
          <w:spacing w:val="-1"/>
          <w:w w:val="99"/>
        </w:rPr>
        <w:t>金</w:t>
      </w:r>
      <w:r>
        <w:rPr>
          <w:spacing w:val="2"/>
          <w:w w:val="99"/>
        </w:rPr>
        <w:t>石</w:t>
      </w:r>
      <w:r>
        <w:rPr>
          <w:spacing w:val="-1"/>
          <w:w w:val="99"/>
        </w:rPr>
        <w:t>研</w:t>
      </w:r>
      <w:r>
        <w:rPr>
          <w:spacing w:val="2"/>
          <w:w w:val="99"/>
        </w:rPr>
        <w:t>磨</w:t>
      </w:r>
      <w:r>
        <w:rPr>
          <w:spacing w:val="-1"/>
          <w:w w:val="99"/>
        </w:rPr>
        <w:t>制</w:t>
      </w:r>
      <w:r>
        <w:rPr>
          <w:spacing w:val="2"/>
          <w:w w:val="99"/>
        </w:rPr>
        <w:t>成</w:t>
      </w:r>
      <w:r>
        <w:rPr>
          <w:spacing w:val="-1"/>
          <w:w w:val="99"/>
        </w:rPr>
        <w:t>的</w:t>
      </w:r>
      <w:r>
        <w:rPr>
          <w:w w:val="99"/>
        </w:rPr>
        <w:t>，</w:t>
      </w:r>
      <w:r>
        <w:rPr>
          <w:spacing w:val="-1"/>
          <w:w w:val="99"/>
        </w:rPr>
        <w:t>是</w:t>
      </w:r>
      <w:r>
        <w:rPr>
          <w:spacing w:val="2"/>
          <w:w w:val="99"/>
        </w:rPr>
        <w:t>一</w:t>
      </w:r>
      <w:r>
        <w:rPr>
          <w:spacing w:val="-1"/>
          <w:w w:val="99"/>
        </w:rPr>
        <w:t>种</w:t>
      </w:r>
      <w:r>
        <w:rPr>
          <w:spacing w:val="2"/>
          <w:w w:val="99"/>
        </w:rPr>
        <w:t>昂</w:t>
      </w:r>
      <w:r>
        <w:rPr>
          <w:spacing w:val="-1"/>
          <w:w w:val="99"/>
        </w:rPr>
        <w:t>贵</w:t>
      </w:r>
      <w:r>
        <w:rPr>
          <w:spacing w:val="2"/>
          <w:w w:val="99"/>
        </w:rPr>
        <w:t>的</w:t>
      </w:r>
      <w:r>
        <w:rPr>
          <w:spacing w:val="-1"/>
          <w:w w:val="99"/>
        </w:rPr>
        <w:t>高</w:t>
      </w:r>
      <w:r>
        <w:rPr>
          <w:spacing w:val="2"/>
          <w:w w:val="99"/>
        </w:rPr>
        <w:t>级</w:t>
      </w:r>
      <w:r>
        <w:rPr>
          <w:spacing w:val="-1"/>
          <w:w w:val="99"/>
        </w:rPr>
        <w:t>颜</w:t>
      </w:r>
      <w:r>
        <w:rPr>
          <w:spacing w:val="2"/>
          <w:w w:val="99"/>
        </w:rPr>
        <w:t>料</w:t>
      </w:r>
      <w:r>
        <w:rPr>
          <w:spacing w:val="-10"/>
          <w:w w:val="99"/>
        </w:rPr>
        <w:t>。</w:t>
      </w:r>
      <w:r>
        <w:rPr>
          <w:spacing w:val="-1"/>
          <w:w w:val="99"/>
        </w:rPr>
        <w:t>青</w:t>
      </w:r>
      <w:r>
        <w:rPr>
          <w:spacing w:val="2"/>
          <w:w w:val="99"/>
        </w:rPr>
        <w:t>金</w:t>
      </w:r>
      <w:r>
        <w:rPr>
          <w:spacing w:val="-1"/>
          <w:w w:val="99"/>
        </w:rPr>
        <w:t>石</w:t>
      </w:r>
      <w:r>
        <w:rPr>
          <w:spacing w:val="2"/>
          <w:w w:val="99"/>
        </w:rPr>
        <w:t>是</w:t>
      </w:r>
      <w:r>
        <w:rPr>
          <w:spacing w:val="-1"/>
          <w:w w:val="99"/>
        </w:rPr>
        <w:t>指</w:t>
      </w:r>
      <w:r>
        <w:rPr>
          <w:spacing w:val="2"/>
          <w:w w:val="99"/>
        </w:rPr>
        <w:t>碱</w:t>
      </w:r>
      <w:r>
        <w:rPr>
          <w:spacing w:val="-1"/>
          <w:w w:val="99"/>
        </w:rPr>
        <w:t>性</w:t>
      </w:r>
      <w:r>
        <w:rPr>
          <w:spacing w:val="2"/>
          <w:w w:val="99"/>
        </w:rPr>
        <w:t>铝</w:t>
      </w:r>
      <w:r>
        <w:rPr>
          <w:spacing w:val="-1"/>
          <w:w w:val="99"/>
        </w:rPr>
        <w:t>硅</w:t>
      </w:r>
      <w:r>
        <w:rPr>
          <w:spacing w:val="2"/>
          <w:w w:val="99"/>
        </w:rPr>
        <w:t>酸</w:t>
      </w:r>
      <w:r>
        <w:rPr>
          <w:spacing w:val="-1"/>
          <w:w w:val="99"/>
        </w:rPr>
        <w:t>盐</w:t>
      </w:r>
      <w:r>
        <w:rPr>
          <w:spacing w:val="2"/>
          <w:w w:val="99"/>
        </w:rPr>
        <w:t>矿</w:t>
      </w:r>
      <w:r>
        <w:rPr>
          <w:spacing w:val="-1"/>
          <w:w w:val="99"/>
        </w:rPr>
        <w:t>物</w:t>
      </w:r>
      <w:r>
        <w:rPr>
          <w:spacing w:val="-10"/>
          <w:w w:val="99"/>
        </w:rPr>
        <w:t>，</w:t>
      </w:r>
      <w:r>
        <w:rPr>
          <w:spacing w:val="-1"/>
          <w:w w:val="99"/>
        </w:rPr>
        <w:t>其</w:t>
      </w:r>
      <w:r>
        <w:rPr>
          <w:spacing w:val="2"/>
          <w:w w:val="99"/>
        </w:rPr>
        <w:t>中</w:t>
      </w:r>
      <w:r>
        <w:rPr>
          <w:w w:val="99"/>
        </w:rPr>
        <w:t>含</w:t>
      </w:r>
      <w:r>
        <w:rPr>
          <w:spacing w:val="-50"/>
        </w:rPr>
        <w:t xml:space="preserve"> </w:t>
      </w:r>
      <w:r>
        <w:rPr>
          <w:rFonts w:ascii="Times New Roman" w:hAnsi="Times New Roman" w:eastAsia="Times New Roman"/>
          <w:w w:val="99"/>
        </w:rPr>
        <w:t>Na</w:t>
      </w:r>
      <w:r>
        <w:rPr>
          <w:spacing w:val="-10"/>
          <w:w w:val="99"/>
        </w:rPr>
        <w:t>、</w:t>
      </w:r>
      <w:r>
        <w:rPr>
          <w:rFonts w:ascii="Times New Roman" w:hAnsi="Times New Roman" w:eastAsia="Times New Roman"/>
          <w:w w:val="99"/>
        </w:rPr>
        <w:t>A</w:t>
      </w:r>
      <w:r>
        <w:rPr>
          <w:rFonts w:ascii="Times New Roman" w:hAnsi="Times New Roman" w:eastAsia="Times New Roman"/>
          <w:spacing w:val="-1"/>
          <w:w w:val="99"/>
        </w:rPr>
        <w:t>l</w:t>
      </w:r>
      <w:r>
        <w:rPr>
          <w:spacing w:val="-10"/>
          <w:w w:val="99"/>
        </w:rPr>
        <w:t>、</w:t>
      </w:r>
      <w:r>
        <w:rPr>
          <w:rFonts w:ascii="Times New Roman" w:hAnsi="Times New Roman" w:eastAsia="Times New Roman"/>
          <w:spacing w:val="-2"/>
          <w:w w:val="99"/>
        </w:rPr>
        <w:t>S</w:t>
      </w:r>
      <w:r>
        <w:rPr>
          <w:rFonts w:ascii="Times New Roman" w:hAnsi="Times New Roman" w:eastAsia="Times New Roman"/>
          <w:spacing w:val="1"/>
          <w:w w:val="99"/>
        </w:rPr>
        <w:t>i</w:t>
      </w:r>
      <w:r>
        <w:rPr>
          <w:spacing w:val="-10"/>
          <w:w w:val="99"/>
        </w:rPr>
        <w:t>、</w:t>
      </w:r>
      <w:r>
        <w:rPr>
          <w:rFonts w:ascii="Times New Roman" w:hAnsi="Times New Roman" w:eastAsia="Times New Roman"/>
          <w:spacing w:val="1"/>
          <w:w w:val="99"/>
        </w:rPr>
        <w:t>S</w:t>
      </w:r>
      <w:r>
        <w:rPr>
          <w:spacing w:val="-13"/>
          <w:w w:val="99"/>
        </w:rPr>
        <w:t>、</w:t>
      </w:r>
      <w:r>
        <w:rPr>
          <w:rFonts w:ascii="Times New Roman" w:hAnsi="Times New Roman" w:eastAsia="Times New Roman"/>
          <w:spacing w:val="-1"/>
          <w:w w:val="99"/>
        </w:rPr>
        <w:t>C</w:t>
      </w:r>
      <w:r>
        <w:rPr>
          <w:rFonts w:ascii="Times New Roman" w:hAnsi="Times New Roman" w:eastAsia="Times New Roman"/>
          <w:spacing w:val="1"/>
          <w:w w:val="99"/>
        </w:rPr>
        <w:t>l</w:t>
      </w:r>
      <w:r>
        <w:rPr>
          <w:spacing w:val="-10"/>
          <w:w w:val="99"/>
        </w:rPr>
        <w:t>、</w:t>
      </w:r>
      <w:r>
        <w:rPr>
          <w:rFonts w:ascii="Times New Roman" w:hAnsi="Times New Roman" w:eastAsia="Times New Roman"/>
          <w:w w:val="99"/>
        </w:rPr>
        <w:t>O</w:t>
      </w:r>
      <w:r>
        <w:rPr>
          <w:spacing w:val="2"/>
          <w:w w:val="99"/>
        </w:rPr>
        <w:t>等</w:t>
      </w:r>
      <w:r>
        <w:rPr>
          <w:spacing w:val="-1"/>
          <w:w w:val="99"/>
        </w:rPr>
        <w:t>元</w:t>
      </w:r>
      <w:r>
        <w:rPr>
          <w:spacing w:val="2"/>
          <w:w w:val="99"/>
        </w:rPr>
        <w:t>素，这</w:t>
      </w:r>
      <w:r>
        <w:rPr>
          <w:spacing w:val="-1"/>
          <w:w w:val="99"/>
        </w:rPr>
        <w:t>些</w:t>
      </w:r>
      <w:r>
        <w:rPr>
          <w:spacing w:val="2"/>
          <w:w w:val="99"/>
        </w:rPr>
        <w:t>元素中属</w:t>
      </w:r>
      <w:r>
        <w:rPr>
          <w:spacing w:val="-1"/>
          <w:w w:val="99"/>
        </w:rPr>
        <w:t>于</w:t>
      </w:r>
      <w:r>
        <w:rPr>
          <w:spacing w:val="2"/>
          <w:w w:val="99"/>
        </w:rPr>
        <w:t>金属元</w:t>
      </w:r>
      <w:r>
        <w:rPr>
          <w:spacing w:val="-1"/>
          <w:w w:val="99"/>
        </w:rPr>
        <w:t>素</w:t>
      </w:r>
      <w:r>
        <w:rPr>
          <w:spacing w:val="2"/>
          <w:w w:val="99"/>
        </w:rPr>
        <w:t>的</w:t>
      </w:r>
      <w:r>
        <w:rPr>
          <w:spacing w:val="-1"/>
          <w:w w:val="99"/>
        </w:rPr>
        <w:t>有</w:t>
      </w:r>
      <w:r>
        <w:rPr>
          <w:rFonts w:ascii="Times New Roman" w:hAnsi="Times New Roman" w:eastAsia="Times New Roman"/>
          <w:w w:val="99"/>
          <w:u w:val="single"/>
        </w:rPr>
        <w:t xml:space="preserve"> </w:t>
      </w:r>
      <w:r>
        <w:rPr>
          <w:rFonts w:ascii="Times New Roman" w:hAnsi="Times New Roman" w:eastAsia="Times New Roman"/>
          <w:u w:val="single"/>
        </w:rPr>
        <w:tab/>
      </w:r>
      <w:r>
        <w:rPr>
          <w:spacing w:val="2"/>
          <w:w w:val="99"/>
        </w:rPr>
        <w:t>（</w:t>
      </w:r>
      <w:r>
        <w:rPr>
          <w:spacing w:val="-1"/>
          <w:w w:val="99"/>
        </w:rPr>
        <w:t>填</w:t>
      </w:r>
      <w:r>
        <w:rPr>
          <w:spacing w:val="2"/>
          <w:w w:val="99"/>
        </w:rPr>
        <w:t>元素名</w:t>
      </w:r>
      <w:r>
        <w:rPr>
          <w:spacing w:val="-1"/>
          <w:w w:val="99"/>
        </w:rPr>
        <w:t>称</w:t>
      </w:r>
      <w:r>
        <w:rPr>
          <w:spacing w:val="2"/>
          <w:w w:val="99"/>
        </w:rPr>
        <w:t>）；试</w:t>
      </w:r>
      <w:r>
        <w:rPr>
          <w:spacing w:val="-1"/>
          <w:w w:val="99"/>
        </w:rPr>
        <w:t>从</w:t>
      </w:r>
      <w:r>
        <w:rPr>
          <w:spacing w:val="2"/>
          <w:w w:val="99"/>
        </w:rPr>
        <w:t>原子结</w:t>
      </w:r>
      <w:r>
        <w:rPr>
          <w:spacing w:val="-1"/>
          <w:w w:val="99"/>
        </w:rPr>
        <w:t>构</w:t>
      </w:r>
      <w:r>
        <w:rPr>
          <w:spacing w:val="2"/>
          <w:w w:val="99"/>
        </w:rPr>
        <w:t>的</w:t>
      </w:r>
      <w:r>
        <w:rPr>
          <w:w w:val="99"/>
        </w:rPr>
        <w:t>角</w:t>
      </w:r>
      <w:r>
        <w:rPr>
          <w:spacing w:val="-1"/>
          <w:w w:val="99"/>
        </w:rPr>
        <w:t>度</w:t>
      </w:r>
      <w:r>
        <w:rPr>
          <w:spacing w:val="2"/>
          <w:w w:val="99"/>
        </w:rPr>
        <w:t>说</w:t>
      </w:r>
      <w:r>
        <w:rPr>
          <w:spacing w:val="-1"/>
          <w:w w:val="99"/>
        </w:rPr>
        <w:t>明</w:t>
      </w:r>
      <w:r>
        <w:rPr>
          <w:spacing w:val="2"/>
          <w:w w:val="99"/>
        </w:rPr>
        <w:t>，</w:t>
      </w:r>
      <w:r>
        <w:rPr>
          <w:spacing w:val="-1"/>
          <w:w w:val="99"/>
        </w:rPr>
        <w:t>不</w:t>
      </w:r>
      <w:r>
        <w:rPr>
          <w:spacing w:val="2"/>
          <w:w w:val="99"/>
        </w:rPr>
        <w:t>同</w:t>
      </w:r>
      <w:r>
        <w:rPr>
          <w:spacing w:val="-1"/>
          <w:w w:val="99"/>
        </w:rPr>
        <w:t>种</w:t>
      </w:r>
      <w:r>
        <w:rPr>
          <w:spacing w:val="2"/>
          <w:w w:val="99"/>
        </w:rPr>
        <w:t>元</w:t>
      </w:r>
      <w:r>
        <w:rPr>
          <w:spacing w:val="-1"/>
          <w:w w:val="99"/>
        </w:rPr>
        <w:t>素</w:t>
      </w:r>
      <w:r>
        <w:rPr>
          <w:spacing w:val="2"/>
          <w:w w:val="99"/>
        </w:rPr>
        <w:t>最</w:t>
      </w:r>
      <w:r>
        <w:rPr>
          <w:spacing w:val="-1"/>
          <w:w w:val="99"/>
        </w:rPr>
        <w:t>本</w:t>
      </w:r>
      <w:r>
        <w:rPr>
          <w:spacing w:val="2"/>
          <w:w w:val="99"/>
        </w:rPr>
        <w:t>质</w:t>
      </w:r>
      <w:r>
        <w:rPr>
          <w:spacing w:val="-1"/>
          <w:w w:val="99"/>
        </w:rPr>
        <w:t>的</w:t>
      </w:r>
      <w:r>
        <w:rPr>
          <w:spacing w:val="2"/>
          <w:w w:val="99"/>
        </w:rPr>
        <w:t>区</w:t>
      </w:r>
      <w:r>
        <w:rPr>
          <w:spacing w:val="-1"/>
          <w:w w:val="99"/>
        </w:rPr>
        <w:t>别</w:t>
      </w:r>
      <w:r>
        <w:rPr>
          <w:spacing w:val="1"/>
          <w:w w:val="99"/>
        </w:rPr>
        <w:t>是</w:t>
      </w:r>
      <w:r>
        <w:rPr>
          <w:rFonts w:ascii="Times New Roman" w:hAnsi="Times New Roman" w:eastAsia="Times New Roman"/>
          <w:w w:val="99"/>
          <w:u w:val="single"/>
        </w:rPr>
        <w:t xml:space="preserve"> </w:t>
      </w:r>
      <w:r>
        <w:rPr>
          <w:rFonts w:ascii="Times New Roman" w:hAnsi="Times New Roman" w:eastAsia="Times New Roman"/>
          <w:u w:val="single"/>
        </w:rPr>
        <w:tab/>
      </w:r>
      <w:r>
        <w:rPr>
          <w:rFonts w:ascii="Times New Roman" w:hAnsi="Times New Roman" w:eastAsia="Times New Roman"/>
          <w:u w:val="single"/>
        </w:rPr>
        <w:tab/>
      </w:r>
      <w:r>
        <w:rPr>
          <w:w w:val="99"/>
        </w:rPr>
        <w:t>。</w:t>
      </w:r>
    </w:p>
    <w:p>
      <w:pPr>
        <w:pStyle w:val="2"/>
        <w:spacing w:line="290" w:lineRule="auto"/>
        <w:ind w:left="670" w:right="143"/>
      </w:pPr>
      <w:r>
        <w:rPr>
          <w:rFonts w:ascii="Times New Roman" w:eastAsia="Times New Roman"/>
          <w:spacing w:val="1"/>
          <w:w w:val="99"/>
        </w:rPr>
        <w:t>17</w:t>
      </w:r>
      <w:r>
        <w:rPr>
          <w:spacing w:val="-13"/>
          <w:w w:val="99"/>
        </w:rPr>
        <w:t>．</w:t>
      </w:r>
      <w:r>
        <w:rPr>
          <w:spacing w:val="2"/>
          <w:w w:val="99"/>
        </w:rPr>
        <w:t>（</w:t>
      </w:r>
      <w:r>
        <w:rPr>
          <w:rFonts w:ascii="Times New Roman" w:eastAsia="Times New Roman"/>
          <w:spacing w:val="1"/>
          <w:w w:val="99"/>
        </w:rPr>
        <w:t>1</w:t>
      </w:r>
      <w:r>
        <w:rPr>
          <w:rFonts w:ascii="Times New Roman" w:eastAsia="Times New Roman"/>
          <w:w w:val="99"/>
        </w:rPr>
        <w:t>2</w:t>
      </w:r>
      <w:r>
        <w:rPr>
          <w:rFonts w:ascii="Times New Roman" w:eastAsia="Times New Roman"/>
          <w:spacing w:val="-1"/>
        </w:rPr>
        <w:t xml:space="preserve"> </w:t>
      </w:r>
      <w:r>
        <w:rPr>
          <w:spacing w:val="-1"/>
          <w:w w:val="99"/>
        </w:rPr>
        <w:t>分</w:t>
      </w:r>
      <w:r>
        <w:rPr>
          <w:spacing w:val="-5"/>
          <w:w w:val="99"/>
        </w:rPr>
        <w:t>）</w:t>
      </w:r>
      <w:r>
        <w:rPr>
          <w:spacing w:val="-3"/>
          <w:w w:val="99"/>
        </w:rPr>
        <w:t>化学通过帮助我们认识和改造物质世界，为我们解决能源、材料和环境等</w:t>
      </w:r>
      <w:r>
        <w:rPr>
          <w:spacing w:val="-1"/>
          <w:w w:val="99"/>
        </w:rPr>
        <w:t>重大问题，从而促进社会和谐发展。</w:t>
      </w:r>
    </w:p>
    <w:p>
      <w:pPr>
        <w:pStyle w:val="8"/>
        <w:numPr>
          <w:ilvl w:val="1"/>
          <w:numId w:val="7"/>
        </w:numPr>
        <w:tabs>
          <w:tab w:val="left" w:pos="1412"/>
        </w:tabs>
        <w:spacing w:before="0" w:after="0" w:line="290" w:lineRule="auto"/>
        <w:ind w:left="670" w:right="141" w:firstLine="211"/>
        <w:jc w:val="left"/>
        <w:rPr>
          <w:sz w:val="20"/>
        </w:rPr>
      </w:pPr>
      <w:r>
        <w:pict>
          <v:line id="_x0000_s1125" o:spid="_x0000_s1125" o:spt="20" style="position:absolute;left:0pt;margin-left:59.35pt;margin-top:44.8pt;height:91.55pt;width:0pt;mso-position-horizontal-relative:page;z-index:-251618304;mso-width-relative:page;mso-height-relative:page;" stroked="t" coordsize="21600,21600">
            <v:path arrowok="t"/>
            <v:fill focussize="0,0"/>
            <v:stroke color="#231F20" dashstyle="dash"/>
            <v:imagedata o:title=""/>
            <o:lock v:ext="edit"/>
          </v:line>
        </w:pict>
      </w:r>
      <w:r>
        <w:pict>
          <v:shape id="docshape97" o:spid="_x0000_s1126" o:spt="202" type="#_x0000_t202" style="position:absolute;left:0pt;margin-left:51.25pt;margin-top:27.85pt;height:15.3pt;width:15.3pt;mso-position-horizontal-relative:page;z-index:-251614208;mso-width-relative:page;mso-height-relative:page;" filled="f" stroked="f" coordsize="21600,21600">
            <v:path/>
            <v:fill on="f" focussize="0,0"/>
            <v:stroke on="f" joinstyle="miter"/>
            <v:imagedata o:title=""/>
            <o:lock v:ext="edit"/>
            <v:textbox inset="0mm,0mm,0mm,0mm" style="layout-flow:vertical;mso-layout-flow-alt:bottom-to-top;">
              <w:txbxContent>
                <w:p>
                  <w:pPr>
                    <w:spacing w:before="0" w:line="305" w:lineRule="exact"/>
                    <w:ind w:left="20" w:right="0" w:firstLine="0"/>
                    <w:jc w:val="left"/>
                    <w:rPr>
                      <w:sz w:val="26"/>
                    </w:rPr>
                  </w:pPr>
                  <w:r>
                    <w:rPr>
                      <w:color w:val="231F20"/>
                      <w:w w:val="102"/>
                      <w:sz w:val="26"/>
                    </w:rPr>
                    <w:t>线</w:t>
                  </w:r>
                </w:p>
              </w:txbxContent>
            </v:textbox>
          </v:shape>
        </w:pict>
      </w:r>
      <w:r>
        <w:rPr>
          <w:spacing w:val="2"/>
          <w:w w:val="99"/>
          <w:sz w:val="20"/>
        </w:rPr>
        <w:t>硫元素和人类的生存与发展联系密切，</w:t>
      </w:r>
      <w:r>
        <w:rPr>
          <w:spacing w:val="1"/>
          <w:w w:val="99"/>
          <w:sz w:val="21"/>
        </w:rPr>
        <w:t>主要用于肥料、火药、润滑剂、杀虫剂和</w:t>
      </w:r>
      <w:r>
        <w:rPr>
          <w:spacing w:val="-1"/>
          <w:w w:val="99"/>
          <w:sz w:val="21"/>
        </w:rPr>
        <w:t>抗真菌剂生产</w:t>
      </w:r>
      <w:r>
        <w:rPr>
          <w:w w:val="99"/>
          <w:sz w:val="20"/>
        </w:rPr>
        <w:t>。下图是硫及其化合物的转化流程：</w:t>
      </w:r>
    </w:p>
    <w:p>
      <w:pPr>
        <w:pStyle w:val="2"/>
        <w:spacing w:before="8"/>
        <w:rPr>
          <w:sz w:val="5"/>
        </w:rPr>
      </w:pPr>
      <w:r>
        <w:pict>
          <v:group id="docshapegroup98" o:spid="_x0000_s1127" o:spt="203" style="position:absolute;left:0pt;margin-left:120.55pt;margin-top:4.8pt;height:25pt;width:348.15pt;mso-position-horizontal-relative:page;mso-wrap-distance-bottom:0pt;mso-wrap-distance-top:0pt;z-index:-251609088;mso-width-relative:page;mso-height-relative:page;" coordorigin="2412,97" coordsize="6963,500">
            <o:lock v:ext="edit"/>
            <v:shape id="docshape99" o:spid="_x0000_s1128" style="position:absolute;left:2411;top:100;height:492;width:6963;" fillcolor="#000000" filled="t" stroked="f" coordorigin="2412,101" coordsize="6963,492" path="m3561,132l3560,130,3559,128,3558,126,3556,125,3553,125,3546,125,3546,140,3546,578,2427,578,2427,140,3546,140,3546,125,2419,125,2417,125,2415,126,2413,128,2412,130,2412,132,2412,585,2412,587,2413,589,2415,591,2417,592,2419,593,3553,593,3556,592,3558,591,3559,589,3560,587,3561,585,3561,578,3561,140,3561,132xm4697,360l4675,353,4577,320,4626,353,3563,353,3563,368,4626,368,4577,400,4675,368,4697,360xm5343,127l5342,125,5341,123,5340,121,5338,120,5335,120,5328,120,5328,135,5328,573,4719,573,4719,135,5328,135,5328,120,4711,120,4709,120,4707,121,4705,123,4704,125,4704,127,4704,580,4704,582,4705,584,4707,586,4709,587,4711,588,5335,588,5338,587,5340,586,5341,584,5342,582,5343,580,5343,573,5343,135,5343,127xm9375,108l9374,106,9373,104,9372,102,9370,101,9367,101,9360,101,9360,116,9360,554,8581,554,8581,116,9360,116,9360,101,8573,101,8571,101,8569,102,8567,104,8566,106,8566,108,8566,333,8551,328,8453,295,8502,328,7801,328,7801,121,7801,113,7800,111,7799,109,7798,107,7796,106,7793,106,7786,106,7786,121,7786,559,7177,559,7177,121,7786,121,7786,106,7169,106,7167,106,7165,107,7163,109,7162,111,7162,113,7162,343,7140,336,7042,303,7091,336,5348,336,5348,351,7091,351,7042,383,7140,351,7162,343,7162,566,7162,568,7163,570,7165,572,7167,573,7169,574,7793,574,7796,573,7798,572,7799,570,7800,568,7801,566,7801,559,7801,343,8502,343,8453,375,8551,343,8566,338,8566,561,8566,563,8567,565,8569,567,8571,568,8573,569,9367,569,9370,568,9372,567,9373,565,9374,563,9375,561,9375,554,9375,116,9375,108xe">
              <v:path arrowok="t"/>
              <v:fill on="t" focussize="0,0"/>
              <v:stroke on="f"/>
              <v:imagedata o:title=""/>
              <o:lock v:ext="edit"/>
            </v:shape>
            <v:shape id="docshape100" o:spid="_x0000_s1129" o:spt="202" type="#_x0000_t202" style="position:absolute;left:2563;top:261;height:200;width:839;" filled="f" stroked="f" coordsize="21600,21600">
              <v:path/>
              <v:fill on="f" focussize="0,0"/>
              <v:stroke on="f" joinstyle="miter"/>
              <v:imagedata o:title=""/>
              <o:lock v:ext="edit"/>
              <v:textbox inset="0mm,0mm,0mm,0mm">
                <w:txbxContent>
                  <w:p>
                    <w:pPr>
                      <w:spacing w:before="0" w:line="199" w:lineRule="exact"/>
                      <w:ind w:left="0" w:right="0" w:firstLine="0"/>
                      <w:jc w:val="left"/>
                      <w:rPr>
                        <w:sz w:val="18"/>
                      </w:rPr>
                    </w:pPr>
                    <w:r>
                      <w:rPr>
                        <w:rFonts w:ascii="Times New Roman" w:eastAsia="Times New Roman"/>
                        <w:spacing w:val="-2"/>
                        <w:sz w:val="18"/>
                      </w:rPr>
                      <w:t>S</w:t>
                    </w:r>
                    <w:r>
                      <w:rPr>
                        <w:spacing w:val="-2"/>
                        <w:sz w:val="18"/>
                      </w:rPr>
                      <w:t>（单质</w:t>
                    </w:r>
                    <w:r>
                      <w:rPr>
                        <w:spacing w:val="-10"/>
                        <w:sz w:val="18"/>
                      </w:rPr>
                      <w:t>）</w:t>
                    </w:r>
                  </w:p>
                </w:txbxContent>
              </v:textbox>
            </v:shape>
            <v:shape id="docshape101" o:spid="_x0000_s1130" o:spt="202" type="#_x0000_t202" style="position:absolute;left:3650;top:116;height:480;width:920;" filled="f" stroked="f" coordsize="21600,21600">
              <v:path/>
              <v:fill on="f" focussize="0,0"/>
              <v:stroke on="f" joinstyle="miter"/>
              <v:imagedata o:title=""/>
              <o:lock v:ext="edit"/>
              <v:textbox inset="0mm,0mm,0mm,0mm">
                <w:txbxContent>
                  <w:p>
                    <w:pPr>
                      <w:spacing w:before="0" w:line="205" w:lineRule="exact"/>
                      <w:ind w:left="0" w:right="18" w:firstLine="0"/>
                      <w:jc w:val="center"/>
                      <w:rPr>
                        <w:sz w:val="18"/>
                      </w:rPr>
                    </w:pPr>
                    <w:r>
                      <w:rPr>
                        <w:spacing w:val="-2"/>
                        <w:sz w:val="18"/>
                      </w:rPr>
                      <w:t>氧气、点燃</w:t>
                    </w:r>
                  </w:p>
                  <w:p>
                    <w:pPr>
                      <w:spacing w:before="69" w:line="205" w:lineRule="exact"/>
                      <w:ind w:left="0" w:right="18" w:firstLine="0"/>
                      <w:jc w:val="center"/>
                      <w:rPr>
                        <w:sz w:val="18"/>
                      </w:rPr>
                    </w:pPr>
                    <w:r>
                      <w:rPr>
                        <w:spacing w:val="-4"/>
                        <w:sz w:val="18"/>
                      </w:rPr>
                      <w:t>步骤Ⅰ</w:t>
                    </w:r>
                  </w:p>
                </w:txbxContent>
              </v:textbox>
            </v:shape>
            <v:shape id="docshape102" o:spid="_x0000_s1131" o:spt="202" type="#_x0000_t202" style="position:absolute;left:4872;top:244;height:200;width:308;" filled="f" stroked="f" coordsize="21600,21600">
              <v:path/>
              <v:fill on="f" focussize="0,0"/>
              <v:stroke on="f" joinstyle="miter"/>
              <v:imagedata o:title=""/>
              <o:lock v:ext="edit"/>
              <v:textbox inset="0mm,0mm,0mm,0mm">
                <w:txbxContent>
                  <w:p>
                    <w:pPr>
                      <w:spacing w:before="0" w:line="200" w:lineRule="exact"/>
                      <w:ind w:left="0" w:right="0" w:firstLine="0"/>
                      <w:jc w:val="left"/>
                      <w:rPr>
                        <w:rFonts w:ascii="Times New Roman"/>
                        <w:sz w:val="11"/>
                      </w:rPr>
                    </w:pPr>
                    <w:r>
                      <w:rPr>
                        <w:rFonts w:ascii="Times New Roman"/>
                        <w:spacing w:val="-5"/>
                        <w:position w:val="1"/>
                        <w:sz w:val="18"/>
                      </w:rPr>
                      <w:t>SO</w:t>
                    </w:r>
                    <w:r>
                      <w:rPr>
                        <w:rFonts w:ascii="Times New Roman"/>
                        <w:spacing w:val="-5"/>
                        <w:sz w:val="11"/>
                      </w:rPr>
                      <w:t>2</w:t>
                    </w:r>
                  </w:p>
                </w:txbxContent>
              </v:textbox>
            </v:shape>
            <v:shape id="docshape103" o:spid="_x0000_s1132" o:spt="202" type="#_x0000_t202" style="position:absolute;left:5398;top:108;height:480;width:1640;" filled="f" stroked="f" coordsize="21600,21600">
              <v:path/>
              <v:fill on="f" focussize="0,0"/>
              <v:stroke on="f" joinstyle="miter"/>
              <v:imagedata o:title=""/>
              <o:lock v:ext="edit"/>
              <v:textbox inset="0mm,0mm,0mm,0mm">
                <w:txbxContent>
                  <w:p>
                    <w:pPr>
                      <w:spacing w:before="0" w:line="205" w:lineRule="exact"/>
                      <w:ind w:left="0" w:right="18" w:firstLine="0"/>
                      <w:jc w:val="center"/>
                      <w:rPr>
                        <w:sz w:val="18"/>
                      </w:rPr>
                    </w:pPr>
                    <w:r>
                      <w:rPr>
                        <w:spacing w:val="-2"/>
                        <w:sz w:val="18"/>
                      </w:rPr>
                      <w:t>氧气、催化剂、加热</w:t>
                    </w:r>
                  </w:p>
                  <w:p>
                    <w:pPr>
                      <w:spacing w:before="69" w:line="205" w:lineRule="exact"/>
                      <w:ind w:left="0" w:right="19" w:firstLine="0"/>
                      <w:jc w:val="center"/>
                      <w:rPr>
                        <w:sz w:val="18"/>
                      </w:rPr>
                    </w:pPr>
                    <w:r>
                      <w:rPr>
                        <w:spacing w:val="-4"/>
                        <w:sz w:val="18"/>
                      </w:rPr>
                      <w:t>步骤Ⅱ</w:t>
                    </w:r>
                  </w:p>
                </w:txbxContent>
              </v:textbox>
            </v:shape>
            <v:shape id="docshape104" o:spid="_x0000_s1133" o:spt="202" type="#_x0000_t202" style="position:absolute;left:7325;top:235;height:200;width:308;" filled="f" stroked="f" coordsize="21600,21600">
              <v:path/>
              <v:fill on="f" focussize="0,0"/>
              <v:stroke on="f" joinstyle="miter"/>
              <v:imagedata o:title=""/>
              <o:lock v:ext="edit"/>
              <v:textbox inset="0mm,0mm,0mm,0mm">
                <w:txbxContent>
                  <w:p>
                    <w:pPr>
                      <w:spacing w:before="0" w:line="200" w:lineRule="exact"/>
                      <w:ind w:left="0" w:right="0" w:firstLine="0"/>
                      <w:jc w:val="left"/>
                      <w:rPr>
                        <w:rFonts w:ascii="Times New Roman"/>
                        <w:sz w:val="11"/>
                      </w:rPr>
                    </w:pPr>
                    <w:r>
                      <w:rPr>
                        <w:rFonts w:ascii="Times New Roman"/>
                        <w:spacing w:val="-5"/>
                        <w:position w:val="1"/>
                        <w:sz w:val="18"/>
                      </w:rPr>
                      <w:t>SO</w:t>
                    </w:r>
                    <w:r>
                      <w:rPr>
                        <w:rFonts w:ascii="Times New Roman"/>
                        <w:spacing w:val="-5"/>
                        <w:sz w:val="11"/>
                      </w:rPr>
                      <w:t>3</w:t>
                    </w:r>
                  </w:p>
                </w:txbxContent>
              </v:textbox>
            </v:shape>
            <v:shape id="docshape105" o:spid="_x0000_s1134" o:spt="202" type="#_x0000_t202" style="position:absolute;left:7862;top:96;height:480;width:560;" filled="f" stroked="f" coordsize="21600,21600">
              <v:path/>
              <v:fill on="f" focussize="0,0"/>
              <v:stroke on="f" joinstyle="miter"/>
              <v:imagedata o:title=""/>
              <o:lock v:ext="edit"/>
              <v:textbox inset="0mm,0mm,0mm,0mm">
                <w:txbxContent>
                  <w:p>
                    <w:pPr>
                      <w:spacing w:before="0" w:line="205" w:lineRule="exact"/>
                      <w:ind w:left="0" w:right="18" w:firstLine="0"/>
                      <w:jc w:val="center"/>
                      <w:rPr>
                        <w:sz w:val="18"/>
                      </w:rPr>
                    </w:pPr>
                    <w:r>
                      <w:rPr>
                        <w:sz w:val="18"/>
                      </w:rPr>
                      <w:t>水</w:t>
                    </w:r>
                  </w:p>
                  <w:p>
                    <w:pPr>
                      <w:spacing w:before="69" w:line="205" w:lineRule="exact"/>
                      <w:ind w:left="0" w:right="18" w:firstLine="0"/>
                      <w:jc w:val="center"/>
                      <w:rPr>
                        <w:sz w:val="18"/>
                      </w:rPr>
                    </w:pPr>
                    <w:r>
                      <w:rPr>
                        <w:spacing w:val="-4"/>
                        <w:sz w:val="18"/>
                      </w:rPr>
                      <w:t>步骤Ⅲ</w:t>
                    </w:r>
                  </w:p>
                </w:txbxContent>
              </v:textbox>
            </v:shape>
            <v:shape id="docshape106" o:spid="_x0000_s1135" o:spt="202" type="#_x0000_t202" style="position:absolute;left:8722;top:230;height:200;width:496;" filled="f" stroked="f" coordsize="21600,21600">
              <v:path/>
              <v:fill on="f" focussize="0,0"/>
              <v:stroke on="f" joinstyle="miter"/>
              <v:imagedata o:title=""/>
              <o:lock v:ext="edit"/>
              <v:textbox inset="0mm,0mm,0mm,0mm">
                <w:txbxContent>
                  <w:p>
                    <w:pPr>
                      <w:spacing w:before="0" w:line="200" w:lineRule="exact"/>
                      <w:ind w:left="0" w:right="0" w:firstLine="0"/>
                      <w:jc w:val="left"/>
                      <w:rPr>
                        <w:rFonts w:ascii="Times New Roman"/>
                        <w:sz w:val="11"/>
                      </w:rPr>
                    </w:pPr>
                    <w:r>
                      <w:rPr>
                        <w:rFonts w:ascii="Times New Roman"/>
                        <w:spacing w:val="-2"/>
                        <w:position w:val="1"/>
                        <w:sz w:val="18"/>
                      </w:rPr>
                      <w:t>H</w:t>
                    </w:r>
                    <w:r>
                      <w:rPr>
                        <w:rFonts w:ascii="Times New Roman"/>
                        <w:spacing w:val="-2"/>
                        <w:sz w:val="11"/>
                      </w:rPr>
                      <w:t>2</w:t>
                    </w:r>
                    <w:r>
                      <w:rPr>
                        <w:rFonts w:ascii="Times New Roman"/>
                        <w:spacing w:val="-2"/>
                        <w:position w:val="1"/>
                        <w:sz w:val="18"/>
                      </w:rPr>
                      <w:t>SO</w:t>
                    </w:r>
                    <w:r>
                      <w:rPr>
                        <w:rFonts w:ascii="Times New Roman"/>
                        <w:spacing w:val="-2"/>
                        <w:sz w:val="11"/>
                      </w:rPr>
                      <w:t>4</w:t>
                    </w:r>
                  </w:p>
                </w:txbxContent>
              </v:textbox>
            </v:shape>
            <w10:wrap type="topAndBottom"/>
          </v:group>
        </w:pict>
      </w:r>
    </w:p>
    <w:p>
      <w:pPr>
        <w:pStyle w:val="2"/>
        <w:spacing w:before="11"/>
        <w:rPr>
          <w:sz w:val="15"/>
        </w:rPr>
      </w:pPr>
    </w:p>
    <w:p>
      <w:pPr>
        <w:tabs>
          <w:tab w:val="left" w:pos="3801"/>
        </w:tabs>
        <w:spacing w:before="0"/>
        <w:ind w:left="881" w:right="0" w:firstLine="0"/>
        <w:jc w:val="left"/>
        <w:rPr>
          <w:sz w:val="20"/>
        </w:rPr>
      </w:pPr>
      <w:r>
        <w:rPr>
          <w:w w:val="95"/>
          <w:sz w:val="21"/>
        </w:rPr>
        <w:t>①</w:t>
      </w:r>
      <w:r>
        <w:rPr>
          <w:w w:val="95"/>
          <w:sz w:val="20"/>
        </w:rPr>
        <w:t>上述反应步骤</w:t>
      </w:r>
      <w:r>
        <w:rPr>
          <w:w w:val="95"/>
          <w:sz w:val="21"/>
        </w:rPr>
        <w:t>Ⅰ</w:t>
      </w:r>
      <w:r>
        <w:rPr>
          <w:w w:val="95"/>
          <w:sz w:val="20"/>
        </w:rPr>
        <w:t>属</w:t>
      </w:r>
      <w:r>
        <w:rPr>
          <w:spacing w:val="-10"/>
          <w:w w:val="95"/>
          <w:sz w:val="20"/>
        </w:rPr>
        <w:t>于</w:t>
      </w:r>
      <w:r>
        <w:rPr>
          <w:rFonts w:ascii="Times New Roman" w:hAnsi="Times New Roman" w:eastAsia="Times New Roman"/>
          <w:sz w:val="20"/>
          <w:u w:val="single"/>
        </w:rPr>
        <w:tab/>
      </w:r>
      <w:r>
        <w:rPr>
          <w:w w:val="95"/>
          <w:sz w:val="20"/>
        </w:rPr>
        <w:t>反应（填“氧化”“置换”“复分解”之一）</w:t>
      </w:r>
      <w:r>
        <w:rPr>
          <w:spacing w:val="-10"/>
          <w:w w:val="95"/>
          <w:sz w:val="20"/>
        </w:rPr>
        <w:t>。</w:t>
      </w:r>
    </w:p>
    <w:p>
      <w:pPr>
        <w:pStyle w:val="2"/>
        <w:tabs>
          <w:tab w:val="left" w:pos="8704"/>
        </w:tabs>
        <w:spacing w:before="52"/>
        <w:ind w:left="881"/>
        <w:rPr>
          <w:rFonts w:ascii="Times New Roman" w:hAnsi="Times New Roman" w:eastAsia="Times New Roman"/>
        </w:rPr>
      </w:pPr>
      <w:r>
        <w:rPr>
          <w:w w:val="95"/>
          <w:position w:val="2"/>
        </w:rPr>
        <w:t>②主要由</w:t>
      </w:r>
      <w:r>
        <w:rPr>
          <w:spacing w:val="69"/>
          <w:w w:val="150"/>
          <w:position w:val="2"/>
        </w:rPr>
        <w:t xml:space="preserve"> </w:t>
      </w:r>
      <w:r>
        <w:rPr>
          <w:rFonts w:ascii="Times New Roman" w:hAnsi="Times New Roman" w:eastAsia="Times New Roman"/>
          <w:w w:val="95"/>
          <w:position w:val="2"/>
        </w:rPr>
        <w:t>SO</w:t>
      </w:r>
      <w:r>
        <w:rPr>
          <w:rFonts w:ascii="Times New Roman" w:hAnsi="Times New Roman" w:eastAsia="Times New Roman"/>
          <w:w w:val="95"/>
          <w:sz w:val="13"/>
        </w:rPr>
        <w:t>2</w:t>
      </w:r>
      <w:r>
        <w:rPr>
          <w:rFonts w:ascii="Times New Roman" w:hAnsi="Times New Roman" w:eastAsia="Times New Roman"/>
          <w:spacing w:val="39"/>
          <w:sz w:val="13"/>
        </w:rPr>
        <w:t xml:space="preserve">  </w:t>
      </w:r>
      <w:r>
        <w:rPr>
          <w:w w:val="95"/>
          <w:position w:val="2"/>
        </w:rPr>
        <w:t>引起的酸雨通常称为“硫酸型酸雨”，请简述酸雨形成的原</w:t>
      </w:r>
      <w:r>
        <w:rPr>
          <w:spacing w:val="-10"/>
          <w:w w:val="95"/>
          <w:position w:val="2"/>
        </w:rPr>
        <w:t>因</w:t>
      </w:r>
      <w:r>
        <w:rPr>
          <w:rFonts w:ascii="Times New Roman" w:hAnsi="Times New Roman" w:eastAsia="Times New Roman"/>
          <w:position w:val="2"/>
          <w:u w:val="single"/>
        </w:rPr>
        <w:tab/>
      </w:r>
    </w:p>
    <w:p>
      <w:pPr>
        <w:tabs>
          <w:tab w:val="left" w:pos="7877"/>
        </w:tabs>
        <w:spacing w:before="61"/>
        <w:ind w:left="0" w:right="57" w:firstLine="0"/>
        <w:jc w:val="right"/>
        <w:rPr>
          <w:sz w:val="21"/>
        </w:rPr>
      </w:pPr>
      <w:r>
        <w:rPr>
          <w:rFonts w:ascii="Times New Roman" w:eastAsia="Times New Roman"/>
          <w:sz w:val="21"/>
          <w:u w:val="single"/>
        </w:rPr>
        <w:tab/>
      </w:r>
      <w:r>
        <w:rPr>
          <w:spacing w:val="-10"/>
          <w:sz w:val="21"/>
        </w:rPr>
        <w:t>。</w:t>
      </w:r>
    </w:p>
    <w:p>
      <w:pPr>
        <w:pStyle w:val="2"/>
        <w:tabs>
          <w:tab w:val="left" w:pos="7684"/>
        </w:tabs>
        <w:spacing w:before="57"/>
        <w:ind w:right="38"/>
        <w:jc w:val="right"/>
      </w:pPr>
      <w:r>
        <w:rPr>
          <w:w w:val="95"/>
        </w:rPr>
        <w:t>③土壤中含有少量硫酸可用熟石灰治理</w:t>
      </w:r>
      <w:r>
        <w:rPr>
          <w:spacing w:val="-82"/>
          <w:w w:val="95"/>
        </w:rPr>
        <w:t>，</w:t>
      </w:r>
      <w:r>
        <w:rPr>
          <w:w w:val="95"/>
        </w:rPr>
        <w:t>相关反应的化学方程式</w:t>
      </w:r>
      <w:r>
        <w:rPr>
          <w:spacing w:val="-10"/>
          <w:w w:val="95"/>
        </w:rPr>
        <w:t>为</w:t>
      </w:r>
      <w:r>
        <w:rPr>
          <w:rFonts w:ascii="Times New Roman" w:hAnsi="Times New Roman" w:eastAsia="Times New Roman"/>
          <w:u w:val="single"/>
        </w:rPr>
        <w:tab/>
      </w:r>
      <w:r>
        <w:rPr>
          <w:spacing w:val="-10"/>
        </w:rPr>
        <w:t>。</w:t>
      </w:r>
    </w:p>
    <w:p>
      <w:pPr>
        <w:pStyle w:val="2"/>
        <w:spacing w:before="57" w:line="292" w:lineRule="auto"/>
        <w:ind w:left="670" w:right="165" w:firstLine="211"/>
      </w:pPr>
      <w:r>
        <w:pict>
          <v:group id="docshapegroup107" o:spid="_x0000_s1136" o:spt="203" style="position:absolute;left:0pt;margin-left:104.35pt;margin-top:33.7pt;height:57.85pt;width:375.2pt;mso-position-horizontal-relative:page;z-index:-251625472;mso-width-relative:page;mso-height-relative:page;" coordorigin="2087,675" coordsize="7504,1157">
            <o:lock v:ext="edit"/>
            <v:shape id="docshape108" o:spid="_x0000_s1137" o:spt="75" type="#_x0000_t75" style="position:absolute;left:2176;top:796;height:924;width:7415;" filled="f" o:preferrelative="t" stroked="f" coordsize="21600,21600">
              <v:path/>
              <v:fill on="f" focussize="0,0"/>
              <v:stroke on="f" joinstyle="miter"/>
              <v:imagedata r:id="rId35" o:title=""/>
              <o:lock v:ext="edit" aspectratio="t"/>
            </v:shape>
            <v:shape id="docshape109" o:spid="_x0000_s1138" o:spt="75" type="#_x0000_t75" style="position:absolute;left:2087;top:674;height:1157;width:786;" filled="f" o:preferrelative="t" stroked="f" coordsize="21600,21600">
              <v:path/>
              <v:fill on="f" focussize="0,0"/>
              <v:stroke on="f" joinstyle="miter"/>
              <v:imagedata r:id="rId36" o:title=""/>
              <o:lock v:ext="edit" aspectratio="t"/>
            </v:shape>
          </v:group>
        </w:pict>
      </w:r>
      <w:r>
        <w:pict>
          <v:line id="_x0000_s1139" o:spid="_x0000_s1139" o:spt="20" style="position:absolute;left:0pt;margin-left:59.35pt;margin-top:21pt;height:91.2pt;width:0pt;mso-position-horizontal-relative:page;z-index:-251617280;mso-width-relative:page;mso-height-relative:page;" stroked="t" coordsize="21600,21600">
            <v:path arrowok="t"/>
            <v:fill focussize="0,0"/>
            <v:stroke color="#231F20" dashstyle="dash"/>
            <v:imagedata o:title=""/>
            <o:lock v:ext="edit"/>
          </v:line>
        </w:pict>
      </w:r>
      <w:r>
        <w:pict>
          <v:shape id="docshape110" o:spid="_x0000_s1140" o:spt="202" type="#_x0000_t202" style="position:absolute;left:0pt;margin-left:51.25pt;margin-top:4.1pt;height:15.3pt;width:15.3pt;mso-position-horizontal-relative:page;z-index:-251613184;mso-width-relative:page;mso-height-relative:page;" filled="f" stroked="f" coordsize="21600,21600">
            <v:path/>
            <v:fill on="f" focussize="0,0"/>
            <v:stroke on="f" joinstyle="miter"/>
            <v:imagedata o:title=""/>
            <o:lock v:ext="edit"/>
            <v:textbox inset="0mm,0mm,0mm,0mm" style="layout-flow:vertical;mso-layout-flow-alt:bottom-to-top;">
              <w:txbxContent>
                <w:p>
                  <w:pPr>
                    <w:spacing w:before="0" w:line="305" w:lineRule="exact"/>
                    <w:ind w:left="20" w:right="0" w:firstLine="0"/>
                    <w:jc w:val="left"/>
                    <w:rPr>
                      <w:sz w:val="26"/>
                    </w:rPr>
                  </w:pPr>
                  <w:r>
                    <w:rPr>
                      <w:color w:val="231F20"/>
                      <w:w w:val="102"/>
                      <w:sz w:val="26"/>
                    </w:rPr>
                    <w:t>封</w:t>
                  </w:r>
                </w:p>
              </w:txbxContent>
            </v:textbox>
          </v:shape>
        </w:pict>
      </w:r>
      <w:r>
        <w:rPr>
          <w:spacing w:val="-1"/>
          <w:w w:val="99"/>
        </w:rPr>
        <w:t>④绿色化学就是利用化学原理，实现从生产源头减少或消除对环境的污染。某化学小组的同学欲利用单质铜制备硫酸铜，设计了如下甲、乙两个制备实验方案：</w:t>
      </w:r>
    </w:p>
    <w:p>
      <w:pPr>
        <w:pStyle w:val="2"/>
        <w:rPr>
          <w:sz w:val="20"/>
        </w:rPr>
      </w:pPr>
    </w:p>
    <w:p>
      <w:pPr>
        <w:pStyle w:val="2"/>
        <w:rPr>
          <w:sz w:val="20"/>
        </w:rPr>
      </w:pPr>
    </w:p>
    <w:p>
      <w:pPr>
        <w:pStyle w:val="2"/>
        <w:rPr>
          <w:sz w:val="20"/>
        </w:rPr>
      </w:pPr>
    </w:p>
    <w:p>
      <w:pPr>
        <w:pStyle w:val="2"/>
        <w:spacing w:before="12"/>
        <w:rPr>
          <w:sz w:val="27"/>
        </w:rPr>
      </w:pPr>
    </w:p>
    <w:p>
      <w:pPr>
        <w:pStyle w:val="2"/>
        <w:tabs>
          <w:tab w:val="left" w:pos="4449"/>
          <w:tab w:val="left" w:pos="6317"/>
        </w:tabs>
        <w:spacing w:line="290" w:lineRule="auto"/>
        <w:ind w:left="670" w:right="38" w:firstLine="420"/>
      </w:pPr>
      <w:r>
        <w:pict>
          <v:line id="_x0000_s1141" o:spid="_x0000_s1141" o:spt="20" style="position:absolute;left:0pt;margin-left:59.35pt;margin-top:39.8pt;height:239.3pt;width:0pt;mso-position-horizontal-relative:page;z-index:-251619328;mso-width-relative:page;mso-height-relative:page;" stroked="t" coordsize="21600,21600">
            <v:path arrowok="t"/>
            <v:fill focussize="0,0"/>
            <v:stroke color="#231F20" dashstyle="dash"/>
            <v:imagedata o:title=""/>
            <o:lock v:ext="edit"/>
          </v:line>
        </w:pict>
      </w:r>
      <w:r>
        <w:pict>
          <v:shape id="docshape111" o:spid="_x0000_s1142" o:spt="202" type="#_x0000_t202" style="position:absolute;left:0pt;margin-left:51.25pt;margin-top:23.2pt;height:15.3pt;width:15.3pt;mso-position-horizontal-relative:page;z-index:251675648;mso-width-relative:page;mso-height-relative:page;" filled="f" stroked="f" coordsize="21600,21600">
            <v:path/>
            <v:fill on="f" focussize="0,0"/>
            <v:stroke on="f" joinstyle="miter"/>
            <v:imagedata o:title=""/>
            <o:lock v:ext="edit"/>
            <v:textbox inset="0mm,0mm,0mm,0mm" style="layout-flow:vertical;mso-layout-flow-alt:bottom-to-top;">
              <w:txbxContent>
                <w:p>
                  <w:pPr>
                    <w:spacing w:before="0" w:line="305" w:lineRule="exact"/>
                    <w:ind w:left="20" w:right="0" w:firstLine="0"/>
                    <w:jc w:val="left"/>
                    <w:rPr>
                      <w:sz w:val="26"/>
                    </w:rPr>
                  </w:pPr>
                  <w:r>
                    <w:rPr>
                      <w:color w:val="231F20"/>
                      <w:w w:val="102"/>
                      <w:sz w:val="26"/>
                    </w:rPr>
                    <w:t>密</w:t>
                  </w:r>
                </w:p>
              </w:txbxContent>
            </v:textbox>
          </v:shape>
        </w:pict>
      </w:r>
      <w:r>
        <w:rPr>
          <w:spacing w:val="-2"/>
        </w:rPr>
        <w:t>在上述两方案中，更符合绿色化学观念的是</w:t>
      </w:r>
      <w:r>
        <w:rPr>
          <w:rFonts w:ascii="Times New Roman" w:hAnsi="Times New Roman" w:eastAsia="Times New Roman"/>
          <w:u w:val="single"/>
        </w:rPr>
        <w:tab/>
      </w:r>
      <w:r>
        <w:rPr>
          <w:spacing w:val="-6"/>
        </w:rPr>
        <w:t>（填“甲”“乙”之一）。</w:t>
      </w:r>
      <w:r>
        <w:rPr>
          <w:spacing w:val="-2"/>
        </w:rPr>
        <w:t>若取相同质量的单质铜，分别用上述两方案制备硫酸铜，将两者理论上最多可制备硫酸铜的质量进行比较，结果为</w:t>
      </w:r>
      <w:r>
        <w:rPr>
          <w:rFonts w:ascii="Times New Roman" w:hAnsi="Times New Roman" w:eastAsia="Times New Roman"/>
          <w:u w:val="single"/>
        </w:rPr>
        <w:tab/>
      </w:r>
      <w:r>
        <w:rPr>
          <w:spacing w:val="-2"/>
        </w:rPr>
        <w:t>（填下列选项序号之一）。</w:t>
      </w:r>
    </w:p>
    <w:p>
      <w:pPr>
        <w:pStyle w:val="2"/>
        <w:tabs>
          <w:tab w:val="left" w:pos="3657"/>
          <w:tab w:val="left" w:pos="6211"/>
        </w:tabs>
        <w:spacing w:before="5"/>
        <w:ind w:left="1090"/>
      </w:pPr>
      <w:r>
        <w:rPr>
          <w:rFonts w:ascii="Times New Roman" w:eastAsia="Times New Roman"/>
          <w:w w:val="95"/>
        </w:rPr>
        <w:t>A</w:t>
      </w:r>
      <w:r>
        <w:rPr>
          <w:w w:val="95"/>
        </w:rPr>
        <w:t>．甲方案较</w:t>
      </w:r>
      <w:r>
        <w:rPr>
          <w:spacing w:val="-10"/>
          <w:w w:val="95"/>
        </w:rPr>
        <w:t>多</w:t>
      </w:r>
      <w:r>
        <w:tab/>
      </w:r>
      <w:r>
        <w:rPr>
          <w:rFonts w:ascii="Times New Roman" w:eastAsia="Times New Roman"/>
          <w:w w:val="95"/>
        </w:rPr>
        <w:t>B</w:t>
      </w:r>
      <w:r>
        <w:rPr>
          <w:w w:val="95"/>
        </w:rPr>
        <w:t>．乙方案较</w:t>
      </w:r>
      <w:r>
        <w:rPr>
          <w:spacing w:val="-10"/>
          <w:w w:val="95"/>
        </w:rPr>
        <w:t>多</w:t>
      </w:r>
      <w:r>
        <w:tab/>
      </w:r>
      <w:r>
        <w:rPr>
          <w:rFonts w:ascii="Times New Roman" w:eastAsia="Times New Roman"/>
          <w:w w:val="95"/>
        </w:rPr>
        <w:t>C</w:t>
      </w:r>
      <w:r>
        <w:rPr>
          <w:w w:val="95"/>
        </w:rPr>
        <w:t>．二者相</w:t>
      </w:r>
      <w:r>
        <w:rPr>
          <w:spacing w:val="-10"/>
          <w:w w:val="95"/>
        </w:rPr>
        <w:t>等</w:t>
      </w:r>
    </w:p>
    <w:p>
      <w:pPr>
        <w:pStyle w:val="8"/>
        <w:numPr>
          <w:ilvl w:val="1"/>
          <w:numId w:val="7"/>
        </w:numPr>
        <w:tabs>
          <w:tab w:val="left" w:pos="1407"/>
        </w:tabs>
        <w:spacing w:before="52" w:after="0" w:line="292" w:lineRule="auto"/>
        <w:ind w:left="670" w:right="215" w:firstLine="211"/>
        <w:jc w:val="left"/>
        <w:rPr>
          <w:sz w:val="21"/>
        </w:rPr>
      </w:pPr>
      <w:r>
        <w:rPr>
          <w:spacing w:val="1"/>
          <w:w w:val="95"/>
          <w:position w:val="2"/>
          <w:sz w:val="21"/>
        </w:rPr>
        <w:t>我国化学家侯德榜创立的“侯氏制碱法”是向滤出</w:t>
      </w:r>
      <w:r>
        <w:rPr>
          <w:rFonts w:ascii="Times New Roman" w:hAnsi="Times New Roman" w:eastAsia="Times New Roman"/>
          <w:w w:val="95"/>
          <w:position w:val="2"/>
          <w:sz w:val="21"/>
        </w:rPr>
        <w:t>NaHCO</w:t>
      </w:r>
      <w:r>
        <w:rPr>
          <w:rFonts w:ascii="Times New Roman" w:hAnsi="Times New Roman" w:eastAsia="Times New Roman"/>
          <w:w w:val="95"/>
          <w:sz w:val="13"/>
        </w:rPr>
        <w:t>3</w:t>
      </w:r>
      <w:r>
        <w:rPr>
          <w:rFonts w:ascii="Times New Roman" w:hAnsi="Times New Roman" w:eastAsia="Times New Roman"/>
          <w:spacing w:val="-7"/>
          <w:w w:val="95"/>
          <w:sz w:val="13"/>
        </w:rPr>
        <w:t xml:space="preserve"> </w:t>
      </w:r>
      <w:r>
        <w:rPr>
          <w:spacing w:val="10"/>
          <w:w w:val="95"/>
          <w:position w:val="2"/>
          <w:sz w:val="21"/>
        </w:rPr>
        <w:t>晶体后的</w:t>
      </w:r>
      <w:r>
        <w:rPr>
          <w:rFonts w:ascii="Times New Roman" w:hAnsi="Times New Roman" w:eastAsia="Times New Roman"/>
          <w:w w:val="95"/>
          <w:position w:val="2"/>
          <w:sz w:val="21"/>
        </w:rPr>
        <w:t>NH</w:t>
      </w:r>
      <w:r>
        <w:rPr>
          <w:rFonts w:ascii="Times New Roman" w:hAnsi="Times New Roman" w:eastAsia="Times New Roman"/>
          <w:w w:val="95"/>
          <w:sz w:val="13"/>
        </w:rPr>
        <w:t>4</w:t>
      </w:r>
      <w:r>
        <w:rPr>
          <w:rFonts w:ascii="Times New Roman" w:hAnsi="Times New Roman" w:eastAsia="Times New Roman"/>
          <w:w w:val="95"/>
          <w:position w:val="2"/>
          <w:sz w:val="21"/>
        </w:rPr>
        <w:t>Cl</w:t>
      </w:r>
      <w:r>
        <w:rPr>
          <w:rFonts w:ascii="Times New Roman" w:hAnsi="Times New Roman" w:eastAsia="Times New Roman"/>
          <w:spacing w:val="-10"/>
          <w:w w:val="95"/>
          <w:position w:val="2"/>
          <w:sz w:val="21"/>
        </w:rPr>
        <w:t xml:space="preserve"> </w:t>
      </w:r>
      <w:r>
        <w:rPr>
          <w:w w:val="95"/>
          <w:position w:val="2"/>
          <w:sz w:val="21"/>
        </w:rPr>
        <w:t>溶液中</w:t>
      </w:r>
      <w:r>
        <w:rPr>
          <w:spacing w:val="-2"/>
          <w:position w:val="2"/>
          <w:sz w:val="21"/>
        </w:rPr>
        <w:t>加入</w:t>
      </w:r>
      <w:r>
        <w:rPr>
          <w:rFonts w:ascii="Times New Roman" w:hAnsi="Times New Roman" w:eastAsia="Times New Roman"/>
          <w:spacing w:val="-2"/>
          <w:position w:val="2"/>
          <w:sz w:val="21"/>
        </w:rPr>
        <w:t>NaCl</w:t>
      </w:r>
      <w:r>
        <w:rPr>
          <w:rFonts w:ascii="Times New Roman" w:hAnsi="Times New Roman" w:eastAsia="Times New Roman"/>
          <w:spacing w:val="-13"/>
          <w:position w:val="2"/>
          <w:sz w:val="21"/>
        </w:rPr>
        <w:t xml:space="preserve"> </w:t>
      </w:r>
      <w:r>
        <w:rPr>
          <w:spacing w:val="-2"/>
          <w:position w:val="2"/>
          <w:sz w:val="21"/>
        </w:rPr>
        <w:t>粉末，析出可用作肥料的</w:t>
      </w:r>
      <w:r>
        <w:rPr>
          <w:rFonts w:ascii="Times New Roman" w:hAnsi="Times New Roman" w:eastAsia="Times New Roman"/>
          <w:spacing w:val="-2"/>
          <w:position w:val="2"/>
          <w:sz w:val="21"/>
        </w:rPr>
        <w:t>NH</w:t>
      </w:r>
      <w:r>
        <w:rPr>
          <w:rFonts w:ascii="Times New Roman" w:hAnsi="Times New Roman" w:eastAsia="Times New Roman"/>
          <w:spacing w:val="-2"/>
          <w:sz w:val="13"/>
        </w:rPr>
        <w:t>4</w:t>
      </w:r>
      <w:r>
        <w:rPr>
          <w:rFonts w:ascii="Times New Roman" w:hAnsi="Times New Roman" w:eastAsia="Times New Roman"/>
          <w:spacing w:val="-2"/>
          <w:position w:val="2"/>
          <w:sz w:val="21"/>
        </w:rPr>
        <w:t>Cl</w:t>
      </w:r>
      <w:r>
        <w:rPr>
          <w:spacing w:val="-2"/>
          <w:position w:val="2"/>
          <w:sz w:val="21"/>
        </w:rPr>
        <w:t>。</w:t>
      </w:r>
      <w:r>
        <w:rPr>
          <w:rFonts w:ascii="Times New Roman" w:hAnsi="Times New Roman" w:eastAsia="Times New Roman"/>
          <w:spacing w:val="-2"/>
          <w:position w:val="2"/>
          <w:sz w:val="21"/>
        </w:rPr>
        <w:t>NH</w:t>
      </w:r>
      <w:r>
        <w:rPr>
          <w:rFonts w:ascii="Times New Roman" w:hAnsi="Times New Roman" w:eastAsia="Times New Roman"/>
          <w:spacing w:val="-2"/>
          <w:sz w:val="13"/>
        </w:rPr>
        <w:t>4</w:t>
      </w:r>
      <w:r>
        <w:rPr>
          <w:rFonts w:ascii="Times New Roman" w:hAnsi="Times New Roman" w:eastAsia="Times New Roman"/>
          <w:spacing w:val="-2"/>
          <w:position w:val="2"/>
          <w:sz w:val="21"/>
        </w:rPr>
        <w:t>Cl</w:t>
      </w:r>
      <w:r>
        <w:rPr>
          <w:rFonts w:ascii="Times New Roman" w:hAnsi="Times New Roman" w:eastAsia="Times New Roman"/>
          <w:spacing w:val="-13"/>
          <w:position w:val="2"/>
          <w:sz w:val="21"/>
        </w:rPr>
        <w:t xml:space="preserve"> </w:t>
      </w:r>
      <w:r>
        <w:rPr>
          <w:spacing w:val="-2"/>
          <w:position w:val="2"/>
          <w:sz w:val="21"/>
        </w:rPr>
        <w:t>和</w:t>
      </w:r>
      <w:r>
        <w:rPr>
          <w:rFonts w:ascii="Times New Roman" w:hAnsi="Times New Roman" w:eastAsia="Times New Roman"/>
          <w:spacing w:val="-2"/>
          <w:position w:val="2"/>
          <w:sz w:val="21"/>
        </w:rPr>
        <w:t>NaCl</w:t>
      </w:r>
      <w:r>
        <w:rPr>
          <w:rFonts w:ascii="Times New Roman" w:hAnsi="Times New Roman" w:eastAsia="Times New Roman"/>
          <w:spacing w:val="-12"/>
          <w:position w:val="2"/>
          <w:sz w:val="21"/>
        </w:rPr>
        <w:t xml:space="preserve"> </w:t>
      </w:r>
      <w:r>
        <w:rPr>
          <w:spacing w:val="-2"/>
          <w:position w:val="2"/>
          <w:sz w:val="21"/>
        </w:rPr>
        <w:t>的溶解度曲线如右图所示。</w:t>
      </w:r>
    </w:p>
    <w:p>
      <w:pPr>
        <w:spacing w:before="0" w:line="240" w:lineRule="auto"/>
        <w:rPr>
          <w:sz w:val="20"/>
        </w:rPr>
      </w:pPr>
      <w:r>
        <w:br w:type="column"/>
      </w:r>
    </w:p>
    <w:p>
      <w:pPr>
        <w:pStyle w:val="2"/>
        <w:spacing w:before="2"/>
        <w:rPr>
          <w:sz w:val="13"/>
        </w:rPr>
      </w:pPr>
      <w:r>
        <w:pict>
          <v:group id="docshapegroup112" o:spid="_x0000_s1143" o:spt="203" style="position:absolute;left:0pt;margin-left:681.1pt;margin-top:9.95pt;height:59.25pt;width:34.95pt;mso-position-horizontal-relative:page;mso-wrap-distance-bottom:0pt;mso-wrap-distance-top:0pt;z-index:-251608064;mso-width-relative:page;mso-height-relative:page;" coordorigin="13623,199" coordsize="699,1185">
            <o:lock v:ext="edit"/>
            <v:rect id="docshape113" o:spid="_x0000_s1144" o:spt="1" style="position:absolute;left:13660;top:755;height:534;width:15;" fillcolor="#5A5A5A" filled="t" stroked="f" coordsize="21600,21600">
              <v:path/>
              <v:fill on="t" focussize="0,0"/>
              <v:stroke on="f"/>
              <v:imagedata o:title=""/>
              <o:lock v:ext="edit"/>
            </v:rect>
            <v:shape id="docshape114" o:spid="_x0000_s1145" style="position:absolute;left:13622;top:218;height:1165;width:555;" fillcolor="#000000" filled="t" stroked="f" coordorigin="13623,219" coordsize="555,1165" path="m13696,1234l13659,1234,13659,1249,13696,1249,13696,1234xm13702,1177l13673,1177,13673,1192,13702,1192,13702,1177xm13711,1112l13651,1112,13651,1127,13711,1127,13711,1112xm13725,1278l13655,1278,13655,1293,13725,1293,13725,1278xm13770,1214l13732,1214,13732,1229,13770,1229,13770,1214xm13779,1308l13714,1308,13714,1323,13779,1323,13779,1308xm13810,1115l13781,1115,13781,1130,13810,1130,13810,1115xm13900,1167l13749,1167,13749,1182,13900,1182,13900,1167xm13912,1246l13813,1246,13813,1261,13912,1261,13912,1246xm13933,629l13933,629,13933,629,13933,629xm13933,633l13933,632,13933,632,13933,633xm13943,1112l13867,1112,13867,1127,13943,1127,13943,1112xm13971,289l13971,289,13971,290,13971,289xm14024,1286l13961,1286,13961,1301,14024,1301,14024,1286xm14031,1209l13972,1209,13972,1224,14031,1224,14031,1209xm14042,1144l13999,1144,13999,1159,14042,1159,14042,1144xm14117,1100l14062,1100,14062,1115,14117,1115,14117,1100xm14123,1174l14078,1174,14078,1189,14123,1189,14123,1174xm14134,1323l14020,1323,14020,1338,14134,1338,14134,1323xm14143,1246l14089,1246,14089,1261,14143,1261,14143,1246xm14153,840l13641,840,13641,855,14153,855,14153,840xm14177,740l14177,734,14176,730,14176,726,14173,716,14173,716,14170,706,14170,706,14169,704,14166,698,14166,698,14162,692,14162,1290,14162,1296,14162,1294,14162,1300,14162,1298,14161,1304,14161,1302,14159,1312,14159,1310,14156,1318,14156,1318,14152,1326,14153,1326,14148,1332,14149,1332,14143,1340,14144,1338,14138,1346,14139,1344,14132,1350,14133,1350,14126,1356,14126,1354,14119,1360,14120,1358,14112,1362,14113,1362,14104,1366,14105,1366,14096,1368,14084,1368,14080,1370,13720,1370,13716,1368,13704,1368,13695,1366,13696,1366,13688,1362,13688,1362,13684,1360,13680,1358,13681,1360,13674,1354,13674,1356,13667,1350,13668,1350,13664,1346,13661,1344,13662,1346,13658,1340,13656,1338,13657,1340,13651,1332,13652,1332,13647,1326,13648,1326,13644,1318,13644,1318,13642,1312,13641,1310,13641,1312,13640,1304,13639,1302,13639,1304,13639,1300,13638,1298,13639,1300,13638,1296,13638,1294,13638,1296,13638,1290,13638,740,13638,740,13638,736,13638,736,13639,732,13638,732,13639,728,13639,728,13641,720,13641,720,13644,712,13644,712,13648,704,13647,706,13648,704,13652,698,13651,698,13657,692,13656,692,13662,686,13661,686,13668,680,13667,682,13670,680,13674,676,13674,676,13681,672,13680,672,13688,668,13688,668,13696,666,13695,666,13704,664,13703,664,13708,662,13932,662,13936,665,13937,666,13941,669,13947,673,13952,676,13956,677,13956,677,13956,678,13956,680,13957,683,13958,684,13960,687,13960,688,13963,691,13963,692,13966,695,13967,696,13971,699,13976,702,13981,704,13986,706,13991,708,13998,710,14004,712,14011,713,14018,714,14025,714,14033,715,14033,700,14026,699,14026,699,14019,699,14013,698,14007,697,14001,696,13996,694,13991,692,13987,691,13987,691,13987,690,13983,689,13983,688,13983,689,13982,688,13980,687,13979,686,13980,687,13979,686,13979,686,13979,686,13977,684,13977,684,13977,684,13976,684,13977,684,13976,684,13975,683,13980,683,13987,684,13995,685,13995,670,13989,669,13989,669,13988,669,13988,669,13988,669,13982,669,13982,669,13982,669,13982,669,13976,668,13976,668,13976,668,13976,668,13971,666,13971,662,14092,662,14097,664,14096,664,14105,666,14104,666,14113,668,14112,668,14120,672,14119,672,14126,676,14126,676,14133,682,14132,680,14139,686,14138,686,14144,692,14143,692,14149,698,14148,698,14153,706,14152,704,14156,712,14156,712,14159,720,14159,720,14161,728,14161,728,14162,732,14162,732,14162,736,14162,736,14162,740,14162,1290,14162,692,14161,690,14161,690,14156,682,14155,682,14153,680,14149,676,14149,676,14142,670,14142,670,14135,664,14134,664,14132,662,14127,658,14126,658,14118,654,14118,654,14109,652,14109,652,14100,648,13971,648,13971,290,13971,290,13971,290,13971,290,13971,289,13971,288,13971,287,13971,287,13971,286,13971,285,13972,285,13972,284,13972,283,13973,283,13973,283,13974,282,13974,281,13975,281,13976,279,13977,279,13977,279,13979,277,13979,277,13979,277,13980,277,13979,277,13980,277,13983,275,13983,275,13983,275,13983,275,13983,274,13987,273,13987,272,13987,272,13987,272,13991,271,13991,271,13991,271,13991,271,13991,271,13996,269,13996,269,13996,269,13996,269,13996,269,14001,267,14001,267,14002,267,14002,267,14002,267,14007,266,14007,266,14007,266,14007,266,14007,266,14013,265,14013,265,14013,265,14020,264,14020,264,14020,264,14020,264,14026,264,14033,264,14033,249,14025,249,14018,249,14011,250,14005,251,13998,253,13991,255,13986,257,13981,259,13976,261,13971,264,13970,265,13967,267,13966,268,13964,270,13963,272,13960,274,13960,276,13958,279,13957,280,13956,283,13956,285,13956,287,13956,648,13940,648,13939,647,13939,647,13939,647,13939,647,13937,644,13937,644,13937,643,13935,641,13935,640,13935,640,13934,637,13934,637,13934,636,13933,636,13933,636,13933,633,13933,633,13933,633,13933,632,13933,629,13933,629,13933,629,13933,275,13933,275,13933,274,13933,274,13933,274,13933,271,13933,271,13933,270,13933,270,13933,270,13933,270,13933,267,13934,267,13934,267,13934,266,13934,266,13935,263,13935,263,13935,262,13937,260,13937,259,13937,259,13939,256,13939,256,13940,255,13942,253,13942,252,13942,253,13943,252,13942,252,13943,252,13946,249,13946,249,13946,249,13946,249,13946,249,13950,246,13950,246,13950,246,13950,246,13950,246,13950,246,13954,244,13954,244,13955,243,13959,241,13959,241,13959,241,13959,241,13964,239,13964,239,13965,239,13964,239,13965,239,13970,237,13970,237,13970,237,13970,237,13970,237,13976,236,13976,236,13976,236,13976,235,13982,234,13982,234,13982,234,13988,234,13988,234,13989,234,13995,234,14150,234,14150,249,14035,249,14035,264,14157,264,14157,256,14165,256,14165,226,14153,226,14153,219,13995,219,13995,226,13995,219,13987,219,13980,220,13973,221,13965,223,13959,225,13952,228,13947,230,13942,234,13941,234,13936,238,13931,242,13928,246,13927,247,13924,251,13924,252,13922,255,13921,257,13919,262,13919,263,13918,267,13918,269,13918,271,13918,275,13918,629,13918,635,13918,636,13919,640,13919,641,13921,646,13922,647,13922,648,13701,648,13691,652,13691,652,13682,654,13682,654,13674,658,13673,658,13666,664,13665,664,13658,670,13658,670,13651,676,13651,676,13645,682,13645,682,13639,690,13639,690,13635,698,13634,698,13630,706,13630,706,13627,716,13627,716,13624,726,13624,730,13623,734,13623,740,13623,1294,13624,1302,13624,1306,13627,1316,13627,1316,13630,1324,13630,1324,13634,1332,13635,1334,13639,1340,13639,1342,13645,1348,13645,1348,13651,1356,13651,1356,13658,1362,13658,1362,13665,1368,13666,1368,13673,1372,13674,1372,13682,1376,13682,1376,13691,1380,13691,1380,13701,1382,13705,1382,13710,1384,14090,1384,14095,1382,14100,1382,14109,1380,14109,1380,14118,1376,14118,1376,14126,1372,14127,1372,14131,1370,14134,1368,14135,1368,14142,1362,14142,1362,14144,1360,14149,1356,14149,1356,14155,1348,14156,1348,14157,1346,14161,1342,14161,1340,14166,1334,14166,1332,14170,1324,14170,1324,14173,1316,14173,1316,14174,1312,14176,1306,14176,1304,14176,1302,14177,1300,14177,1296,14177,1292,14177,740xe">
              <v:path arrowok="t"/>
              <v:fill on="t" focussize="0,0"/>
              <v:stroke on="f"/>
              <v:imagedata o:title=""/>
              <o:lock v:ext="edit"/>
            </v:shape>
            <v:shape id="docshape115" o:spid="_x0000_s1146" o:spt="75" type="#_x0000_t75" style="position:absolute;left:13688;top:613;height:132;width:420;" filled="f" o:preferrelative="t" stroked="f" coordsize="21600,21600">
              <v:path/>
              <v:fill on="f" focussize="0,0"/>
              <v:stroke on="f" joinstyle="miter"/>
              <v:imagedata r:id="rId37" o:title=""/>
              <o:lock v:ext="edit" aspectratio="t"/>
            </v:shape>
            <v:shape id="docshape116" o:spid="_x0000_s1147" style="position:absolute;left:13640;top:216;height:1123;width:241;" fillcolor="#000000" filled="t" stroked="f" coordorigin="13641,217" coordsize="241,1123" path="m13825,264l13821,261,13816,258,13810,256,13803,254,13797,252,13790,250,13783,249,13775,249,13768,249,13768,264,13775,264,13775,264,13825,264xm13829,1321l13829,1321,13829,1321,13829,1321xm13882,1284l13882,273,13881,269,13881,267,13881,265,13881,265,13880,261,13880,260,13879,258,13878,255,13877,254,13876,251,13875,249,13874,247,13872,245,13871,244,13869,242,13868,240,13867,239,13864,237,13863,236,13862,235,13860,234,13859,232,13858,232,13858,232,13858,232,13852,228,13847,226,13840,223,13834,221,13826,219,13819,218,13812,217,13811,217,13811,217,13804,217,13651,217,13651,224,13641,224,13641,253,13651,253,13651,264,13766,264,13766,249,13656,249,13656,232,13804,232,13811,232,13817,232,13823,233,13823,234,13829,235,13829,235,13829,235,13829,235,13829,235,13834,237,13835,237,13835,237,13835,237,13835,237,13840,239,13845,241,13845,242,13845,241,13845,242,13845,242,13849,244,13849,244,13849,244,13850,244,13849,244,13853,247,13853,247,13856,250,13857,250,13859,253,13860,254,13862,257,13862,257,13864,260,13864,261,13865,264,13865,264,13866,268,13866,268,13866,268,13866,269,13866,268,13867,272,13867,272,13867,1284,13867,1284,13866,1287,13866,1288,13866,1287,13866,1288,13866,1288,13866,1291,13866,1291,13866,1291,13865,1292,13864,1295,13864,1295,13862,1298,13862,1299,13860,1302,13860,1302,13860,1302,13860,1302,13857,1305,13857,1306,13854,1309,13853,1309,13850,1312,13849,1312,13850,1312,13849,1312,13849,1312,13845,1314,13845,1315,13845,1314,13845,1315,13845,1315,13840,1317,13840,1317,13840,1317,13840,1317,13835,1319,13835,1319,13835,1319,13835,1319,13835,1319,13829,1321,13829,1321,13829,1321,13826,1322,13827,1321,13829,1320,13831,1319,13831,1318,13833,1316,13835,1315,13835,1314,13837,1312,13838,1311,13839,1310,13841,1307,13841,1306,13842,1305,13842,1304,13843,1302,13844,1300,13844,1299,13845,1296,13845,1295,13845,1294,13846,1290,13846,296,13845,294,13845,291,13845,290,13844,288,13844,286,13844,285,13843,285,13842,282,13842,281,13841,280,13841,280,13839,277,13838,275,13837,274,13835,272,13835,271,13833,270,13831,268,13829,267,13828,265,13826,264,13826,264,13825,264,13775,264,13775,264,13781,264,13788,265,13793,266,13799,268,13799,268,13799,268,13799,268,13804,270,13809,272,13809,272,13814,274,13817,276,13818,277,13821,279,13821,279,13821,279,13822,280,13821,279,13824,282,13824,282,13826,284,13827,285,13826,284,13827,285,13827,285,13828,287,13828,287,13829,290,13830,290,13830,292,13830,293,13830,295,13831,296,13831,296,13831,296,13831,1290,13831,1290,13830,1291,13830,1292,13830,1292,13830,1293,13830,1295,13830,1295,13830,1295,13830,1296,13828,1298,13828,1299,13827,1301,13827,1301,13824,1304,13824,1304,13822,1307,13821,1307,13822,1307,13821,1307,13821,1307,13818,1309,13818,1309,13814,1312,13814,1312,13814,1312,13810,1314,13809,1314,13809,1314,13809,1314,13809,1314,13805,1316,13804,1316,13805,1316,13804,1316,13799,1318,13799,1318,13799,1318,13799,1318,13794,1320,13794,1320,13793,1320,13793,1320,13788,1321,13788,1321,13788,1321,13788,1321,13787,1321,13787,1321,13782,1322,13781,1322,13781,1322,13781,1322,13781,1322,13781,1322,13775,1322,13775,1322,13775,1322,13775,1322,13768,1323,13768,1338,13775,1337,13783,1337,13790,1336,13797,1334,13804,1332,13804,1332,13804,1340,13812,1339,13819,1338,13826,1337,13833,1336,13840,1333,13847,1331,13852,1328,13858,1324,13858,1324,13860,1323,13862,1321,13863,1320,13864,1319,13866,1317,13868,1316,13869,1315,13871,1312,13872,1311,13873,1309,13875,1307,13875,1306,13877,1303,13878,1301,13879,1299,13880,1296,13880,1296,13880,1295,13881,1292,13881,1291,13881,1290,13881,1288,13882,1284xe">
              <v:path arrowok="t"/>
              <v:fill on="t" focussize="0,0"/>
              <v:stroke on="f"/>
              <v:imagedata o:title=""/>
              <o:lock v:ext="edit"/>
            </v:shape>
            <v:rect id="docshape117" o:spid="_x0000_s1148" o:spt="1" style="position:absolute;left:13744;top:1279;height:80;width:168;" fillcolor="#FFFFFF" filled="t" stroked="f" coordsize="21600,21600">
              <v:path/>
              <v:fill on="t" focussize="0,0"/>
              <v:stroke on="f"/>
              <v:imagedata o:title=""/>
              <o:lock v:ext="edit"/>
            </v:rect>
            <v:shape id="docshape118" o:spid="_x0000_s1149" style="position:absolute;left:13835;top:1275;height:69;width:86;" fillcolor="#000000" filled="t" stroked="f" coordorigin="13835,1276" coordsize="86,69" path="m13874,1276l13837,1276,13837,1291,13874,1291,13874,1276xm13921,1330l13835,1330,13835,1345,13921,1345,13921,1330xe">
              <v:path arrowok="t"/>
              <v:fill on="t" focussize="0,0"/>
              <v:stroke on="f"/>
              <v:imagedata o:title=""/>
              <o:lock v:ext="edit"/>
            </v:shape>
            <v:shape id="docshape119" o:spid="_x0000_s1150" o:spt="75" type="#_x0000_t75" style="position:absolute;left:13744;top:414;height:197;width:307;" filled="f" o:preferrelative="t" stroked="f" coordsize="21600,21600">
              <v:path/>
              <v:fill on="f" focussize="0,0"/>
              <v:stroke on="f" joinstyle="miter"/>
              <v:imagedata r:id="rId38" o:title=""/>
              <o:lock v:ext="edit" aspectratio="t"/>
            </v:shape>
            <v:shape id="docshape120" o:spid="_x0000_s1151" style="position:absolute;left:13667;top:870;height:206;width:647;" fillcolor="#000000" filled="t" stroked="f" coordorigin="13667,871" coordsize="647,206" path="m13712,1005l13675,1005,13675,1020,13712,1020,13712,1005xm13718,948l13689,948,13689,963,13718,963,13718,948xm13727,883l13667,883,13667,898,13727,898,13727,883xm13741,1058l13671,1058,13671,1073,13741,1073,13741,1058xm13786,985l13748,985,13748,1000,13786,1000,13786,985xm13826,886l13797,886,13797,901,13826,901,13826,886xm13908,1059l13871,1059,13871,1074,13908,1074,13908,1059xm13928,1017l13829,1017,13829,1032,13928,1032,13928,1017xm13959,883l13883,883,13883,898,13959,898,13959,883xm14047,980l13988,980,13988,995,14047,995,14047,980xm14058,915l14015,915,14015,930,14058,930,14058,915xm14133,871l14078,871,14078,886,14133,886,14133,871xm14139,945l14094,945,14094,960,14139,960,14139,945xm14159,1017l14105,1017,14105,1032,14159,1032,14159,1017xm14314,1062l14040,1062,14040,1057,13977,1057,13977,1072,14031,1072,14031,1077,14314,1077,14314,1062xe">
              <v:path arrowok="t"/>
              <v:fill on="t" focussize="0,0"/>
              <v:stroke on="f"/>
              <v:imagedata o:title=""/>
              <o:lock v:ext="edit"/>
            </v:shape>
            <v:shape id="docshape121" o:spid="_x0000_s1152" o:spt="75" type="#_x0000_t75" style="position:absolute;left:14094;top:199;height:80;width:227;" filled="f" o:preferrelative="t" stroked="f" coordsize="21600,21600">
              <v:path/>
              <v:fill on="f" focussize="0,0"/>
              <v:stroke on="f" joinstyle="miter"/>
              <v:imagedata r:id="rId39" o:title=""/>
              <o:lock v:ext="edit" aspectratio="t"/>
            </v:shape>
            <v:rect id="docshape122" o:spid="_x0000_s1153" o:spt="1" style="position:absolute;left:13813;top:947;height:15;width:113;" fillcolor="#000000" filled="t" stroked="f" coordsize="21600,21600">
              <v:path/>
              <v:fill on="t" focussize="0,0"/>
              <v:stroke on="f"/>
              <v:imagedata o:title=""/>
              <o:lock v:ext="edit"/>
            </v:rect>
            <w10:wrap type="topAndBottom"/>
          </v:group>
        </w:pict>
      </w:r>
      <w:r>
        <w:pict>
          <v:group id="docshapegroup123" o:spid="_x0000_s1154" o:spt="203" style="position:absolute;left:0pt;margin-left:737.25pt;margin-top:9.95pt;height:59.25pt;width:34.95pt;mso-position-horizontal-relative:page;mso-wrap-distance-bottom:0pt;mso-wrap-distance-top:0pt;z-index:-251607040;mso-width-relative:page;mso-height-relative:page;" coordorigin="14746,199" coordsize="699,1185">
            <o:lock v:ext="edit"/>
            <v:rect id="docshape124" o:spid="_x0000_s1155" o:spt="1" style="position:absolute;left:14783;top:755;height:534;width:15;" fillcolor="#5A5A5A" filled="t" stroked="f" coordsize="21600,21600">
              <v:path/>
              <v:fill on="t" focussize="0,0"/>
              <v:stroke on="f"/>
              <v:imagedata o:title=""/>
              <o:lock v:ext="edit"/>
            </v:rect>
            <v:shape id="docshape125" o:spid="_x0000_s1156" style="position:absolute;left:14745;top:218;height:1165;width:555;" fillcolor="#000000" filled="t" stroked="f" coordorigin="14746,219" coordsize="555,1165" path="m14819,1234l14782,1234,14782,1249,14819,1249,14819,1234xm14825,1177l14796,1177,14796,1192,14825,1192,14825,1177xm14834,1112l14774,1112,14774,1127,14834,1127,14834,1112xm14848,1278l14778,1278,14778,1293,14848,1293,14848,1278xm14893,1214l14855,1214,14855,1229,14893,1229,14893,1214xm14902,1308l14837,1308,14837,1323,14902,1323,14902,1308xm14933,1115l14904,1115,14904,1130,14933,1130,14933,1115xm15023,1167l14872,1167,14872,1182,15023,1182,15023,1167xm15035,1246l14936,1246,14936,1261,15035,1261,15035,1246xm15056,629l15056,629,15056,629,15056,629xm15056,633l15056,632,15056,632,15056,633xm15066,1112l14990,1112,14990,1127,15066,1127,15066,1112xm15094,289l15094,289,15094,290,15094,289xm15147,1286l15084,1286,15084,1301,15147,1301,15147,1286xm15154,1209l15095,1209,15095,1224,15154,1224,15154,1209xm15165,1144l15122,1144,15122,1159,15165,1159,15165,1144xm15240,1100l15185,1100,15185,1115,15240,1115,15240,1100xm15246,1174l15201,1174,15201,1189,15246,1189,15246,1174xm15257,1323l15143,1323,15143,1338,15257,1338,15257,1323xm15266,1246l15212,1246,15212,1261,15266,1261,15266,1246xm15276,840l14764,840,14764,855,15276,855,15276,840xm15300,740l15300,734,15299,730,15299,726,15296,716,15296,716,15293,706,15293,706,15292,704,15289,698,15289,698,15285,692,15285,1290,15285,1296,15285,1294,15285,1300,15285,1298,15284,1304,15284,1302,15282,1312,15282,1310,15279,1318,15279,1318,15275,1326,15276,1326,15271,1332,15272,1332,15266,1340,15267,1338,15261,1346,15262,1344,15255,1350,15256,1350,15249,1356,15249,1354,15242,1360,15243,1358,15235,1362,15236,1362,15227,1366,15228,1366,15219,1368,15207,1368,15203,1370,14843,1370,14839,1368,14827,1368,14818,1366,14819,1366,14811,1362,14811,1362,14807,1360,14803,1358,14804,1360,14797,1354,14797,1356,14790,1350,14791,1350,14787,1346,14784,1344,14785,1346,14781,1340,14779,1338,14780,1340,14774,1332,14775,1332,14770,1326,14771,1326,14767,1318,14767,1318,14765,1312,14764,1310,14764,1312,14763,1304,14762,1302,14762,1304,14762,1300,14761,1298,14762,1300,14761,1296,14761,1294,14761,1296,14761,1290,14761,740,14761,740,14761,736,14761,736,14762,732,14761,732,14762,728,14762,728,14764,720,14764,720,14767,712,14767,712,14771,704,14770,706,14771,704,14775,698,14774,698,14780,692,14779,692,14785,686,14784,686,14791,680,14790,682,14793,680,14797,676,14797,676,14804,672,14803,672,14811,668,14811,668,14819,666,14818,666,14827,664,14826,664,14831,662,15055,662,15059,665,15060,666,15064,669,15070,673,15075,676,15079,677,15079,677,15079,678,15079,680,15080,683,15081,684,15083,687,15083,688,15086,691,15086,692,15089,695,15090,696,15094,699,15099,702,15104,704,15109,706,15114,708,15121,710,15127,712,15134,713,15141,714,15148,714,15156,715,15156,700,15149,699,15149,699,15142,699,15136,698,15130,697,15124,696,15119,694,15114,692,15110,691,15110,691,15110,690,15106,689,15106,688,15106,689,15105,688,15103,687,15102,686,15103,687,15102,686,15102,686,15102,686,15100,684,15100,684,15100,684,15099,684,15100,684,15099,684,15098,683,15103,683,15110,684,15118,685,15118,670,15112,669,15112,669,15111,669,15111,669,15111,669,15105,669,15105,669,15105,669,15105,669,15099,668,15099,668,15099,668,15099,668,15094,666,15094,662,15215,662,15220,664,15219,664,15228,666,15227,666,15236,668,15235,668,15243,672,15242,672,15249,676,15249,676,15256,682,15255,680,15262,686,15261,686,15267,692,15266,692,15272,698,15271,698,15276,706,15275,704,15279,712,15279,712,15282,720,15282,720,15284,728,15284,728,15285,732,15285,732,15285,736,15285,736,15285,740,15285,1290,15285,692,15284,690,15284,690,15279,682,15278,682,15276,680,15272,676,15272,676,15265,670,15265,670,15258,664,15257,664,15255,662,15250,658,15249,658,15241,654,15241,654,15232,652,15232,652,15223,648,15094,648,15094,290,15094,290,15094,290,15094,290,15094,289,15094,288,15094,287,15094,287,15094,286,15094,285,15095,285,15095,284,15095,283,15096,283,15096,283,15097,282,15097,281,15098,281,15099,279,15100,279,15100,279,15102,277,15102,277,15102,277,15103,277,15102,277,15103,277,15106,275,15106,275,15106,275,15106,275,15106,274,15110,273,15110,272,15110,272,15110,272,15114,271,15114,271,15114,271,15114,271,15114,271,15119,269,15119,269,15119,269,15119,269,15119,269,15124,267,15124,267,15125,267,15125,267,15125,267,15130,266,15130,266,15130,266,15130,266,15130,266,15136,265,15136,265,15136,265,15143,264,15143,264,15143,264,15143,264,15149,264,15156,264,15156,249,15148,249,15141,249,15134,250,15128,251,15121,253,15114,255,15109,257,15104,259,15099,261,15094,264,15093,265,15090,267,15089,268,15087,270,15086,272,15083,274,15083,276,15081,279,15080,280,15079,283,15079,285,15079,287,15079,648,15063,648,15062,647,15062,647,15062,647,15062,647,15060,644,15060,644,15060,643,15058,641,15058,640,15058,640,15057,637,15057,637,15057,636,15056,636,15056,636,15056,633,15056,633,15056,633,15056,632,15056,629,15056,629,15056,629,15056,275,15056,275,15056,274,15056,274,15056,274,15056,271,15056,271,15056,270,15056,270,15056,270,15056,270,15056,267,15057,267,15057,267,15057,266,15057,266,15058,263,15058,263,15058,262,15060,260,15060,259,15060,259,15062,256,15062,256,15063,255,15065,253,15065,252,15065,253,15066,252,15065,252,15066,252,15069,249,15069,249,15069,249,15069,249,15069,249,15073,246,15073,246,15073,246,15073,246,15073,246,15073,246,15077,244,15077,244,15078,243,15082,241,15082,241,15082,241,15082,241,15087,239,15087,239,15088,239,15087,239,15088,239,15093,237,15093,237,15093,237,15093,237,15093,237,15099,236,15099,236,15099,236,15099,235,15105,234,15105,234,15105,234,15111,234,15111,234,15112,234,15118,234,15273,234,15273,249,15158,249,15158,264,15280,264,15280,256,15288,256,15288,226,15276,226,15276,219,15118,219,15118,226,15118,219,15110,219,15103,220,15096,221,15088,223,15082,225,15075,228,15070,230,15065,234,15059,238,15054,242,15051,246,15050,247,15047,251,15047,252,15045,255,15044,257,15042,262,15042,263,15041,267,15041,269,15041,271,15041,275,15041,629,15041,635,15041,636,15042,640,15042,641,15044,646,15045,647,15045,648,14824,648,14814,652,14814,652,14805,654,14805,654,14797,658,14796,658,14789,664,14788,664,14781,670,14781,670,14774,676,14774,676,14768,682,14768,682,14762,690,14762,690,14758,698,14757,698,14753,706,14753,706,14750,716,14750,716,14747,726,14747,730,14746,734,14746,740,14746,1294,14747,1302,14747,1306,14750,1316,14750,1316,14753,1324,14753,1324,14757,1332,14758,1334,14762,1340,14762,1342,14768,1348,14768,1348,14774,1356,14774,1356,14781,1362,14781,1362,14788,1368,14789,1368,14796,1372,14797,1372,14805,1376,14805,1376,14814,1380,14814,1380,14824,1382,14828,1382,14833,1384,15213,1384,15218,1382,15223,1382,15232,1380,15232,1380,15241,1376,15241,1376,15249,1372,15250,1372,15254,1370,15257,1368,15258,1368,15265,1362,15265,1362,15267,1360,15272,1356,15272,1356,15278,1348,15279,1348,15280,1346,15284,1342,15284,1340,15289,1334,15289,1332,15293,1324,15293,1324,15296,1316,15296,1316,15297,1312,15299,1306,15299,1304,15299,1302,15300,1300,15300,1296,15300,1292,15300,740xe">
              <v:path arrowok="t"/>
              <v:fill on="t" focussize="0,0"/>
              <v:stroke on="f"/>
              <v:imagedata o:title=""/>
              <o:lock v:ext="edit"/>
            </v:shape>
            <v:shape id="docshape126" o:spid="_x0000_s1157" o:spt="75" type="#_x0000_t75" style="position:absolute;left:14811;top:613;height:132;width:420;" filled="f" o:preferrelative="t" stroked="f" coordsize="21600,21600">
              <v:path/>
              <v:fill on="f" focussize="0,0"/>
              <v:stroke on="f" joinstyle="miter"/>
              <v:imagedata r:id="rId40" o:title=""/>
              <o:lock v:ext="edit" aspectratio="t"/>
            </v:shape>
            <v:shape id="docshape127" o:spid="_x0000_s1158" style="position:absolute;left:14763;top:216;height:1123;width:241;" fillcolor="#000000" filled="t" stroked="f" coordorigin="14764,217" coordsize="241,1123" path="m14948,264l14944,261,14939,258,14933,256,14926,254,14920,252,14913,250,14906,249,14898,249,14891,249,14891,264,14898,264,14898,264,14948,264xm14952,1321l14952,1321,14952,1321,14952,1321xm15005,1284l15005,273,15004,269,15004,267,15004,265,15004,265,15003,261,15003,260,15002,258,15001,255,15000,254,14999,251,14998,249,14997,247,14995,245,14994,244,14992,242,14991,240,14990,239,14987,237,14986,236,14985,235,14983,234,14982,232,14981,232,14981,232,14981,232,14975,228,14970,226,14963,223,14957,221,14949,219,14942,218,14935,217,14934,217,14934,217,14927,217,14774,217,14774,224,14764,224,14764,253,14774,253,14774,264,14889,264,14889,249,14779,249,14779,232,14927,232,14934,232,14940,232,14946,233,14946,234,14952,235,14952,235,14952,235,14952,235,14952,235,14957,237,14958,237,14958,237,14958,237,14958,237,14963,239,14968,241,14968,242,14968,241,14968,242,14968,242,14972,244,14972,244,14972,244,14973,244,14972,244,14976,247,14976,247,14979,250,14980,250,14982,253,14983,254,14985,257,14985,257,14987,260,14987,261,14988,264,14988,264,14989,268,14989,268,14989,268,14989,269,14989,268,14990,272,14990,272,14990,1284,14990,1284,14989,1287,14989,1288,14989,1287,14989,1288,14989,1288,14989,1291,14989,1291,14989,1291,14988,1292,14987,1295,14987,1295,14985,1298,14985,1299,14983,1302,14983,1302,14983,1302,14983,1302,14980,1305,14980,1306,14977,1309,14976,1309,14973,1312,14972,1312,14973,1312,14972,1312,14972,1312,14968,1314,14968,1315,14968,1314,14968,1315,14968,1315,14963,1317,14963,1317,14963,1317,14963,1317,14958,1319,14958,1319,14958,1319,14958,1319,14958,1319,14952,1321,14952,1321,14952,1321,14949,1322,14950,1321,14952,1320,14954,1319,14954,1318,14956,1316,14958,1315,14958,1314,14960,1312,14961,1311,14962,1310,14964,1307,14964,1306,14965,1305,14965,1304,14966,1302,14967,1300,14967,1299,14968,1296,14968,1295,14968,1294,14969,1290,14969,296,14968,294,14968,291,14968,290,14967,288,14967,286,14967,285,14966,285,14965,282,14965,281,14964,280,14964,280,14962,277,14961,275,14960,274,14958,272,14958,271,14956,270,14954,268,14952,267,14951,265,14949,264,14949,264,14948,264,14898,264,14898,264,14904,264,14911,265,14916,266,14922,268,14922,268,14922,268,14922,268,14927,270,14932,272,14932,272,14937,274,14940,276,14941,277,14944,279,14944,279,14944,279,14945,280,14944,279,14947,282,14947,282,14949,284,14950,285,14949,284,14950,285,14950,285,14951,287,14951,287,14952,290,14953,290,14953,292,14953,293,14953,295,14954,296,14954,296,14954,296,14954,1290,14953,1291,14953,1292,14953,1292,14953,1293,14953,1295,14953,1295,14953,1295,14953,1296,14951,1298,14951,1299,14950,1301,14950,1301,14947,1304,14947,1304,14945,1307,14944,1307,14945,1307,14944,1307,14944,1307,14941,1309,14941,1309,14937,1312,14937,1312,14937,1312,14933,1314,14932,1314,14932,1314,14932,1314,14932,1314,14928,1316,14927,1316,14928,1316,14927,1316,14922,1318,14922,1318,14922,1318,14922,1318,14917,1320,14917,1320,14916,1320,14916,1320,14911,1321,14911,1321,14911,1321,14911,1321,14910,1321,14910,1321,14905,1322,14904,1322,14904,1322,14904,1322,14904,1322,14904,1322,14898,1322,14898,1322,14898,1322,14898,1322,14891,1323,14891,1338,14898,1337,14906,1337,14913,1336,14920,1334,14927,1332,14927,1332,14927,1340,14935,1339,14942,1338,14949,1337,14956,1336,14963,1333,14970,1331,14975,1328,14981,1324,14981,1324,14983,1323,14985,1321,14986,1320,14987,1319,14989,1317,14991,1316,14992,1315,14994,1312,14995,1311,14996,1309,14998,1307,14998,1306,15000,1303,15001,1301,15002,1299,15003,1296,15003,1296,15003,1295,15004,1292,15004,1291,15004,1290,15004,1288,15005,1284xe">
              <v:path arrowok="t"/>
              <v:fill on="t" focussize="0,0"/>
              <v:stroke on="f"/>
              <v:imagedata o:title=""/>
              <o:lock v:ext="edit"/>
            </v:shape>
            <v:rect id="docshape128" o:spid="_x0000_s1159" o:spt="1" style="position:absolute;left:14867;top:1279;height:80;width:168;" fillcolor="#FFFFFF" filled="t" stroked="f" coordsize="21600,21600">
              <v:path/>
              <v:fill on="t" focussize="0,0"/>
              <v:stroke on="f"/>
              <v:imagedata o:title=""/>
              <o:lock v:ext="edit"/>
            </v:rect>
            <v:shape id="docshape129" o:spid="_x0000_s1160" style="position:absolute;left:14958;top:1275;height:69;width:86;" fillcolor="#000000" filled="t" stroked="f" coordorigin="14958,1276" coordsize="86,69" path="m14997,1276l14960,1276,14960,1291,14997,1291,14997,1276xm15044,1330l14958,1330,14958,1345,15044,1345,15044,1330xe">
              <v:path arrowok="t"/>
              <v:fill on="t" focussize="0,0"/>
              <v:stroke on="f"/>
              <v:imagedata o:title=""/>
              <o:lock v:ext="edit"/>
            </v:shape>
            <v:shape id="docshape130" o:spid="_x0000_s1161" o:spt="75" type="#_x0000_t75" style="position:absolute;left:14867;top:414;height:197;width:307;" filled="f" o:preferrelative="t" stroked="f" coordsize="21600,21600">
              <v:path/>
              <v:fill on="f" focussize="0,0"/>
              <v:stroke on="f" joinstyle="miter"/>
              <v:imagedata r:id="rId41" o:title=""/>
              <o:lock v:ext="edit" aspectratio="t"/>
            </v:shape>
            <v:shape id="docshape131" o:spid="_x0000_s1162" style="position:absolute;left:14790;top:870;height:206;width:647;" fillcolor="#000000" filled="t" stroked="f" coordorigin="14790,871" coordsize="647,206" path="m14835,1005l14798,1005,14798,1020,14835,1020,14835,1005xm14841,948l14812,948,14812,963,14841,963,14841,948xm14850,883l14790,883,14790,898,14850,898,14850,883xm14864,1058l14794,1058,14794,1073,14864,1073,14864,1058xm14909,985l14871,985,14871,1000,14909,1000,14909,985xm14949,886l14920,886,14920,901,14949,901,14949,886xm15031,1059l14994,1059,14994,1074,15031,1074,15031,1059xm15051,1017l14952,1017,14952,1032,15051,1032,15051,1017xm15082,883l15006,883,15006,898,15082,898,15082,883xm15170,980l15111,980,15111,995,15170,995,15170,980xm15181,915l15138,915,15138,930,15181,930,15181,915xm15256,871l15201,871,15201,886,15256,886,15256,871xm15262,945l15217,945,15217,960,15262,960,15262,945xm15282,1017l15228,1017,15228,1032,15282,1032,15282,1017xm15437,1062l15163,1062,15163,1057,15100,1057,15100,1072,15154,1072,15154,1077,15437,1077,15437,1062xe">
              <v:path arrowok="t"/>
              <v:fill on="t" focussize="0,0"/>
              <v:stroke on="f"/>
              <v:imagedata o:title=""/>
              <o:lock v:ext="edit"/>
            </v:shape>
            <v:shape id="docshape132" o:spid="_x0000_s1163" o:spt="75" type="#_x0000_t75" style="position:absolute;left:15217;top:199;height:80;width:227;" filled="f" o:preferrelative="t" stroked="f" coordsize="21600,21600">
              <v:path/>
              <v:fill on="f" focussize="0,0"/>
              <v:stroke on="f" joinstyle="miter"/>
              <v:imagedata r:id="rId42" o:title=""/>
              <o:lock v:ext="edit" aspectratio="t"/>
            </v:shape>
            <v:rect id="docshape133" o:spid="_x0000_s1164" o:spt="1" style="position:absolute;left:14936;top:947;height:15;width:113;" fillcolor="#000000" filled="t" stroked="f" coordsize="21600,21600">
              <v:path/>
              <v:fill on="t" focussize="0,0"/>
              <v:stroke on="f"/>
              <v:imagedata o:title=""/>
              <o:lock v:ext="edit"/>
            </v:rect>
            <w10:wrap type="topAndBottom"/>
          </v:group>
        </w:pict>
      </w:r>
      <w:r>
        <w:drawing>
          <wp:anchor distT="0" distB="0" distL="0" distR="0" simplePos="0" relativeHeight="251659264" behindDoc="0" locked="0" layoutInCell="1" allowOverlap="1">
            <wp:simplePos x="0" y="0"/>
            <wp:positionH relativeFrom="page">
              <wp:posOffset>11873230</wp:posOffset>
            </wp:positionH>
            <wp:positionV relativeFrom="paragraph">
              <wp:posOffset>121920</wp:posOffset>
            </wp:positionV>
            <wp:extent cx="554990" cy="756920"/>
            <wp:effectExtent l="0" t="0" r="0" b="0"/>
            <wp:wrapTopAndBottom/>
            <wp:docPr id="13" name="image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37.png"/>
                    <pic:cNvPicPr>
                      <a:picLocks noChangeAspect="1"/>
                    </pic:cNvPicPr>
                  </pic:nvPicPr>
                  <pic:blipFill>
                    <a:blip r:embed="rId43" cstate="print"/>
                    <a:stretch>
                      <a:fillRect/>
                    </a:stretch>
                  </pic:blipFill>
                  <pic:spPr>
                    <a:xfrm>
                      <a:off x="0" y="0"/>
                      <a:ext cx="554893" cy="757237"/>
                    </a:xfrm>
                    <a:prstGeom prst="rect">
                      <a:avLst/>
                    </a:prstGeom>
                  </pic:spPr>
                </pic:pic>
              </a:graphicData>
            </a:graphic>
          </wp:anchor>
        </w:drawing>
      </w:r>
    </w:p>
    <w:p>
      <w:pPr>
        <w:pStyle w:val="2"/>
        <w:rPr>
          <w:sz w:val="19"/>
        </w:rPr>
      </w:pPr>
    </w:p>
    <w:p>
      <w:pPr>
        <w:tabs>
          <w:tab w:val="left" w:pos="2008"/>
          <w:tab w:val="left" w:pos="2941"/>
          <w:tab w:val="left" w:pos="4077"/>
          <w:tab w:val="left" w:pos="5920"/>
          <w:tab w:val="left" w:pos="7242"/>
          <w:tab w:val="left" w:pos="8154"/>
        </w:tabs>
        <w:spacing w:before="1"/>
        <w:ind w:left="976" w:right="0" w:firstLine="0"/>
        <w:jc w:val="left"/>
        <w:rPr>
          <w:rFonts w:ascii="Times New Roman"/>
          <w:sz w:val="20"/>
        </w:rPr>
      </w:pPr>
      <w:r>
        <w:pict>
          <v:group id="docshapegroup134" o:spid="_x0000_s1165" o:spt="203" style="position:absolute;left:0pt;margin-left:788.2pt;margin-top:-96.6pt;height:89.7pt;width:139.3pt;mso-position-horizontal-relative:page;z-index:251668480;mso-width-relative:page;mso-height-relative:page;" coordorigin="15765,-1933" coordsize="2786,1794">
            <o:lock v:ext="edit"/>
            <v:shape id="docshape135" o:spid="_x0000_s1166" style="position:absolute;left:16080;top:-1388;height:235;width:1161;" fillcolor="#000000" filled="t" stroked="f" coordorigin="16081,-1388" coordsize="1161,235" path="m17242,-1153l16081,-1153,16081,-1388,17242,-1388,17242,-1380,16096,-1380,16088,-1373,16096,-1373,16096,-1168,16088,-1168,16096,-1160,17242,-1160,17242,-1153xm16096,-1373l16088,-1373,16096,-1380,16096,-1373xm17227,-1373l16096,-1373,16096,-1380,17227,-1380,17227,-1373xm17227,-1160l17227,-1380,17234,-1373,17242,-1373,17242,-1168,17234,-1168,17227,-1160xm17242,-1373l17234,-1373,17227,-1380,17242,-1380,17242,-1373xm16096,-1160l16088,-1168,16096,-1168,16096,-1160xm17227,-1160l16096,-1160,16096,-1168,17227,-1168,17227,-1160xm17242,-1160l17227,-1160,17234,-1168,17242,-1168,17242,-1160xe">
              <v:path arrowok="t"/>
              <v:fill on="t" focussize="0,0"/>
              <v:stroke on="f"/>
              <v:imagedata o:title=""/>
              <o:lock v:ext="edit"/>
            </v:shape>
            <v:shape id="docshape136" o:spid="_x0000_s1167" style="position:absolute;left:16262;top:-1371;height:204;width:1304;" fillcolor="#FFFFFF" filled="t" stroked="f" coordorigin="16262,-1371" coordsize="1304,204" path="m16471,-1371l16262,-1371,16262,-1167,16471,-1167,16471,-1371xm17565,-1292l17145,-1292,17145,-1258,17565,-1258,17565,-1292xe">
              <v:path arrowok="t"/>
              <v:fill on="t" focussize="0,0"/>
              <v:stroke on="f"/>
              <v:imagedata o:title=""/>
              <o:lock v:ext="edit"/>
            </v:shape>
            <v:shape id="docshape137" o:spid="_x0000_s1168" style="position:absolute;left:17138;top:-1300;height:49;width:435;" fillcolor="#000000" filled="t" stroked="f" coordorigin="17139,-1300" coordsize="435,49" path="m17574,-1251l17139,-1251,17139,-1300,17574,-1300,17574,-1292,17154,-1292,17146,-1285,17154,-1285,17154,-1266,17146,-1266,17154,-1258,17574,-1258,17574,-1251xm17154,-1285l17146,-1285,17154,-1292,17154,-1285xm17559,-1285l17154,-1285,17154,-1292,17559,-1292,17559,-1285xm17559,-1258l17559,-1292,17566,-1285,17574,-1285,17574,-1266,17566,-1266,17559,-1258xm17574,-1285l17566,-1285,17559,-1292,17574,-1292,17574,-1285xm17154,-1258l17146,-1266,17154,-1266,17154,-1258xm17559,-1258l17154,-1258,17154,-1266,17559,-1266,17559,-1258xm17574,-1258l17559,-1258,17566,-1266,17574,-1266,17574,-1258xe">
              <v:path arrowok="t"/>
              <v:fill on="t" focussize="0,0"/>
              <v:stroke on="f"/>
              <v:imagedata o:title=""/>
              <o:lock v:ext="edit"/>
            </v:shape>
            <v:shape id="docshape138" o:spid="_x0000_s1169" o:spt="75" type="#_x0000_t75" style="position:absolute;left:17164;top:-1413;height:280;width:198;" filled="f" o:preferrelative="t" stroked="f" coordsize="21600,21600">
              <v:path/>
              <v:fill on="f" focussize="0,0"/>
              <v:stroke on="f" joinstyle="miter"/>
              <v:imagedata r:id="rId44" o:title=""/>
              <o:lock v:ext="edit" aspectratio="t"/>
            </v:shape>
            <v:rect id="docshape139" o:spid="_x0000_s1170" o:spt="1" style="position:absolute;left:15772;top:-1290;height:34;width:447;" fillcolor="#FFFFFF" filled="t" stroked="f" coordsize="21600,21600">
              <v:path/>
              <v:fill on="t" focussize="0,0"/>
              <v:stroke on="f"/>
              <v:imagedata o:title=""/>
              <o:lock v:ext="edit"/>
            </v:rect>
            <v:shape id="docshape140" o:spid="_x0000_s1171" style="position:absolute;left:15764;top:-1297;height:49;width:461;" fillcolor="#000000" filled="t" stroked="f" coordorigin="15765,-1297" coordsize="461,49" path="m16226,-1248l15765,-1248,15765,-1297,16226,-1297,16226,-1289,15780,-1289,15772,-1282,15780,-1282,15780,-1263,15772,-1263,15780,-1255,16226,-1255,16226,-1248xm15780,-1282l15772,-1282,15780,-1289,15780,-1282xm16211,-1282l15780,-1282,15780,-1289,16211,-1289,16211,-1282xm16211,-1255l16211,-1289,16218,-1282,16226,-1282,16226,-1263,16218,-1263,16211,-1255xm16226,-1282l16218,-1282,16211,-1289,16226,-1289,16226,-1282xm15780,-1255l15772,-1263,15780,-1263,15780,-1255xm16211,-1255l15780,-1255,15780,-1263,16211,-1263,16211,-1255xm16226,-1255l16211,-1255,16218,-1263,16226,-1263,16226,-1255xe">
              <v:path arrowok="t"/>
              <v:fill on="t" focussize="0,0"/>
              <v:stroke on="f"/>
              <v:imagedata o:title=""/>
              <o:lock v:ext="edit"/>
            </v:shape>
            <v:shape id="docshape141" o:spid="_x0000_s1172" o:spt="75" type="#_x0000_t75" style="position:absolute;left:15998;top:-1414;height:280;width:198;" filled="f" o:preferrelative="t" stroked="f" coordsize="21600,21600">
              <v:path/>
              <v:fill on="f" focussize="0,0"/>
              <v:stroke on="f" joinstyle="miter"/>
              <v:imagedata r:id="rId45" o:title=""/>
              <o:lock v:ext="edit" aspectratio="t"/>
            </v:shape>
            <v:shape id="docshape142" o:spid="_x0000_s1173" o:spt="75" type="#_x0000_t75" style="position:absolute;left:16317;top:-1931;height:1668;width:56;" filled="f" o:preferrelative="t" stroked="f" coordsize="21600,21600">
              <v:path/>
              <v:fill on="f" focussize="0,0"/>
              <v:stroke on="f" joinstyle="miter"/>
              <v:imagedata r:id="rId46" o:title=""/>
              <o:lock v:ext="edit" aspectratio="t"/>
            </v:shape>
            <v:shape id="docshape143" o:spid="_x0000_s1174" style="position:absolute;left:16166;top:-1933;height:1794;width:1053;" fillcolor="#000000" filled="t" stroked="f" coordorigin="16167,-1933" coordsize="1053,1794" path="m16182,-224l16167,-224,16167,-155,16182,-155,16182,-224xm16312,-154l16176,-154,16176,-139,16312,-139,16312,-154xm16330,-288l16330,-288,16330,-288,16330,-288xm16330,-1904l16330,-1904,16330,-1904,16330,-1904xm17214,-235l17205,-235,17205,-236,17205,-237,17204,-238,17204,-239,17204,-240,17203,-242,17203,-242,17202,-243,17202,-245,17201,-246,17200,-247,17200,-247,17198,-249,17197,-250,17197,-251,17195,-253,17193,-254,17193,-254,17191,-256,17190,-257,17190,-235,16189,-235,16190,-235,16190,-236,16190,-236,16190,-237,16191,-238,16191,-238,16192,-239,16193,-240,16193,-240,16193,-241,16195,-242,16195,-243,16196,-243,16198,-245,16199,-245,16198,-245,16199,-245,16199,-245,16199,-245,16202,-247,16202,-247,16203,-247,16203,-247,16203,-247,16207,-249,16207,-249,16207,-249,16207,-249,16207,-249,16212,-251,16212,-251,16212,-251,16217,-253,16217,-253,16217,-253,16223,-254,16223,-254,16223,-255,16223,-255,16223,-255,16229,-256,16229,-256,16229,-256,16229,-256,16230,-256,16236,-257,16236,-257,16243,-258,16243,-258,16250,-258,16258,-258,17121,-258,17129,-258,17136,-258,17143,-257,17150,-256,17156,-255,17162,-253,17167,-251,17172,-249,17177,-247,17180,-245,17181,-245,17180,-245,17181,-245,17181,-245,17183,-243,17184,-243,17186,-241,17186,-240,17188,-239,17188,-238,17189,-237,17189,-236,17190,-235,17190,-235,17190,-257,17190,-257,17188,-258,17187,-258,17184,-260,17178,-263,17172,-265,17166,-267,17160,-269,17152,-271,17145,-272,17138,-273,17130,-273,17130,-273,17122,-273,16371,-273,16371,-274,16371,-274,16371,-274,16347,-274,16347,-274,16346,-274,16345,-274,16345,-274,16344,-274,16344,-274,16344,-274,16343,-274,16343,-274,16343,-274,16342,-274,16342,-274,16340,-275,16339,-275,16339,-275,16337,-276,16336,-276,16336,-277,16335,-278,16334,-278,16334,-279,16333,-280,16332,-281,16332,-281,16331,-283,16331,-283,16331,-284,16330,-286,16330,-286,16330,-287,16330,-287,16330,-287,16330,-288,16330,-288,16330,-289,16330,-289,16330,-290,16330,-1902,16330,-1904,16330,-1904,16330,-1904,16330,-1904,16330,-1905,16330,-1905,16330,-1905,16330,-1906,16330,-1905,16330,-1906,16331,-1908,16331,-1908,16331,-1909,16332,-1910,16332,-1911,16333,-1912,16334,-1913,16334,-1913,16335,-1914,16336,-1915,16336,-1915,16337,-1916,16339,-1916,16339,-1916,16340,-1917,16342,-1917,16342,-1917,16343,-1918,16343,-1918,16344,-1918,16344,-1918,16345,-1918,16347,-1918,16348,-1917,16351,-1916,16354,-1915,16356,-1913,16357,-1912,16358,-1911,16359,-1909,16359,-1908,16360,-1906,16360,-1905,16360,-1906,16360,-1905,16360,-1905,16360,-1904,16360,-1904,16360,-1904,16361,-1902,16361,-1902,16361,-290,16361,-288,16360,-288,16360,-288,16360,-287,16360,-287,16360,-286,16359,-284,16359,-283,16358,-281,16358,-281,16356,-279,16356,-278,16354,-276,16351,-275,16348,-274,16347,-274,16347,-274,16371,-274,16371,-274,16371,-274,16372,-275,16372,-275,16372,-276,16373,-277,16373,-278,16373,-278,16374,-280,16375,-283,16375,-283,16375,-286,16375,-287,16376,-289,16376,-1904,16375,-1905,16375,-1906,16375,-1908,16375,-1909,16374,-1910,16374,-1913,16373,-1914,16373,-1915,16372,-1916,16372,-1916,16372,-1917,16371,-1917,16371,-1918,16371,-1918,16371,-1918,16371,-1918,16371,-1919,16370,-1920,16367,-1923,16366,-1924,16363,-1927,16361,-1928,16358,-1930,16356,-1931,16352,-1932,16351,-1932,16349,-1933,16348,-1933,16345,-1933,16345,-1933,16342,-1933,16342,-1933,16339,-1932,16338,-1932,16334,-1931,16333,-1930,16329,-1928,16327,-1927,16324,-1924,16323,-1923,16320,-1920,16319,-1919,16317,-1915,16317,-1913,16315,-1909,16315,-1908,16315,-1906,16315,-1904,16315,-286,16315,-284,16315,-282,16317,-278,16317,-277,16319,-273,16257,-273,16249,-273,16242,-273,16234,-272,16227,-271,16220,-269,16213,-267,16207,-265,16201,-263,16195,-260,16191,-258,16186,-255,16186,-254,16183,-251,16182,-250,16179,-247,16179,-246,16177,-243,16176,-242,16175,-239,16174,-237,16174,-234,16182,-233,16182,-220,17214,-220,17214,-235xm17220,-218l17205,-218,17205,-154,17081,-154,17080,-155,17080,-156,17080,-157,17079,-158,17078,-161,17078,-162,17077,-164,17076,-166,17075,-167,17073,-170,17073,-171,17072,-171,17071,-172,17069,-174,17068,-175,17067,-176,17066,-178,17064,-179,17063,-180,17063,-180,17062,-181,17062,-181,17062,-181,17060,-182,17060,-182,17055,-185,17055,-185,17050,-188,17044,-190,17038,-192,17032,-194,17025,-195,17018,-196,17011,-196,16383,-196,16376,-196,16369,-195,16362,-194,16356,-192,16350,-190,16344,-188,16340,-185,16339,-185,16335,-182,16334,-182,16330,-179,16329,-179,16326,-175,16325,-175,16322,-171,16322,-171,16319,-167,16318,-166,16316,-162,16316,-162,16314,-157,16314,-156,16313,-152,16313,-151,16313,-147,16328,-146,16328,-149,16328,-149,16328,-149,16328,-150,16328,-149,16328,-150,16328,-152,16328,-153,16329,-153,16330,-155,16330,-156,16330,-156,16331,-158,16331,-159,16332,-159,16333,-161,16333,-162,16333,-161,16333,-162,16334,-162,16333,-162,16334,-162,16336,-164,16336,-165,16336,-164,16336,-165,16336,-165,16336,-165,16339,-167,16339,-167,16339,-167,16339,-167,16339,-167,16339,-167,16339,-167,16342,-170,16342,-170,16342,-170,16342,-170,16343,-170,16346,-172,16346,-172,16347,-172,16347,-172,16347,-172,16351,-174,16351,-174,16351,-174,16351,-174,16351,-174,16355,-176,16356,-176,16356,-176,16356,-176,16360,-178,16361,-178,16361,-178,16361,-178,16365,-179,16366,-179,16366,-179,16366,-179,16366,-179,16371,-180,16371,-180,16371,-180,16372,-180,16377,-181,16377,-181,16378,-181,16383,-181,17011,-181,17017,-181,17023,-180,17028,-179,17034,-178,17039,-176,17043,-174,17047,-172,17048,-172,17047,-172,17048,-172,17048,-172,17051,-170,17052,-170,17055,-167,17055,-167,17055,-167,17055,-167,17055,-167,17058,-165,17058,-165,17060,-162,17061,-162,17062,-159,17063,-159,17064,-156,17064,-156,17065,-153,17066,-153,17066,-150,17066,-149,17066,-150,17066,-149,17066,-149,17067,-146,17078,-147,17078,-139,17214,-139,17214,-149,17220,-149,17220,-218xe">
              <v:path arrowok="t"/>
              <v:fill on="t" focussize="0,0"/>
              <v:stroke on="f"/>
              <v:imagedata o:title=""/>
              <o:lock v:ext="edit"/>
            </v:shape>
            <v:rect id="docshape144" o:spid="_x0000_s1175" o:spt="1" style="position:absolute;left:16298;top:-311;height:44;width:89;" fillcolor="#808080" filled="t" stroked="f" coordsize="21600,21600">
              <v:path/>
              <v:fill on="t" focussize="0,0"/>
              <v:stroke on="f"/>
              <v:imagedata o:title=""/>
              <o:lock v:ext="edit"/>
            </v:rect>
            <v:shape id="docshape145" o:spid="_x0000_s1176" style="position:absolute;left:16290;top:-319;height:60;width:105;" fillcolor="#000000" filled="t" stroked="f" coordorigin="16291,-319" coordsize="105,60" path="m16396,-259l16291,-259,16291,-319,16396,-319,16396,-311,16306,-311,16298,-304,16306,-304,16306,-274,16298,-274,16306,-266,16396,-266,16396,-259xm16306,-304l16298,-304,16306,-311,16306,-304xm16381,-304l16306,-304,16306,-311,16381,-311,16381,-304xm16381,-266l16381,-311,16388,-304,16396,-304,16396,-274,16388,-274,16381,-266xm16396,-304l16388,-304,16381,-311,16396,-311,16396,-304xm16306,-266l16298,-274,16306,-274,16306,-266xm16381,-266l16306,-266,16306,-274,16381,-274,16381,-266xm16396,-266l16381,-266,16388,-274,16396,-274,16396,-266xe">
              <v:path arrowok="t"/>
              <v:fill on="t" focussize="0,0"/>
              <v:stroke on="f"/>
              <v:imagedata o:title=""/>
              <o:lock v:ext="edit"/>
            </v:shape>
            <v:rect id="docshape146" o:spid="_x0000_s1177" o:spt="1" style="position:absolute;left:16274;top:-1374;height:188;width:125;" fillcolor="#FFFFFF" filled="t" stroked="f" coordsize="21600,21600">
              <v:path/>
              <v:fill on="t" focussize="0,0"/>
              <v:stroke on="f"/>
              <v:imagedata o:title=""/>
              <o:lock v:ext="edit"/>
            </v:rect>
            <v:shape id="docshape147" o:spid="_x0000_s1178" o:spt="75" type="#_x0000_t75" style="position:absolute;left:16274;top:-1287;height:161;width:742;" filled="f" o:preferrelative="t" stroked="f" coordsize="21600,21600">
              <v:path/>
              <v:fill on="f" focussize="0,0"/>
              <v:stroke on="f" joinstyle="miter"/>
              <v:imagedata r:id="rId47" o:title=""/>
              <o:lock v:ext="edit" aspectratio="t"/>
            </v:shape>
            <v:shape id="docshape148" o:spid="_x0000_s1179" style="position:absolute;left:16754;top:-1539;height:333;width:150;" fillcolor="#000000" filled="t" stroked="f" coordorigin="16754,-1538" coordsize="150,333" path="m16768,-1205l16754,-1211,16890,-1538,16904,-1532,16768,-1205xe">
              <v:path arrowok="t"/>
              <v:fill on="t" focussize="0,0"/>
              <v:stroke on="f"/>
              <v:imagedata o:title=""/>
              <o:lock v:ext="edit"/>
            </v:shape>
            <v:shape id="docshape149" o:spid="_x0000_s1180" o:spt="75" type="#_x0000_t75" style="position:absolute;left:16271;top:-1485;height:133;width:142;" filled="f" o:preferrelative="t" stroked="f" coordsize="21600,21600">
              <v:path/>
              <v:fill on="f" focussize="0,0"/>
              <v:stroke on="f" joinstyle="miter"/>
              <v:imagedata r:id="rId48" o:title=""/>
              <o:lock v:ext="edit" aspectratio="t"/>
            </v:shape>
            <v:shape id="docshape150" o:spid="_x0000_s1181" o:spt="75" type="#_x0000_t75" style="position:absolute;left:16327;top:-1484;height:75;width:32;" filled="f" o:preferrelative="t" stroked="f" coordsize="21600,21600">
              <v:path/>
              <v:fill on="f" focussize="0,0"/>
              <v:stroke on="f" joinstyle="miter"/>
              <v:imagedata r:id="rId49" o:title=""/>
              <o:lock v:ext="edit" aspectratio="t"/>
            </v:shape>
            <v:shape id="docshape151" o:spid="_x0000_s1182" o:spt="75" type="#_x0000_t75" style="position:absolute;left:17510;top:-1314;height:80;width:228;" filled="f" o:preferrelative="t" stroked="f" coordsize="21600,21600">
              <v:path/>
              <v:fill on="f" focussize="0,0"/>
              <v:stroke on="f" joinstyle="miter"/>
              <v:imagedata r:id="rId50" o:title=""/>
              <o:lock v:ext="edit" aspectratio="t"/>
            </v:shape>
            <v:shape id="docshape152" o:spid="_x0000_s1183" o:spt="75" type="#_x0000_t75" style="position:absolute;left:16648;top:-1147;height:262;width:294;" filled="f" o:preferrelative="t" stroked="f" coordsize="21600,21600">
              <v:path/>
              <v:fill on="f" focussize="0,0"/>
              <v:stroke on="f" joinstyle="miter"/>
              <v:imagedata r:id="rId51" o:title=""/>
              <o:lock v:ext="edit" aspectratio="t"/>
            </v:shape>
            <v:shape id="docshape153" o:spid="_x0000_s1184" o:spt="75" type="#_x0000_t75" style="position:absolute;left:16725;top:-914;height:60;width:132;" filled="f" o:preferrelative="t" stroked="f" coordsize="21600,21600">
              <v:path/>
              <v:fill on="f" focussize="0,0"/>
              <v:stroke on="f" joinstyle="miter"/>
              <v:imagedata r:id="rId52" o:title=""/>
              <o:lock v:ext="edit" aspectratio="t"/>
            </v:shape>
            <v:shape id="docshape154" o:spid="_x0000_s1185" o:spt="75" type="#_x0000_t75" style="position:absolute;left:16546;top:-1149;height:303;width:488;" filled="f" o:preferrelative="t" stroked="f" coordsize="21600,21600">
              <v:path/>
              <v:fill on="f" focussize="0,0"/>
              <v:stroke on="f" joinstyle="miter"/>
              <v:imagedata r:id="rId53" o:title=""/>
              <o:lock v:ext="edit" aspectratio="t"/>
            </v:shape>
            <v:shape id="docshape155" o:spid="_x0000_s1186" o:spt="75" type="#_x0000_t75" style="position:absolute;left:16720;top:-914;height:75;width:143;" filled="f" o:preferrelative="t" stroked="f" coordsize="21600,21600">
              <v:path/>
              <v:fill on="f" focussize="0,0"/>
              <v:stroke on="f" joinstyle="miter"/>
              <v:imagedata r:id="rId54" o:title=""/>
              <o:lock v:ext="edit" aspectratio="t"/>
            </v:shape>
            <v:shape id="docshape156" o:spid="_x0000_s1187" style="position:absolute;left:16519;top:-521;height:263;width:545;" fillcolor="#000000" filled="t" stroked="f" coordorigin="16519,-521" coordsize="545,263" path="m16589,-491l16529,-491,16529,-476,16589,-476,16589,-491xm16604,-460l16544,-460,16544,-445,16604,-445,16604,-460xm16620,-427l16560,-427,16560,-412,16620,-412,16620,-427xm16633,-397l16573,-397,16573,-382,16633,-382,16633,-397xm16649,-366l16589,-366,16589,-351,16649,-351,16649,-366xm16664,-339l16604,-339,16604,-324,16664,-324,16664,-339xm16664,-460l16649,-460,16649,-445,16664,-445,16664,-460xm16693,-397l16678,-397,16678,-382,16693,-382,16693,-397xm16694,-491l16634,-491,16634,-476,16694,-476,16694,-491xm16724,-339l16709,-339,16709,-324,16724,-324,16724,-339xm16725,-427l16665,-427,16665,-412,16725,-412,16725,-427xm16754,-366l16694,-366,16694,-351,16754,-351,16754,-366xm16769,-460l16709,-460,16709,-445,16769,-445,16769,-460xm16798,-397l16738,-397,16738,-382,16798,-382,16798,-397xm16799,-491l16739,-491,16739,-476,16799,-476,16799,-491xm16829,-339l16769,-339,16769,-324,16829,-324,16829,-339xm16829,-460l16814,-460,16814,-445,16829,-445,16829,-460xm16830,-427l16770,-427,16770,-412,16830,-412,16830,-427xm16858,-397l16843,-397,16843,-382,16858,-382,16858,-397xm16859,-366l16799,-366,16799,-351,16859,-351,16859,-366xm16889,-339l16874,-339,16874,-324,16889,-324,16889,-339xm16904,-491l16844,-491,16844,-476,16904,-476,16904,-491xm16934,-460l16874,-460,16874,-445,16934,-445,16934,-460xm16935,-427l16875,-427,16875,-412,16935,-412,16935,-427xm16963,-397l16903,-397,16903,-382,16963,-382,16963,-397xm16964,-366l16904,-366,16904,-351,16964,-351,16964,-366xm16982,-339l16934,-339,16934,-324,16982,-324,16982,-339xm16994,-460l16979,-460,16979,-445,16994,-445,16994,-460xm17009,-283l17008,-285,17008,-287,17008,-288,17008,-289,17008,-289,17008,-290,17007,-291,17007,-292,17007,-292,16989,-292,16989,-292,16990,-291,16991,-290,16992,-289,16992,-288,16993,-287,16993,-286,16993,-285,16993,-284,16994,-283,16994,-284,16994,-283,16994,-283,16994,-282,16993,-282,16993,-281,16993,-280,16993,-280,16993,-280,16993,-279,16992,-278,16992,-277,16992,-277,16991,-276,16990,-276,16989,-275,16987,-274,16985,-273,16983,-273,16605,-273,16606,-273,16605,-273,16604,-273,16605,-273,16603,-273,16603,-273,16602,-273,16601,-274,16601,-274,16600,-274,16599,-275,16599,-275,16598,-275,16598,-276,16597,-276,16597,-277,16596,-277,16596,-278,16596,-278,16596,-279,16595,-279,16595,-280,16595,-280,16595,-280,16595,-281,16595,-282,16595,-282,16595,-283,16595,-283,16595,-283,16595,-284,16595,-285,16595,-285,16595,-286,16595,-287,16595,-287,16596,-288,16596,-289,16596,-289,16597,-290,16597,-290,16598,-291,16598,-291,16599,-292,16599,-292,16600,-292,16601,-293,16601,-293,16602,-293,16603,-293,16603,-294,16605,-294,16605,-294,16983,-294,16985,-294,16987,-293,16988,-292,16988,-292,17007,-292,17007,-293,17006,-293,17006,-293,17006,-294,16984,-294,16983,-294,17006,-294,17006,-294,17005,-297,17004,-298,17002,-301,17001,-302,16998,-304,16997,-305,16994,-306,16992,-307,16989,-308,16987,-308,16984,-309,16983,-309,16605,-309,16604,-309,16601,-308,16599,-308,16596,-307,16594,-306,16591,-305,16590,-304,16588,-302,16587,-301,16584,-298,16584,-297,16582,-294,16581,-292,16580,-289,16580,-288,16580,-285,16580,-280,16580,-279,16580,-277,16581,-274,16582,-273,16584,-270,16584,-268,16587,-266,16588,-265,16590,-263,16591,-262,16594,-260,16596,-260,16599,-258,16601,-258,16604,-258,16605,-258,16983,-258,16984,-258,16987,-258,16989,-258,16992,-260,16994,-260,16997,-262,16998,-263,17001,-265,17002,-266,17004,-268,17005,-270,17006,-273,17006,-273,17006,-273,17006,-273,17006,-273,17007,-274,17007,-274,17007,-275,17007,-275,17008,-277,17008,-277,17008,-279,17008,-279,17008,-280,17009,-283xm17009,-491l16949,-491,16949,-476,17009,-476,17009,-491xm17010,-397l17008,-397,17008,-382,17010,-382,17010,-397xm17023,-427l16980,-427,16980,-412,17023,-412,17023,-427xm17064,-521l16519,-521,16519,-506,17064,-506,17064,-521xe">
              <v:path arrowok="t"/>
              <v:fill on="t" focussize="0,0"/>
              <v:stroke on="f"/>
              <v:imagedata o:title=""/>
              <o:lock v:ext="edit"/>
            </v:shape>
            <v:shape id="docshape157" o:spid="_x0000_s1188" o:spt="75" type="#_x0000_t75" style="position:absolute;left:16708;top:-881;height:223;width:166;" filled="f" o:preferrelative="t" stroked="f" coordsize="21600,21600">
              <v:path/>
              <v:fill on="f" focussize="0,0"/>
              <v:stroke on="f" joinstyle="miter"/>
              <v:imagedata r:id="rId55" o:title=""/>
              <o:lock v:ext="edit" aspectratio="t"/>
            </v:shape>
            <v:shape id="docshape158" o:spid="_x0000_s1189" o:spt="75" type="#_x0000_t75" style="position:absolute;left:16694;top:-677;height:364;width:254;" filled="f" o:preferrelative="t" stroked="f" coordsize="21600,21600">
              <v:path/>
              <v:fill on="f" focussize="0,0"/>
              <v:stroke on="f" joinstyle="miter"/>
              <v:imagedata r:id="rId56" o:title=""/>
              <o:lock v:ext="edit" aspectratio="t"/>
            </v:shape>
            <v:shape id="docshape159" o:spid="_x0000_s1190" o:spt="75" type="#_x0000_t75" style="position:absolute;left:16726;top:-870;height:209;width:129;" filled="f" o:preferrelative="t" stroked="f" coordsize="21600,21600">
              <v:path/>
              <v:fill on="f" focussize="0,0"/>
              <v:stroke on="f" joinstyle="miter"/>
              <v:imagedata r:id="rId57" o:title=""/>
              <o:lock v:ext="edit" aspectratio="t"/>
            </v:shape>
            <v:shape id="docshape160" o:spid="_x0000_s1191" style="position:absolute;left:16490;top:-876;height:577;width:600;" fillcolor="#000000" filled="t" stroked="f" coordorigin="16490,-875" coordsize="600,577" path="m16505,-548l16505,-548,16505,-548,16505,-548xm16509,-534l16508,-534,16508,-534,16509,-534xm16717,-665l16710,-678,16538,-587,16538,-588,16526,-582,16515,-575,16506,-569,16501,-566,16498,-563,16495,-560,16495,-559,16493,-557,16493,-556,16492,-554,16491,-553,16490,-551,16490,-550,16490,-544,16491,-543,16492,-538,16493,-534,16494,-529,16498,-519,16499,-518,16498,-518,16598,-302,16612,-308,16522,-503,16522,-503,16512,-525,16508,-534,16507,-538,16507,-538,16507,-538,16507,-538,16506,-541,16505,-546,16505,-546,16505,-546,16505,-546,16505,-547,16505,-547,16505,-547,16505,-547,16505,-548,16505,-547,16505,-547,16505,-547,16505,-548,16505,-548,16505,-548,16505,-548,16505,-548,16505,-549,16505,-548,16505,-548,16505,-548,16506,-549,16506,-549,16505,-548,16505,-548,16505,-548,16505,-548,16506,-549,16506,-549,16506,-550,16507,-550,16506,-550,16507,-550,16507,-550,16507,-550,16508,-552,16508,-552,16508,-552,16509,-552,16511,-554,16511,-554,16511,-554,16511,-554,16511,-554,16511,-554,16511,-554,16511,-554,16511,-554,16514,-557,16514,-557,16514,-557,16522,-562,16523,-563,16523,-563,16523,-563,16533,-569,16533,-569,16533,-569,16533,-569,16536,-570,16537,-569,16717,-665xm16862,-875l16848,-875,16848,-863,16818,-666,16763,-666,16733,-863,16848,-863,16848,-875,16719,-875,16753,-654,16828,-654,16829,-661,16830,-666,16860,-863,16861,-870,16862,-875xm17090,-547l17090,-550,17090,-551,17089,-552,17089,-553,17089,-554,17089,-554,17088,-556,17087,-557,17087,-557,17085,-559,17085,-560,17083,-562,17079,-566,17075,-569,17075,-569,17065,-575,17054,-582,17043,-588,17043,-588,17043,-588,16863,-684,16856,-671,17036,-575,17039,-581,17036,-575,17047,-569,17057,-563,17066,-557,17066,-557,17066,-557,17066,-557,17066,-557,17069,-554,17069,-554,17069,-554,17072,-552,17073,-550,17073,-550,17074,-549,17075,-549,17075,-548,17075,-548,17075,-548,17074,-549,17075,-549,17075,-548,17075,-548,17075,-548,17075,-548,17075,-548,17075,-549,17075,-549,17075,-548,17075,-549,17075,-548,17075,-548,17075,-548,17075,-548,17075,-547,17075,-548,17075,-547,17075,-547,17075,-546,17075,-546,17075,-546,17074,-541,17074,-541,17073,-538,17073,-538,17072,-534,17072,-534,17068,-525,17068,-525,17068,-525,17068,-525,17066,-521,17066,-521,16966,-305,16980,-299,17072,-497,17072,-497,17082,-519,17084,-525,17086,-529,17087,-534,17088,-538,17089,-541,17090,-543,17090,-544,17090,-546,17090,-547,17090,-547,17090,-547xe">
              <v:path arrowok="t"/>
              <v:fill on="t" focussize="0,0"/>
              <v:stroke on="f"/>
              <v:imagedata o:title=""/>
              <o:lock v:ext="edit"/>
            </v:shape>
            <v:shape id="docshape161" o:spid="_x0000_s1192" o:spt="75" type="#_x0000_t75" style="position:absolute;left:17675;top:-1427;height:1195;width:874;" filled="f" o:preferrelative="t" stroked="f" coordsize="21600,21600">
              <v:path/>
              <v:fill on="f" focussize="0,0"/>
              <v:stroke on="f" joinstyle="miter"/>
              <v:imagedata r:id="rId58" o:title=""/>
              <o:lock v:ext="edit" aspectratio="t"/>
            </v:shape>
            <v:shape id="docshape162" o:spid="_x0000_s1193" o:spt="202" type="#_x0000_t202" style="position:absolute;left:16713;top:-1801;height:180;width:380;" filled="f" stroked="f" coordsize="21600,21600">
              <v:path/>
              <v:fill on="f" focussize="0,0"/>
              <v:stroke on="f" joinstyle="miter"/>
              <v:imagedata o:title=""/>
              <o:lock v:ext="edit"/>
              <v:textbox inset="0mm,0mm,0mm,0mm">
                <w:txbxContent>
                  <w:p>
                    <w:pPr>
                      <w:spacing w:before="0" w:line="180" w:lineRule="exact"/>
                      <w:ind w:left="0" w:right="0" w:firstLine="0"/>
                      <w:jc w:val="left"/>
                      <w:rPr>
                        <w:sz w:val="18"/>
                      </w:rPr>
                    </w:pPr>
                    <w:r>
                      <w:rPr>
                        <w:spacing w:val="-5"/>
                        <w:sz w:val="18"/>
                      </w:rPr>
                      <w:t>试样</w:t>
                    </w:r>
                  </w:p>
                </w:txbxContent>
              </v:textbox>
            </v:shape>
          </v:group>
        </w:pict>
      </w:r>
      <w:r>
        <w:pict>
          <v:group id="docshapegroup163" o:spid="_x0000_s1194" o:spt="203" style="position:absolute;left:0pt;margin-left:632.25pt;margin-top:-98.95pt;height:90.2pt;width:41.55pt;mso-position-horizontal-relative:page;z-index:251669504;mso-width-relative:page;mso-height-relative:page;" coordorigin="12645,-1980" coordsize="831,1804">
            <o:lock v:ext="edit"/>
            <v:shape id="docshape164" o:spid="_x0000_s1195" o:spt="75" type="#_x0000_t75" style="position:absolute;left:12645;top:-1117;height:941;width:632;" filled="f" o:preferrelative="t" stroked="f" coordsize="21600,21600">
              <v:path/>
              <v:fill on="f" focussize="0,0"/>
              <v:stroke on="f" joinstyle="miter"/>
              <v:imagedata r:id="rId59" o:title=""/>
              <o:lock v:ext="edit" aspectratio="t"/>
            </v:shape>
            <v:shape id="docshape165" o:spid="_x0000_s1196" o:spt="75" type="#_x0000_t75" style="position:absolute;left:12680;top:-381;height:170;width:568;" filled="f" o:preferrelative="t" stroked="f" coordsize="21600,21600">
              <v:path/>
              <v:fill on="f" focussize="0,0"/>
              <v:stroke on="f" joinstyle="miter"/>
              <v:imagedata r:id="rId60" o:title=""/>
              <o:lock v:ext="edit" aspectratio="t"/>
            </v:shape>
            <v:shape id="docshape166" o:spid="_x0000_s1197" style="position:absolute;left:12732;top:-1352;height:1119;width:701;" fillcolor="#000000" filled="t" stroked="f" coordorigin="12732,-1351" coordsize="701,1119" path="m12783,-350l12754,-350,12754,-335,12783,-335,12783,-350xm12792,-415l12732,-415,12732,-400,12792,-400,12792,-415xm12811,-323l12774,-323,12774,-308,12811,-308,12811,-323xm12822,-469l12752,-469,12752,-454,12822,-454,12822,-469xm12840,-279l12770,-279,12770,-264,12840,-264,12840,-279xm12891,-412l12862,-412,12862,-397,12891,-397,12891,-412xm12936,-248l12873,-248,12873,-233,12936,-233,12936,-248xm12971,-471l12934,-471,12934,-456,12971,-456,12971,-471xm12981,-360l12830,-360,12830,-345,12981,-345,12981,-360xm12989,-281l12952,-281,12952,-266,12989,-266,12989,-281xm13024,-415l12948,-415,12948,-400,13024,-400,13024,-415xm13027,-323l12928,-323,12928,-308,13027,-308,13027,-323xm13121,-470l13058,-470,13058,-455,13121,-455,13121,-470xm13123,-383l13080,-383,13080,-368,13123,-368,13123,-383xm13139,-271l13076,-271,13076,-256,13139,-256,13139,-271xm13172,-316l13102,-316,13102,-301,13172,-301,13172,-316xm13187,-526l12733,-526,12733,-511,12756,-511,12756,-507,12793,-507,12793,-511,12898,-511,12898,-505,12997,-505,12997,-511,13052,-511,13052,-507,13151,-507,13151,-511,13187,-511,13187,-526xm13198,-427l13143,-427,13143,-412,13198,-412,13198,-427xm13204,-353l13159,-353,13159,-338,13204,-338,13204,-353xm13424,-1300l13424,-1300,13424,-1300,13423,-1300,13421,-1304,13421,-1304,13419,-1307,13418,-1307,13416,-1309,13415,-1310,13413,-1312,13412,-1312,13410,-1313,13409,-1314,13406,-1315,13405,-1315,13402,-1315,13402,-1315,13401,-1315,13401,-1316,13401,-1316,13400,-1319,13399,-1321,13399,-1322,13397,-1325,13397,-1326,13396,-1327,13395,-1330,13394,-1332,13392,-1333,13392,-1335,13391,-1335,13391,-1336,13390,-1336,13390,-1336,13390,-1336,13360,-1336,13390,-1336,13389,-1338,13386,-1341,13385,-1341,13382,-1344,13381,-1344,13378,-1346,13377,-1347,13374,-1348,13373,-1349,13370,-1350,13369,-1350,13365,-1351,13364,-1351,13360,-1351,12992,-1351,12988,-1351,12987,-1351,12983,-1350,12983,-1350,12979,-1349,12978,-1348,12975,-1347,12974,-1346,12971,-1344,12970,-1344,12967,-1341,12967,-1341,12963,-1338,12960,-1334,12958,-1331,12955,-1326,12953,-1321,12951,-1316,12950,-1312,12949,-1307,12948,-1302,12948,-1296,12963,-1296,12963,-1300,12963,-1300,12963,-1300,12963,-1300,12963,-1300,12963,-1300,12963,-1300,12964,-1304,12964,-1305,12965,-1308,12965,-1309,12965,-1312,12966,-1312,12966,-1312,12966,-1312,12966,-1312,12967,-1316,12967,-1316,12967,-1316,12967,-1316,12967,-1316,12967,-1316,12967,-1316,12967,-1316,12968,-1319,12968,-1319,12968,-1319,12969,-1319,12969,-1319,12969,-1319,12969,-1319,12970,-1322,12970,-1322,12970,-1322,12970,-1322,12970,-1323,12972,-1325,12972,-1325,12972,-1325,12972,-1325,12973,-1325,12974,-1327,12974,-1328,12974,-1327,12975,-1328,12974,-1328,12975,-1328,12976,-1330,12976,-1330,12977,-1330,12976,-1330,12977,-1330,12977,-1330,12977,-1330,12977,-1330,12979,-1332,12979,-1332,12980,-1332,12981,-1333,12982,-1333,12982,-1334,12984,-1335,12984,-1335,12985,-1335,12987,-1335,12987,-1336,12988,-1336,12989,-1336,12989,-1336,12991,-1336,12992,-1336,13183,-1336,13359,-1336,13360,-1336,13363,-1336,13365,-1336,13367,-1335,13368,-1335,13370,-1334,13370,-1333,13373,-1332,13373,-1332,13375,-1330,13375,-1330,13377,-1328,13378,-1328,13377,-1328,13378,-1327,13378,-1328,13380,-1325,13380,-1325,13382,-1323,13382,-1322,13384,-1319,13385,-1316,13385,-1315,13009,-1315,13008,-1315,13008,-1300,13007,-1300,13006,-1300,13007,-1300,13007,-1300,13007,-1300,13007,-1300,13008,-1300,13008,-1315,13008,-1315,13005,-1315,13004,-1315,13002,-1314,13000,-1313,12998,-1312,12997,-1312,12995,-1310,12994,-1309,12992,-1307,12991,-1307,12989,-1304,12989,-1304,12987,-1300,12985,-1297,12983,-1293,12981,-1289,12980,-1285,12979,-1280,12978,-1275,12978,-1270,12977,-1265,12977,-1260,12979,-1260,12979,-1034,12966,-1034,12966,-1290,12951,-1290,12951,-1026,12960,-1026,12960,-1019,12980,-1019,12980,-1026,12994,-1026,12994,-1269,12993,-1269,12993,-1273,12993,-1273,12993,-1273,12994,-1277,12994,-1277,12994,-1277,12995,-1280,12995,-1281,12996,-1284,12996,-1284,12996,-1284,12996,-1284,12997,-1287,12997,-1288,12997,-1288,12998,-1290,12998,-1290,12998,-1290,12998,-1290,12998,-1291,13000,-1293,13000,-1293,13000,-1293,13000,-1293,13001,-1295,13001,-1295,13001,-1295,13001,-1295,13001,-1295,13001,-1295,13002,-1297,13002,-1297,13003,-1297,13003,-1297,13004,-1298,13004,-1298,13004,-1299,13005,-1299,13005,-1299,13006,-1300,13006,-1300,13007,-1300,13008,-1300,13009,-1300,13389,-1300,13389,-1300,13389,-1296,13404,-1296,13404,-1300,13404,-1300,13404,-1300,13424,-1300xm13433,-1260l13433,-1264,13433,-1265,13433,-1269,13432,-1270,13432,-1273,13432,-1275,13432,-1277,13431,-1280,13430,-1284,13429,-1287,13429,-1289,13428,-1290,13427,-1293,13427,-1293,13426,-1295,13425,-1297,13425,-1298,13424,-1299,13424,-1299,13405,-1299,13405,-1299,13406,-1299,13406,-1298,13407,-1297,13408,-1297,13409,-1295,13409,-1295,13410,-1293,13412,-1291,13412,-1290,13412,-1291,13412,-1290,13412,-1290,13413,-1288,13414,-1284,13415,-1281,13415,-1280,13416,-1277,13417,-1273,13418,-1269,13418,-1264,13418,-1260,13433,-1260xe">
              <v:path arrowok="t"/>
              <v:fill on="t" focussize="0,0"/>
              <v:stroke on="f"/>
              <v:imagedata o:title=""/>
              <o:lock v:ext="edit"/>
            </v:shape>
            <v:shape id="docshape167" o:spid="_x0000_s1198" o:spt="75" type="#_x0000_t75" style="position:absolute;left:13221;top:-1359;height:125;width:226;" filled="f" o:preferrelative="t" stroked="f" coordsize="21600,21600">
              <v:path/>
              <v:fill on="f" focussize="0,0"/>
              <v:stroke on="f" joinstyle="miter"/>
              <v:imagedata r:id="rId61" o:title=""/>
              <o:lock v:ext="edit" aspectratio="t"/>
            </v:shape>
            <v:shape id="docshape168" o:spid="_x0000_s1199" o:spt="75" type="#_x0000_t75" style="position:absolute;left:13375;top:-1367;height:87;width:101;" filled="f" o:preferrelative="t" stroked="f" coordsize="21600,21600">
              <v:path/>
              <v:fill on="f" focussize="0,0"/>
              <v:stroke on="f" joinstyle="miter"/>
              <v:imagedata r:id="rId62" o:title=""/>
              <o:lock v:ext="edit" aspectratio="t"/>
            </v:shape>
            <v:shape id="docshape169" o:spid="_x0000_s1200" o:spt="75" type="#_x0000_t75" style="position:absolute;left:13163;top:-1367;height:87;width:102;" filled="f" o:preferrelative="t" stroked="f" coordsize="21600,21600">
              <v:path/>
              <v:fill on="f" focussize="0,0"/>
              <v:stroke on="f" joinstyle="miter"/>
              <v:imagedata r:id="rId62" o:title=""/>
              <o:lock v:ext="edit" aspectratio="t"/>
            </v:shape>
            <v:shape id="docshape170" o:spid="_x0000_s1201" o:spt="75" type="#_x0000_t75" style="position:absolute;left:12736;top:-1980;height:1261;width:351;" filled="f" o:preferrelative="t" stroked="f" coordsize="21600,21600">
              <v:path/>
              <v:fill on="f" focussize="0,0"/>
              <v:stroke on="f" joinstyle="miter"/>
              <v:imagedata r:id="rId63" o:title=""/>
              <o:lock v:ext="edit" aspectratio="t"/>
            </v:shape>
            <v:shape id="docshape171" o:spid="_x0000_s1202" o:spt="75" type="#_x0000_t75" style="position:absolute;left:12846;top:-1174;height:135;width:202;" filled="f" o:preferrelative="t" stroked="f" coordsize="21600,21600">
              <v:path/>
              <v:fill on="f" focussize="0,0"/>
              <v:stroke on="f" joinstyle="miter"/>
              <v:imagedata r:id="rId64" o:title=""/>
              <o:lock v:ext="edit" aspectratio="t"/>
            </v:shape>
          </v:group>
        </w:pict>
      </w:r>
      <w:r>
        <w:pict>
          <v:rect id="docshape172" o:spid="_x0000_s1203" o:spt="1" style="position:absolute;left:0pt;margin-left:744.5pt;margin-top:-57.1pt;height:7.1pt;width:0.75pt;mso-position-horizontal-relative:page;z-index:-251624448;mso-width-relative:page;mso-height-relative:page;" fillcolor="#000000" filled="t" stroked="f" coordsize="21600,21600">
            <v:path/>
            <v:fill on="t" focussize="0,0"/>
            <v:stroke on="f"/>
            <v:imagedata o:title=""/>
            <o:lock v:ext="edit"/>
          </v:rect>
        </w:pict>
      </w:r>
      <w:r>
        <w:pict>
          <v:rect id="docshape173" o:spid="_x0000_s1204" o:spt="1" style="position:absolute;left:0pt;margin-left:756.85pt;margin-top:-57.3pt;height:7.05pt;width:0.75pt;mso-position-horizontal-relative:page;z-index:-251623424;mso-width-relative:page;mso-height-relative:page;" fillcolor="#000000" filled="t" stroked="f" coordsize="21600,21600">
            <v:path/>
            <v:fill on="t" focussize="0,0"/>
            <v:stroke on="f"/>
            <v:imagedata o:title=""/>
            <o:lock v:ext="edit"/>
          </v:rect>
        </w:pict>
      </w:r>
      <w:r>
        <w:pict>
          <v:group id="docshapegroup174" o:spid="_x0000_s1205" o:spt="203" style="position:absolute;left:0pt;margin-left:580.95pt;margin-top:-71.45pt;height:59.25pt;width:35pt;mso-position-horizontal-relative:page;z-index:251670528;mso-width-relative:page;mso-height-relative:page;" coordorigin="11620,-1429" coordsize="700,1185">
            <o:lock v:ext="edit"/>
            <v:shape id="docshape175" o:spid="_x0000_s1206" style="position:absolute;left:11619;top:-1410;height:1165;width:555;" fillcolor="#000000" filled="t" stroked="f" coordorigin="11620,-1410" coordsize="555,1165" path="m11693,-395l11656,-395,11656,-380,11693,-380,11693,-395xm11699,-452l11670,-452,11670,-437,11699,-437,11699,-452xm11708,-517l11648,-517,11648,-502,11708,-502,11708,-517xm11722,-351l11652,-351,11652,-336,11722,-336,11722,-351xm11767,-415l11729,-415,11729,-400,11767,-400,11767,-415xm11776,-321l11711,-321,11711,-306,11776,-306,11776,-321xm11780,-1142l11765,-1142,11765,-1000,11780,-1000,11780,-1142xm11807,-514l11778,-514,11778,-499,11807,-499,11807,-514xm11897,-462l11746,-462,11746,-447,11897,-447,11897,-462xm11909,-383l11810,-383,11810,-368,11909,-368,11909,-383xm11930,-1000l11930,-1000,11930,-999,11930,-1000xm11930,-995l11930,-996,11930,-996,11930,-995xm11940,-517l11864,-517,11864,-502,11940,-502,11940,-517xm11968,-1339l11968,-1339,11968,-1339,11968,-1339xm12021,-343l11958,-343,11958,-328,12021,-328,12021,-343xm12027,-1146l12012,-1146,12012,-1005,12027,-1005,12027,-1146xm12028,-420l11969,-420,11969,-405,12028,-405,12028,-420xm12039,-485l11996,-485,11996,-470,12039,-470,12039,-485xm12114,-529l12059,-529,12059,-514,12114,-514,12114,-529xm12120,-455l12075,-455,12075,-440,12120,-440,12120,-455xm12131,-306l12017,-306,12017,-291,12131,-291,12131,-306xm12140,-383l12086,-383,12086,-368,12140,-368,12140,-383xm12150,-789l11638,-789,11638,-774,12150,-774,12150,-789xm12174,-889l12174,-895,12173,-899,12173,-903,12170,-913,12170,-913,12167,-923,12167,-923,12166,-925,12163,-931,12163,-931,12159,-936,12159,-339,12159,-333,12159,-335,12159,-329,12159,-331,12158,-325,12158,-327,12156,-317,12156,-319,12153,-311,12153,-311,12149,-303,12150,-303,12145,-297,12146,-297,12140,-289,12141,-291,12135,-283,12136,-285,12129,-279,12130,-279,12123,-273,12123,-275,12116,-269,12117,-271,12109,-267,12110,-267,12101,-263,12102,-263,12093,-261,12081,-261,12077,-259,11717,-259,11713,-261,11701,-261,11692,-263,11693,-263,11685,-267,11685,-267,11681,-269,11677,-271,11678,-269,11671,-275,11671,-273,11664,-279,11665,-279,11661,-283,11658,-285,11659,-283,11655,-289,11653,-291,11654,-289,11648,-297,11649,-297,11644,-303,11645,-303,11641,-311,11641,-311,11639,-317,11638,-319,11638,-317,11637,-325,11636,-327,11636,-325,11636,-329,11635,-331,11636,-329,11635,-333,11635,-335,11635,-333,11635,-339,11635,-889,11635,-889,11635,-893,11635,-893,11636,-897,11635,-897,11636,-901,11636,-901,11638,-909,11638,-909,11641,-917,11641,-917,11645,-925,11644,-923,11645,-925,11649,-931,11648,-931,11654,-937,11653,-937,11659,-943,11658,-943,11665,-949,11664,-947,11667,-949,11671,-953,11671,-953,11678,-957,11677,-957,11685,-961,11685,-961,11693,-963,11692,-963,11701,-965,11700,-965,11705,-967,11929,-967,11933,-963,11934,-963,11938,-959,11944,-956,11949,-953,11953,-951,11953,-951,11953,-950,11953,-949,11954,-945,11955,-944,11957,-941,11957,-940,11960,-937,11960,-936,11963,-933,11964,-933,11968,-930,11973,-927,11978,-924,11983,-922,11988,-920,11995,-918,12001,-917,12008,-915,12015,-915,12022,-914,12030,-914,12030,-929,12023,-929,12023,-929,12016,-929,12010,-930,12004,-931,11998,-933,11993,-934,11988,-936,11984,-938,11984,-938,11984,-938,11980,-940,11980,-940,11980,-940,11979,-940,11977,-942,11976,-942,11977,-942,11976,-942,11976,-942,11976,-942,11974,-944,11974,-944,11974,-944,11973,-944,11974,-944,11973,-944,11972,-946,11977,-945,11984,-944,11992,-944,11992,-959,11986,-959,11986,-959,11985,-959,11985,-959,11985,-959,11979,-960,11979,-960,11979,-960,11979,-960,11973,-961,11973,-961,11973,-961,11973,-961,11968,-962,11968,-967,12089,-967,12094,-965,12093,-965,12102,-963,12101,-963,12110,-961,12109,-961,12117,-957,12116,-957,12123,-953,12123,-953,12130,-947,12129,-949,12136,-943,12135,-943,12141,-937,12140,-937,12146,-931,12145,-931,12150,-923,12149,-925,12153,-917,12153,-917,12156,-909,12156,-909,12158,-901,12158,-901,12159,-897,12159,-897,12159,-893,12159,-893,12159,-889,12159,-339,12159,-936,12158,-939,12158,-939,12153,-947,12152,-947,12150,-949,12146,-953,12146,-953,12139,-959,12139,-959,12132,-965,12131,-965,12129,-967,12124,-971,12123,-971,12115,-975,12115,-975,12106,-977,12106,-977,12097,-981,11968,-981,11968,-1338,11968,-1338,11968,-1339,11968,-1339,11968,-1339,11968,-1340,11968,-1341,11968,-1342,11968,-1342,11968,-1343,11969,-1344,11969,-1344,11969,-1345,11970,-1345,11970,-1345,11971,-1347,11971,-1347,11972,-1348,11973,-1349,11974,-1349,11974,-1350,11976,-1351,11976,-1352,11976,-1351,11977,-1352,11976,-1352,11977,-1352,11980,-1354,11980,-1354,11980,-1354,11980,-1354,11980,-1354,11984,-1356,11984,-1356,11984,-1356,11984,-1356,11988,-1358,11988,-1358,11988,-1358,11988,-1358,11988,-1358,11993,-1359,11993,-1359,11993,-1359,11993,-1360,11993,-1360,11998,-1361,11998,-1361,11999,-1361,11999,-1361,11999,-1361,12004,-1362,12004,-1362,12004,-1362,12004,-1362,12004,-1362,12010,-1363,12010,-1363,12010,-1363,12017,-1364,12017,-1364,12017,-1364,12017,-1364,12023,-1365,12030,-1365,12030,-1380,12022,-1380,12015,-1379,12008,-1378,12002,-1377,11995,-1376,11988,-1374,11983,-1372,11978,-1370,11973,-1367,11968,-1364,11967,-1364,11964,-1361,11963,-1360,11961,-1358,11960,-1357,11957,-1354,11957,-1353,11955,-1350,11954,-1348,11953,-1345,11953,-1344,11953,-1341,11953,-981,11937,-981,11936,-981,11936,-981,11936,-981,11936,-981,11934,-984,11934,-984,11934,-985,11932,-988,11932,-988,11932,-988,11931,-991,11931,-992,11931,-992,11930,-992,11930,-993,11930,-995,11930,-995,11930,-995,11930,-996,11930,-999,11930,-999,11930,-1000,11930,-1354,11930,-1358,11930,-1358,11930,-1358,11930,-1359,11930,-1358,11930,-1359,11930,-1361,11931,-1361,11931,-1361,11931,-1362,11931,-1362,11932,-1365,11932,-1365,11932,-1366,11934,-1369,11934,-1369,11934,-1369,11936,-1372,11936,-1373,11937,-1373,11939,-1376,11939,-1376,11939,-1376,11940,-1376,11939,-1376,11940,-1376,11943,-1379,11943,-1379,11943,-1379,11943,-1379,11943,-1379,11947,-1382,11947,-1382,11947,-1382,11947,-1382,11947,-1382,11947,-1382,11951,-1385,11951,-1385,11952,-1385,11956,-1387,11956,-1387,11956,-1387,11956,-1387,11961,-1389,11961,-1389,11962,-1390,11961,-1389,11962,-1390,11967,-1391,11967,-1391,11967,-1391,11967,-1391,11967,-1391,11973,-1393,11973,-1393,11973,-1393,11973,-1393,11979,-1394,11979,-1394,11979,-1394,11985,-1395,11985,-1395,11986,-1395,11992,-1395,12147,-1395,12147,-1380,12032,-1380,12032,-1365,12154,-1365,12154,-1372,12162,-1372,12162,-1402,12150,-1402,12150,-1410,11992,-1410,11992,-1402,11992,-1410,11984,-1410,11977,-1409,11970,-1408,11962,-1406,11956,-1404,11949,-1401,11944,-1398,11939,-1395,11933,-1390,11928,-1386,11925,-1382,11924,-1382,11921,-1377,11921,-1377,11919,-1373,11918,-1371,11916,-1367,11916,-1365,11915,-1361,11915,-1360,11915,-1358,11915,-1354,11915,-999,11915,-994,11915,-993,11916,-988,11916,-987,11918,-982,11919,-981,11919,-981,11698,-981,11688,-977,11688,-977,11679,-975,11679,-975,11671,-971,11670,-971,11663,-965,11662,-965,11655,-959,11655,-959,11648,-953,11648,-953,11642,-947,11642,-947,11636,-939,11636,-939,11632,-931,11631,-931,11627,-923,11627,-923,11624,-913,11624,-913,11621,-903,11621,-899,11620,-895,11620,-889,11620,-335,11621,-327,11621,-323,11624,-313,11624,-313,11627,-305,11627,-305,11631,-297,11632,-295,11636,-289,11636,-287,11642,-281,11642,-281,11648,-273,11648,-273,11655,-267,11655,-267,11662,-261,11663,-261,11670,-257,11671,-257,11679,-253,11679,-253,11688,-249,11688,-249,11698,-247,11702,-247,11707,-245,12087,-245,12092,-247,12097,-247,12106,-249,12106,-249,12115,-253,12115,-253,12123,-257,12124,-257,12128,-259,12131,-261,12132,-261,12139,-267,12139,-267,12141,-269,12146,-273,12146,-273,12152,-281,12153,-281,12154,-283,12158,-287,12158,-289,12163,-295,12163,-297,12167,-305,12167,-305,12170,-313,12170,-313,12171,-317,12173,-323,12173,-325,12173,-327,12174,-329,12174,-333,12174,-337,12174,-889xe">
              <v:path arrowok="t"/>
              <v:fill on="t" focussize="0,0"/>
              <v:stroke on="f"/>
              <v:imagedata o:title=""/>
              <o:lock v:ext="edit"/>
            </v:shape>
            <v:shape id="docshape176" o:spid="_x0000_s1207" o:spt="75" type="#_x0000_t75" style="position:absolute;left:11685;top:-1016;height:132;width:420;" filled="f" o:preferrelative="t" stroked="f" coordsize="21600,21600">
              <v:path/>
              <v:fill on="f" focussize="0,0"/>
              <v:stroke on="f" joinstyle="miter"/>
              <v:imagedata r:id="rId65" o:title=""/>
              <o:lock v:ext="edit" aspectratio="t"/>
            </v:shape>
            <v:shape id="docshape177" o:spid="_x0000_s1208" style="position:absolute;left:11637;top:-1412;height:1123;width:241;" fillcolor="#000000" filled="t" stroked="f" coordorigin="11638,-1412" coordsize="241,1123" path="m11822,-1365l11818,-1367,11813,-1370,11807,-1373,11800,-1375,11794,-1377,11787,-1378,11780,-1379,11772,-1380,11765,-1380,11765,-1365,11772,-1365,11772,-1365,11822,-1365xm11826,-307l11826,-307,11826,-307,11826,-307xm11879,-344l11879,-1356,11878,-1360,11878,-1362,11878,-1363,11878,-1363,11877,-1367,11877,-1369,11876,-1371,11875,-1373,11874,-1374,11873,-1378,11872,-1379,11871,-1381,11869,-1384,11868,-1384,11866,-1387,11865,-1388,11864,-1389,11861,-1391,11860,-1392,11859,-1393,11857,-1395,11856,-1396,11855,-1396,11855,-1397,11855,-1397,11849,-1400,11844,-1403,11837,-1406,11831,-1408,11823,-1410,11816,-1411,11809,-1412,11808,-1412,11808,-1412,11801,-1412,11648,-1412,11648,-1404,11638,-1404,11638,-1375,11648,-1375,11648,-1365,11763,-1365,11763,-1380,11653,-1380,11653,-1397,11801,-1397,11808,-1397,11814,-1396,11820,-1395,11820,-1395,11826,-1393,11826,-1393,11826,-1393,11826,-1393,11826,-1393,11831,-1392,11832,-1391,11832,-1392,11832,-1391,11832,-1391,11837,-1389,11842,-1387,11842,-1387,11842,-1387,11842,-1387,11842,-1387,11846,-1384,11846,-1384,11846,-1384,11847,-1384,11846,-1384,11850,-1381,11850,-1381,11853,-1378,11854,-1378,11856,-1375,11857,-1375,11859,-1371,11859,-1371,11861,-1368,11861,-1367,11862,-1364,11862,-1364,11863,-1361,11863,-1360,11863,-1361,11863,-1360,11863,-1360,11864,-1356,11864,-1356,11864,-345,11864,-344,11863,-341,11863,-340,11863,-341,11863,-340,11863,-340,11863,-338,11863,-337,11863,-337,11862,-337,11861,-333,11861,-333,11859,-330,11859,-329,11857,-326,11857,-326,11857,-326,11857,-326,11854,-323,11854,-323,11851,-320,11850,-320,11847,-317,11846,-316,11847,-317,11846,-316,11846,-316,11842,-314,11842,-314,11842,-314,11842,-314,11842,-314,11837,-311,11837,-311,11837,-311,11837,-311,11832,-309,11832,-309,11832,-309,11832,-309,11832,-309,11826,-307,11826,-307,11826,-307,11823,-307,11824,-307,11826,-309,11828,-310,11828,-310,11830,-312,11832,-314,11832,-314,11834,-316,11835,-318,11836,-319,11838,-321,11838,-322,11839,-323,11839,-324,11840,-327,11841,-328,11841,-329,11842,-332,11842,-333,11842,-335,11843,-338,11843,-1332,11842,-1335,11842,-1338,11842,-1339,11841,-1340,11841,-1343,11841,-1343,11840,-1344,11839,-1346,11839,-1348,11838,-1348,11838,-1349,11836,-1351,11835,-1353,11834,-1354,11832,-1356,11832,-1357,11830,-1358,11828,-1360,11826,-1362,11825,-1363,11823,-1364,11823,-1364,11822,-1365,11772,-1365,11772,-1365,11778,-1364,11785,-1363,11790,-1362,11796,-1360,11796,-1360,11796,-1360,11796,-1360,11801,-1359,11806,-1357,11806,-1356,11811,-1354,11814,-1352,11815,-1352,11818,-1349,11818,-1349,11818,-1349,11819,-1349,11818,-1349,11821,-1347,11821,-1346,11823,-1344,11824,-1343,11823,-1344,11824,-1343,11824,-1343,11825,-1341,11825,-1341,11826,-1339,11827,-1338,11827,-1336,11827,-1335,11827,-1333,11828,-1333,11828,-1333,11828,-1332,11828,-339,11828,-338,11827,-337,11827,-336,11827,-336,11827,-335,11827,-333,11827,-333,11827,-333,11827,-333,11825,-330,11825,-330,11824,-327,11824,-327,11821,-325,11821,-324,11819,-322,11818,-322,11819,-322,11818,-321,11818,-322,11815,-319,11815,-319,11811,-317,11811,-316,11811,-316,11807,-314,11806,-314,11806,-314,11806,-314,11806,-314,11802,-312,11801,-312,11802,-312,11801,-312,11796,-310,11796,-310,11796,-310,11796,-310,11791,-309,11791,-309,11790,-309,11790,-309,11785,-307,11785,-307,11785,-307,11785,-307,11784,-307,11784,-307,11779,-307,11778,-307,11778,-307,11778,-307,11778,-307,11778,-307,11772,-306,11772,-306,11772,-306,11772,-306,11765,-306,11765,-291,11772,-291,11780,-292,11787,-293,11794,-294,11801,-296,11801,-296,11801,-289,11809,-289,11816,-290,11823,-291,11830,-293,11837,-295,11844,-298,11849,-301,11855,-304,11855,-305,11857,-306,11859,-307,11860,-308,11861,-309,11863,-311,11865,-312,11866,-314,11868,-316,11869,-317,11870,-319,11872,-321,11872,-322,11874,-326,11875,-327,11876,-329,11877,-332,11877,-333,11877,-333,11878,-336,11878,-338,11878,-339,11878,-340,11879,-344xe">
              <v:path arrowok="t"/>
              <v:fill on="t" focussize="0,0"/>
              <v:stroke on="f"/>
              <v:imagedata o:title=""/>
              <o:lock v:ext="edit"/>
            </v:shape>
            <v:rect id="docshape178" o:spid="_x0000_s1209" o:spt="1" style="position:absolute;left:11743;top:-349;height:80;width:166;" fillcolor="#FFFFFF" filled="t" stroked="f" coordsize="21600,21600">
              <v:path/>
              <v:fill on="t" focussize="0,0"/>
              <v:stroke on="f"/>
              <v:imagedata o:title=""/>
              <o:lock v:ext="edit"/>
            </v:rect>
            <v:shape id="docshape179" o:spid="_x0000_s1210" style="position:absolute;left:11832;top:-353;height:69;width:86;" fillcolor="#000000" filled="t" stroked="f" coordorigin="11832,-353" coordsize="86,69" path="m11871,-353l11834,-353,11834,-338,11871,-338,11871,-353xm11918,-299l11832,-299,11832,-284,11918,-284,11918,-299xe">
              <v:path arrowok="t"/>
              <v:fill on="t" focussize="0,0"/>
              <v:stroke on="f"/>
              <v:imagedata o:title=""/>
              <o:lock v:ext="edit"/>
            </v:shape>
            <v:shape id="docshape180" o:spid="_x0000_s1211" o:spt="75" type="#_x0000_t75" style="position:absolute;left:11741;top:-1215;height:197;width:307;" filled="f" o:preferrelative="t" stroked="f" coordsize="21600,21600">
              <v:path/>
              <v:fill on="f" focussize="0,0"/>
              <v:stroke on="f" joinstyle="miter"/>
              <v:imagedata r:id="rId38" o:title=""/>
              <o:lock v:ext="edit" aspectratio="t"/>
            </v:shape>
            <v:shape id="docshape181" o:spid="_x0000_s1212" style="position:absolute;left:11664;top:-758;height:206;width:595;" fillcolor="#000000" filled="t" stroked="f" coordorigin="11664,-758" coordsize="595,206" path="m11709,-624l11672,-624,11672,-609,11709,-609,11709,-624xm11715,-681l11686,-681,11686,-666,11715,-666,11715,-681xm11724,-746l11664,-746,11664,-731,11724,-731,11724,-746xm11738,-571l11668,-571,11668,-556,11738,-556,11738,-571xm11783,-644l11745,-644,11745,-629,11783,-629,11783,-644xm11823,-743l11794,-743,11794,-728,11823,-728,11823,-743xm11905,-570l11868,-570,11868,-555,11905,-555,11905,-570xm11925,-612l11826,-612,11826,-597,11925,-597,11925,-612xm11956,-746l11880,-746,11880,-731,11956,-731,11956,-746xm12037,-572l11974,-572,11974,-557,12037,-557,12037,-572xm12044,-649l11985,-649,11985,-634,12044,-634,12044,-649xm12055,-714l12012,-714,12012,-699,12055,-699,12055,-714xm12130,-758l12075,-758,12075,-743,12130,-743,12130,-758xm12136,-684l12091,-684,12091,-669,12136,-669,12136,-684xm12156,-612l12102,-612,12102,-597,12156,-597,12156,-612xm12259,-567l12058,-567,12058,-552,12259,-552,12259,-567xe">
              <v:path arrowok="t"/>
              <v:fill on="t" focussize="0,0"/>
              <v:stroke on="f"/>
              <v:imagedata o:title=""/>
              <o:lock v:ext="edit"/>
            </v:shape>
            <v:shape id="docshape182" o:spid="_x0000_s1213" o:spt="75" type="#_x0000_t75" style="position:absolute;left:12091;top:-1430;height:80;width:228;" filled="f" o:preferrelative="t" stroked="f" coordsize="21600,21600">
              <v:path/>
              <v:fill on="f" focussize="0,0"/>
              <v:stroke on="f" joinstyle="miter"/>
              <v:imagedata r:id="rId66" o:title=""/>
              <o:lock v:ext="edit" aspectratio="t"/>
            </v:shape>
            <v:rect id="docshape183" o:spid="_x0000_s1214" o:spt="1" style="position:absolute;left:11810;top:-681;height:15;width:113;" fillcolor="#000000" filled="t" stroked="f" coordsize="21600,21600">
              <v:path/>
              <v:fill on="t" focussize="0,0"/>
              <v:stroke on="f"/>
              <v:imagedata o:title=""/>
              <o:lock v:ext="edit"/>
            </v:rect>
            <v:rect id="docshape184" o:spid="_x0000_s1215" o:spt="1" style="position:absolute;left:11656;top:-868;height:534;width:15;" fillcolor="#5A5A5A" filled="t" stroked="f" coordsize="21600,21600">
              <v:path/>
              <v:fill on="t" focussize="0,0"/>
              <v:stroke on="f"/>
              <v:imagedata o:title=""/>
              <o:lock v:ext="edit"/>
            </v:rect>
          </v:group>
        </w:pict>
      </w:r>
      <w:r>
        <w:pict>
          <v:rect id="docshape185" o:spid="_x0000_s1216" o:spt="1" style="position:absolute;left:0pt;margin-left:688.35pt;margin-top:-57.1pt;height:7.1pt;width:0.75pt;mso-position-horizontal-relative:page;z-index:-251622400;mso-width-relative:page;mso-height-relative:page;" fillcolor="#000000" filled="t" stroked="f" coordsize="21600,21600">
            <v:path/>
            <v:fill on="t" focussize="0,0"/>
            <v:stroke on="f"/>
            <v:imagedata o:title=""/>
            <o:lock v:ext="edit"/>
          </v:rect>
        </w:pict>
      </w:r>
      <w:r>
        <w:pict>
          <v:rect id="docshape186" o:spid="_x0000_s1217" o:spt="1" style="position:absolute;left:0pt;margin-left:700.7pt;margin-top:-57.3pt;height:7.05pt;width:0.75pt;mso-position-horizontal-relative:page;z-index:-251621376;mso-width-relative:page;mso-height-relative:page;" fillcolor="#000000" filled="t" stroked="f" coordsize="21600,21600">
            <v:path/>
            <v:fill on="t" focussize="0,0"/>
            <v:stroke on="f"/>
            <v:imagedata o:title=""/>
            <o:lock v:ext="edit"/>
          </v:rect>
        </w:pict>
      </w:r>
      <w:r>
        <w:pict>
          <v:shape id="docshape187" o:spid="_x0000_s1218" o:spt="202" type="#_x0000_t202" style="position:absolute;left:0pt;margin-left:772.3pt;margin-top:-58.2pt;height:56pt;width:11pt;mso-position-horizontal-relative:page;z-index:251672576;mso-width-relative:page;mso-height-relative:page;" filled="f" stroked="f" coordsize="21600,21600">
            <v:path/>
            <v:fill on="f" focussize="0,0"/>
            <v:stroke on="f" joinstyle="miter"/>
            <v:imagedata o:title=""/>
            <o:lock v:ext="edit"/>
            <v:textbox inset="0mm,0mm,0mm,0mm" style="layout-flow:vertical-ideographic;">
              <w:txbxContent>
                <w:p>
                  <w:pPr>
                    <w:spacing w:before="0" w:line="168" w:lineRule="auto"/>
                    <w:ind w:left="20" w:right="0" w:firstLine="0"/>
                    <w:jc w:val="left"/>
                    <w:rPr>
                      <w:sz w:val="18"/>
                    </w:rPr>
                  </w:pPr>
                  <w:r>
                    <w:rPr>
                      <w:sz w:val="18"/>
                    </w:rPr>
                    <w:t>氢氧化钠溶液</w:t>
                  </w:r>
                </w:p>
              </w:txbxContent>
            </v:textbox>
          </v:shape>
        </w:pict>
      </w:r>
      <w:r>
        <w:pict>
          <v:shape id="docshape188" o:spid="_x0000_s1219" o:spt="202" type="#_x0000_t202" style="position:absolute;left:0pt;margin-left:717.6pt;margin-top:-74.25pt;height:74pt;width:11pt;mso-position-horizontal-relative:page;z-index:251673600;mso-width-relative:page;mso-height-relative:page;" filled="f" stroked="f" coordsize="21600,21600">
            <v:path/>
            <v:fill on="f" focussize="0,0"/>
            <v:stroke on="f" joinstyle="miter"/>
            <v:imagedata o:title=""/>
            <o:lock v:ext="edit"/>
            <v:textbox inset="0mm,0mm,0mm,0mm" style="layout-flow:vertical-ideographic;">
              <w:txbxContent>
                <w:p>
                  <w:pPr>
                    <w:spacing w:before="0" w:line="168" w:lineRule="auto"/>
                    <w:ind w:left="20" w:right="0" w:firstLine="0"/>
                    <w:jc w:val="left"/>
                    <w:rPr>
                      <w:sz w:val="18"/>
                    </w:rPr>
                  </w:pPr>
                  <w:r>
                    <w:rPr>
                      <w:sz w:val="18"/>
                    </w:rPr>
                    <w:t>饱和碳酸氢钠溶液</w:t>
                  </w:r>
                </w:p>
              </w:txbxContent>
            </v:textbox>
          </v:shape>
        </w:pict>
      </w:r>
      <w:r>
        <w:pict>
          <v:shape id="docshape189" o:spid="_x0000_s1220" o:spt="202" type="#_x0000_t202" style="position:absolute;left:0pt;margin-left:615.25pt;margin-top:-42.45pt;height:29pt;width:11pt;mso-position-horizontal-relative:page;z-index:251674624;mso-width-relative:page;mso-height-relative:page;" filled="f" stroked="f" coordsize="21600,21600">
            <v:path/>
            <v:fill on="f" focussize="0,0"/>
            <v:stroke on="f" joinstyle="miter"/>
            <v:imagedata o:title=""/>
            <o:lock v:ext="edit"/>
            <v:textbox inset="0mm,0mm,0mm,0mm" style="layout-flow:vertical-ideographic;">
              <w:txbxContent>
                <w:p>
                  <w:pPr>
                    <w:spacing w:before="0" w:line="168" w:lineRule="auto"/>
                    <w:ind w:left="20" w:right="0" w:firstLine="0"/>
                    <w:jc w:val="left"/>
                    <w:rPr>
                      <w:sz w:val="18"/>
                    </w:rPr>
                  </w:pPr>
                  <w:r>
                    <w:rPr>
                      <w:sz w:val="18"/>
                    </w:rPr>
                    <w:t>浓硫酸</w:t>
                  </w:r>
                </w:p>
              </w:txbxContent>
            </v:textbox>
          </v:shape>
        </w:pict>
      </w:r>
      <w:r>
        <w:rPr>
          <w:rFonts w:ascii="Times New Roman"/>
          <w:spacing w:val="-10"/>
          <w:sz w:val="20"/>
        </w:rPr>
        <w:t>A</w:t>
      </w:r>
      <w:r>
        <w:rPr>
          <w:rFonts w:ascii="Times New Roman"/>
          <w:sz w:val="20"/>
        </w:rPr>
        <w:tab/>
      </w:r>
      <w:r>
        <w:rPr>
          <w:rFonts w:ascii="Times New Roman"/>
          <w:spacing w:val="-10"/>
          <w:sz w:val="20"/>
        </w:rPr>
        <w:t>B</w:t>
      </w:r>
      <w:r>
        <w:rPr>
          <w:rFonts w:ascii="Times New Roman"/>
          <w:sz w:val="20"/>
        </w:rPr>
        <w:tab/>
      </w:r>
      <w:r>
        <w:rPr>
          <w:rFonts w:ascii="Times New Roman"/>
          <w:spacing w:val="-10"/>
          <w:sz w:val="20"/>
        </w:rPr>
        <w:t>C</w:t>
      </w:r>
      <w:r>
        <w:rPr>
          <w:rFonts w:ascii="Times New Roman"/>
          <w:sz w:val="20"/>
        </w:rPr>
        <w:tab/>
      </w:r>
      <w:r>
        <w:rPr>
          <w:rFonts w:ascii="Times New Roman"/>
          <w:spacing w:val="-10"/>
          <w:sz w:val="20"/>
        </w:rPr>
        <w:t>D</w:t>
      </w:r>
      <w:r>
        <w:rPr>
          <w:rFonts w:ascii="Times New Roman"/>
          <w:sz w:val="20"/>
        </w:rPr>
        <w:tab/>
      </w:r>
      <w:r>
        <w:rPr>
          <w:rFonts w:ascii="Times New Roman"/>
          <w:spacing w:val="-10"/>
          <w:sz w:val="20"/>
        </w:rPr>
        <w:t>E</w:t>
      </w:r>
      <w:r>
        <w:rPr>
          <w:rFonts w:ascii="Times New Roman"/>
          <w:sz w:val="20"/>
        </w:rPr>
        <w:tab/>
      </w:r>
      <w:r>
        <w:rPr>
          <w:rFonts w:ascii="Times New Roman"/>
          <w:spacing w:val="-10"/>
          <w:sz w:val="20"/>
        </w:rPr>
        <w:t>F</w:t>
      </w:r>
      <w:r>
        <w:rPr>
          <w:rFonts w:ascii="Times New Roman"/>
          <w:sz w:val="20"/>
        </w:rPr>
        <w:tab/>
      </w:r>
      <w:r>
        <w:rPr>
          <w:rFonts w:ascii="Times New Roman"/>
          <w:spacing w:val="-10"/>
          <w:sz w:val="20"/>
        </w:rPr>
        <w:t>G</w:t>
      </w:r>
    </w:p>
    <w:p>
      <w:pPr>
        <w:pStyle w:val="2"/>
        <w:rPr>
          <w:rFonts w:ascii="Times New Roman"/>
          <w:sz w:val="18"/>
        </w:rPr>
      </w:pPr>
    </w:p>
    <w:p>
      <w:pPr>
        <w:pStyle w:val="2"/>
        <w:ind w:left="669"/>
      </w:pPr>
      <w:r>
        <w:rPr>
          <w:spacing w:val="-2"/>
          <w:w w:val="95"/>
        </w:rPr>
        <w:t>试回答下列问题：</w:t>
      </w:r>
    </w:p>
    <w:p>
      <w:pPr>
        <w:pStyle w:val="8"/>
        <w:numPr>
          <w:ilvl w:val="0"/>
          <w:numId w:val="8"/>
        </w:numPr>
        <w:tabs>
          <w:tab w:val="left" w:pos="1405"/>
        </w:tabs>
        <w:spacing w:before="84" w:after="0" w:line="316" w:lineRule="auto"/>
        <w:ind w:left="669" w:right="1101" w:firstLine="211"/>
        <w:jc w:val="left"/>
        <w:rPr>
          <w:sz w:val="21"/>
        </w:rPr>
      </w:pPr>
      <w:r>
        <w:rPr>
          <w:spacing w:val="-9"/>
          <w:w w:val="99"/>
          <w:sz w:val="21"/>
        </w:rPr>
        <w:t>若以石灰石和稀盐酸为原料，在实验室中制备并收集干燥、纯净的二氧化碳气体</w:t>
      </w:r>
      <w:r>
        <w:rPr>
          <w:spacing w:val="-3"/>
          <w:w w:val="99"/>
          <w:sz w:val="21"/>
        </w:rPr>
        <w:t>，按照要求设计实验装置，连接仪器。</w:t>
      </w:r>
      <w:r>
        <w:rPr>
          <w:spacing w:val="-1"/>
          <w:w w:val="99"/>
          <w:sz w:val="21"/>
        </w:rPr>
        <w:t>（提示：盐酸中挥发出的少量</w:t>
      </w:r>
      <w:r>
        <w:rPr>
          <w:spacing w:val="-50"/>
          <w:sz w:val="21"/>
        </w:rPr>
        <w:t xml:space="preserve"> </w:t>
      </w:r>
      <w:r>
        <w:rPr>
          <w:rFonts w:ascii="Times New Roman" w:eastAsia="Times New Roman"/>
          <w:w w:val="99"/>
          <w:sz w:val="21"/>
        </w:rPr>
        <w:t>H</w:t>
      </w:r>
      <w:r>
        <w:rPr>
          <w:rFonts w:ascii="Times New Roman" w:eastAsia="Times New Roman"/>
          <w:spacing w:val="-1"/>
          <w:w w:val="99"/>
          <w:sz w:val="21"/>
        </w:rPr>
        <w:t>C</w:t>
      </w:r>
      <w:r>
        <w:rPr>
          <w:rFonts w:ascii="Times New Roman" w:eastAsia="Times New Roman"/>
          <w:w w:val="99"/>
          <w:sz w:val="21"/>
        </w:rPr>
        <w:t>l</w:t>
      </w:r>
      <w:r>
        <w:rPr>
          <w:rFonts w:ascii="Times New Roman" w:eastAsia="Times New Roman"/>
          <w:spacing w:val="2"/>
          <w:sz w:val="21"/>
        </w:rPr>
        <w:t xml:space="preserve"> </w:t>
      </w:r>
      <w:r>
        <w:rPr>
          <w:spacing w:val="-1"/>
          <w:w w:val="99"/>
          <w:sz w:val="21"/>
        </w:rPr>
        <w:t>气体可用饱和碳酸氢钠溶液吸收</w:t>
      </w:r>
      <w:r>
        <w:rPr>
          <w:w w:val="99"/>
          <w:sz w:val="21"/>
        </w:rPr>
        <w:t>）</w:t>
      </w:r>
    </w:p>
    <w:p>
      <w:pPr>
        <w:pStyle w:val="2"/>
        <w:tabs>
          <w:tab w:val="left" w:pos="5394"/>
        </w:tabs>
        <w:spacing w:line="267" w:lineRule="exact"/>
        <w:ind w:left="880"/>
      </w:pPr>
      <w:r>
        <w:rPr>
          <w:w w:val="95"/>
        </w:rPr>
        <w:t>①所选仪器的连接顺序</w:t>
      </w:r>
      <w:r>
        <w:rPr>
          <w:spacing w:val="-10"/>
          <w:w w:val="95"/>
        </w:rPr>
        <w:t>为</w:t>
      </w:r>
      <w:r>
        <w:rPr>
          <w:rFonts w:ascii="Times New Roman" w:hAnsi="Times New Roman" w:eastAsia="Times New Roman"/>
          <w:u w:val="single"/>
        </w:rPr>
        <w:tab/>
      </w:r>
      <w:r>
        <w:rPr>
          <w:w w:val="95"/>
        </w:rPr>
        <w:t>（从左到右填写仪器序号字母）</w:t>
      </w:r>
      <w:r>
        <w:rPr>
          <w:spacing w:val="-10"/>
          <w:w w:val="95"/>
        </w:rPr>
        <w:t>。</w:t>
      </w:r>
    </w:p>
    <w:p>
      <w:pPr>
        <w:pStyle w:val="2"/>
        <w:tabs>
          <w:tab w:val="left" w:pos="8334"/>
        </w:tabs>
        <w:spacing w:before="84"/>
        <w:ind w:left="880"/>
      </w:pPr>
      <w:r>
        <w:rPr>
          <w:w w:val="95"/>
        </w:rPr>
        <w:t>②实验室制二氧化碳的化学方程式</w:t>
      </w:r>
      <w:r>
        <w:rPr>
          <w:spacing w:val="-10"/>
          <w:w w:val="95"/>
        </w:rPr>
        <w:t>为</w:t>
      </w:r>
      <w:r>
        <w:rPr>
          <w:rFonts w:ascii="Times New Roman" w:hAnsi="Times New Roman" w:eastAsia="Times New Roman"/>
          <w:u w:val="single"/>
        </w:rPr>
        <w:tab/>
      </w:r>
      <w:r>
        <w:rPr>
          <w:spacing w:val="-10"/>
        </w:rPr>
        <w:t>。</w:t>
      </w:r>
    </w:p>
    <w:p>
      <w:pPr>
        <w:pStyle w:val="2"/>
        <w:tabs>
          <w:tab w:val="left" w:pos="6445"/>
        </w:tabs>
        <w:spacing w:before="86" w:line="316" w:lineRule="auto"/>
        <w:ind w:left="1089" w:right="1333" w:hanging="209"/>
        <w:jc w:val="both"/>
      </w:pPr>
      <w:r>
        <w:rPr>
          <w:spacing w:val="-2"/>
        </w:rPr>
        <w:t>③二氧化碳能够扑灭木材着火的根本原因是下列的</w:t>
      </w:r>
      <w:r>
        <w:rPr>
          <w:rFonts w:ascii="Times New Roman" w:hAnsi="Times New Roman" w:eastAsia="Times New Roman"/>
          <w:u w:val="single"/>
        </w:rPr>
        <w:tab/>
      </w:r>
      <w:r>
        <w:rPr>
          <w:spacing w:val="-2"/>
        </w:rPr>
        <w:t xml:space="preserve">（填选项序号之一）。 </w:t>
      </w:r>
      <w:r>
        <w:rPr>
          <w:rFonts w:ascii="Times New Roman" w:hAnsi="Times New Roman" w:eastAsia="Times New Roman"/>
        </w:rPr>
        <w:t>A</w:t>
      </w:r>
      <w:r>
        <w:t>．二氧化碳是一种无色、无味的气体</w:t>
      </w:r>
      <w:r>
        <w:rPr>
          <w:spacing w:val="80"/>
          <w:w w:val="150"/>
        </w:rPr>
        <w:t xml:space="preserve"> </w:t>
      </w:r>
      <w:r>
        <w:rPr>
          <w:rFonts w:ascii="Times New Roman" w:hAnsi="Times New Roman" w:eastAsia="Times New Roman"/>
        </w:rPr>
        <w:t>B</w:t>
      </w:r>
      <w:r>
        <w:t>．二氧化碳能与水反应，生成碳酸</w:t>
      </w:r>
      <w:r>
        <w:rPr>
          <w:spacing w:val="40"/>
        </w:rPr>
        <w:t xml:space="preserve"> </w:t>
      </w:r>
      <w:r>
        <w:rPr>
          <w:rFonts w:ascii="Times New Roman" w:hAnsi="Times New Roman" w:eastAsia="Times New Roman"/>
        </w:rPr>
        <w:t>C</w:t>
      </w:r>
      <w:r>
        <w:t>．二氧化碳既不能燃烧，也不支持燃烧</w:t>
      </w:r>
      <w:r>
        <w:rPr>
          <w:spacing w:val="40"/>
        </w:rPr>
        <w:t xml:space="preserve">  </w:t>
      </w:r>
      <w:r>
        <w:rPr>
          <w:rFonts w:ascii="Times New Roman" w:hAnsi="Times New Roman" w:eastAsia="Times New Roman"/>
        </w:rPr>
        <w:t>D</w:t>
      </w:r>
      <w:r>
        <w:t>．二氧化碳降低了可燃物的着火点</w:t>
      </w:r>
    </w:p>
    <w:p>
      <w:pPr>
        <w:pStyle w:val="8"/>
        <w:numPr>
          <w:ilvl w:val="0"/>
          <w:numId w:val="8"/>
        </w:numPr>
        <w:tabs>
          <w:tab w:val="left" w:pos="1402"/>
          <w:tab w:val="left" w:pos="7871"/>
        </w:tabs>
        <w:spacing w:before="146" w:after="0" w:line="314" w:lineRule="auto"/>
        <w:ind w:left="669" w:right="1104" w:firstLine="201"/>
        <w:jc w:val="left"/>
        <w:rPr>
          <w:sz w:val="21"/>
        </w:rPr>
      </w:pPr>
      <w:r>
        <w:drawing>
          <wp:anchor distT="0" distB="0" distL="0" distR="0" simplePos="0" relativeHeight="251696128" behindDoc="1" locked="0" layoutInCell="1" allowOverlap="1">
            <wp:simplePos x="0" y="0"/>
            <wp:positionH relativeFrom="page">
              <wp:posOffset>11522710</wp:posOffset>
            </wp:positionH>
            <wp:positionV relativeFrom="paragraph">
              <wp:posOffset>201930</wp:posOffset>
            </wp:positionV>
            <wp:extent cx="304800" cy="324485"/>
            <wp:effectExtent l="0" t="0" r="0" b="0"/>
            <wp:wrapNone/>
            <wp:docPr id="15" name="image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61.png"/>
                    <pic:cNvPicPr>
                      <a:picLocks noChangeAspect="1"/>
                    </pic:cNvPicPr>
                  </pic:nvPicPr>
                  <pic:blipFill>
                    <a:blip r:embed="rId67" cstate="print"/>
                    <a:stretch>
                      <a:fillRect/>
                    </a:stretch>
                  </pic:blipFill>
                  <pic:spPr>
                    <a:xfrm>
                      <a:off x="0" y="0"/>
                      <a:ext cx="304800" cy="324611"/>
                    </a:xfrm>
                    <a:prstGeom prst="rect">
                      <a:avLst/>
                    </a:prstGeom>
                  </pic:spPr>
                </pic:pic>
              </a:graphicData>
            </a:graphic>
          </wp:anchor>
        </w:drawing>
      </w:r>
      <w:r>
        <w:rPr>
          <w:spacing w:val="2"/>
          <w:w w:val="99"/>
          <w:sz w:val="20"/>
        </w:rPr>
        <w:t>若用锌</w:t>
      </w:r>
      <w:r>
        <w:rPr>
          <w:spacing w:val="5"/>
          <w:w w:val="99"/>
          <w:sz w:val="20"/>
        </w:rPr>
        <w:t>和</w:t>
      </w:r>
      <w:r>
        <w:rPr>
          <w:spacing w:val="2"/>
          <w:w w:val="99"/>
          <w:sz w:val="20"/>
        </w:rPr>
        <w:t>稀硫酸反应</w:t>
      </w:r>
      <w:r>
        <w:rPr>
          <w:spacing w:val="5"/>
          <w:w w:val="99"/>
          <w:sz w:val="20"/>
        </w:rPr>
        <w:t>制</w:t>
      </w:r>
      <w:r>
        <w:rPr>
          <w:spacing w:val="2"/>
          <w:w w:val="99"/>
          <w:sz w:val="20"/>
        </w:rPr>
        <w:t>取氢气，并</w:t>
      </w:r>
      <w:r>
        <w:rPr>
          <w:spacing w:val="5"/>
          <w:w w:val="99"/>
          <w:sz w:val="20"/>
        </w:rPr>
        <w:t>用</w:t>
      </w:r>
      <w:r>
        <w:rPr>
          <w:spacing w:val="2"/>
          <w:w w:val="99"/>
          <w:sz w:val="20"/>
        </w:rPr>
        <w:t>来测定某不</w:t>
      </w:r>
      <w:r>
        <w:rPr>
          <w:spacing w:val="5"/>
          <w:w w:val="99"/>
          <w:sz w:val="20"/>
        </w:rPr>
        <w:t>纯</w:t>
      </w:r>
      <w:r>
        <w:rPr>
          <w:spacing w:val="2"/>
          <w:w w:val="99"/>
          <w:sz w:val="20"/>
        </w:rPr>
        <w:t>的氧化铜样</w:t>
      </w:r>
      <w:r>
        <w:rPr>
          <w:spacing w:val="5"/>
          <w:w w:val="99"/>
          <w:sz w:val="20"/>
        </w:rPr>
        <w:t>品</w:t>
      </w:r>
      <w:r>
        <w:rPr>
          <w:spacing w:val="2"/>
          <w:w w:val="99"/>
          <w:sz w:val="20"/>
        </w:rPr>
        <w:t>的纯度（杂</w:t>
      </w:r>
      <w:r>
        <w:rPr>
          <w:spacing w:val="5"/>
          <w:w w:val="99"/>
          <w:sz w:val="20"/>
        </w:rPr>
        <w:t>质</w:t>
      </w:r>
      <w:r>
        <w:rPr>
          <w:spacing w:val="2"/>
          <w:w w:val="99"/>
          <w:sz w:val="20"/>
        </w:rPr>
        <w:t>为</w:t>
      </w:r>
      <w:r>
        <w:rPr>
          <w:w w:val="99"/>
          <w:sz w:val="20"/>
        </w:rPr>
        <w:t>少</w:t>
      </w:r>
      <w:r>
        <w:rPr>
          <w:w w:val="99"/>
          <w:position w:val="2"/>
          <w:sz w:val="20"/>
        </w:rPr>
        <w:t>量</w:t>
      </w:r>
      <w:r>
        <w:rPr>
          <w:spacing w:val="2"/>
          <w:w w:val="99"/>
          <w:position w:val="2"/>
          <w:sz w:val="20"/>
        </w:rPr>
        <w:t>单</w:t>
      </w:r>
      <w:r>
        <w:rPr>
          <w:w w:val="99"/>
          <w:position w:val="2"/>
          <w:sz w:val="20"/>
        </w:rPr>
        <w:t>质</w:t>
      </w:r>
      <w:r>
        <w:rPr>
          <w:spacing w:val="2"/>
          <w:w w:val="99"/>
          <w:position w:val="2"/>
          <w:sz w:val="20"/>
        </w:rPr>
        <w:t>铜</w:t>
      </w:r>
      <w:r>
        <w:rPr>
          <w:spacing w:val="-31"/>
          <w:w w:val="99"/>
          <w:position w:val="2"/>
          <w:sz w:val="20"/>
        </w:rPr>
        <w:t>）</w:t>
      </w:r>
      <w:r>
        <w:rPr>
          <w:spacing w:val="-29"/>
          <w:w w:val="99"/>
          <w:position w:val="2"/>
          <w:sz w:val="20"/>
        </w:rPr>
        <w:t>，</w:t>
      </w:r>
      <w:r>
        <w:rPr>
          <w:w w:val="99"/>
          <w:position w:val="2"/>
          <w:sz w:val="20"/>
        </w:rPr>
        <w:t>所</w:t>
      </w:r>
      <w:r>
        <w:rPr>
          <w:spacing w:val="2"/>
          <w:w w:val="99"/>
          <w:position w:val="2"/>
          <w:sz w:val="20"/>
        </w:rPr>
        <w:t>选</w:t>
      </w:r>
      <w:r>
        <w:rPr>
          <w:w w:val="99"/>
          <w:position w:val="2"/>
          <w:sz w:val="20"/>
        </w:rPr>
        <w:t>仪器</w:t>
      </w:r>
      <w:r>
        <w:rPr>
          <w:spacing w:val="2"/>
          <w:w w:val="99"/>
          <w:position w:val="2"/>
          <w:sz w:val="20"/>
        </w:rPr>
        <w:t>的</w:t>
      </w:r>
      <w:r>
        <w:rPr>
          <w:w w:val="99"/>
          <w:position w:val="2"/>
          <w:sz w:val="20"/>
        </w:rPr>
        <w:t>连接</w:t>
      </w:r>
      <w:r>
        <w:rPr>
          <w:spacing w:val="2"/>
          <w:w w:val="99"/>
          <w:position w:val="2"/>
          <w:sz w:val="20"/>
        </w:rPr>
        <w:t>顺</w:t>
      </w:r>
      <w:r>
        <w:rPr>
          <w:w w:val="99"/>
          <w:position w:val="2"/>
          <w:sz w:val="20"/>
        </w:rPr>
        <w:t>序为</w:t>
      </w:r>
      <w:r>
        <w:rPr>
          <w:spacing w:val="-29"/>
          <w:w w:val="99"/>
          <w:position w:val="2"/>
          <w:sz w:val="20"/>
        </w:rPr>
        <w:t>：</w:t>
      </w:r>
      <w:r>
        <w:rPr>
          <w:rFonts w:ascii="Times New Roman" w:hAnsi="Times New Roman" w:eastAsia="Times New Roman"/>
          <w:spacing w:val="1"/>
          <w:w w:val="99"/>
          <w:position w:val="2"/>
          <w:sz w:val="20"/>
        </w:rPr>
        <w:t>B</w:t>
      </w:r>
      <w:r>
        <w:rPr>
          <w:w w:val="99"/>
          <w:position w:val="2"/>
          <w:sz w:val="20"/>
        </w:rPr>
        <w:t>→</w:t>
      </w:r>
      <w:r>
        <w:rPr>
          <w:rFonts w:ascii="Times New Roman" w:hAnsi="Times New Roman" w:eastAsia="Times New Roman"/>
          <w:w w:val="99"/>
          <w:position w:val="2"/>
          <w:sz w:val="20"/>
        </w:rPr>
        <w:t>A</w:t>
      </w:r>
      <w:r>
        <w:rPr>
          <w:rFonts w:ascii="Times New Roman" w:hAnsi="Times New Roman" w:eastAsia="Times New Roman"/>
          <w:spacing w:val="-1"/>
          <w:sz w:val="13"/>
        </w:rPr>
        <w:t>1</w:t>
      </w:r>
      <w:r>
        <w:rPr>
          <w:spacing w:val="2"/>
          <w:w w:val="99"/>
          <w:position w:val="2"/>
          <w:sz w:val="20"/>
        </w:rPr>
        <w:t>→</w:t>
      </w:r>
      <w:r>
        <w:rPr>
          <w:rFonts w:ascii="Times New Roman" w:hAnsi="Times New Roman" w:eastAsia="Times New Roman"/>
          <w:w w:val="99"/>
          <w:position w:val="2"/>
          <w:sz w:val="20"/>
        </w:rPr>
        <w:t>E</w:t>
      </w:r>
      <w:r>
        <w:rPr>
          <w:w w:val="99"/>
          <w:position w:val="2"/>
          <w:sz w:val="20"/>
        </w:rPr>
        <w:t>→</w:t>
      </w:r>
      <w:r>
        <w:rPr>
          <w:rFonts w:ascii="Times New Roman" w:hAnsi="Times New Roman" w:eastAsia="Times New Roman"/>
          <w:w w:val="99"/>
          <w:position w:val="2"/>
          <w:sz w:val="20"/>
        </w:rPr>
        <w:t>A</w:t>
      </w:r>
      <w:r>
        <w:rPr>
          <w:rFonts w:ascii="Times New Roman" w:hAnsi="Times New Roman" w:eastAsia="Times New Roman"/>
          <w:spacing w:val="-1"/>
          <w:sz w:val="13"/>
        </w:rPr>
        <w:t>2</w:t>
      </w:r>
      <w:r>
        <w:rPr>
          <w:w w:val="99"/>
          <w:position w:val="2"/>
          <w:sz w:val="20"/>
        </w:rPr>
        <w:t>→</w:t>
      </w:r>
      <w:r>
        <w:rPr>
          <w:rFonts w:ascii="Times New Roman" w:hAnsi="Times New Roman" w:eastAsia="Times New Roman"/>
          <w:w w:val="99"/>
          <w:position w:val="2"/>
          <w:sz w:val="20"/>
        </w:rPr>
        <w:t>A</w:t>
      </w:r>
      <w:r>
        <w:rPr>
          <w:rFonts w:ascii="Times New Roman" w:hAnsi="Times New Roman" w:eastAsia="Times New Roman"/>
          <w:spacing w:val="-1"/>
          <w:sz w:val="13"/>
        </w:rPr>
        <w:t>3</w:t>
      </w:r>
      <w:r>
        <w:rPr>
          <w:spacing w:val="-58"/>
          <w:w w:val="99"/>
          <w:position w:val="2"/>
          <w:sz w:val="20"/>
        </w:rPr>
        <w:t>。</w:t>
      </w:r>
      <w:r>
        <w:rPr>
          <w:w w:val="99"/>
          <w:position w:val="2"/>
          <w:sz w:val="20"/>
        </w:rPr>
        <w:t>（已知</w:t>
      </w:r>
      <w:r>
        <w:rPr>
          <w:spacing w:val="-29"/>
          <w:w w:val="99"/>
          <w:position w:val="2"/>
          <w:sz w:val="20"/>
        </w:rPr>
        <w:t>：</w:t>
      </w:r>
      <w:r>
        <w:rPr>
          <w:rFonts w:ascii="Times New Roman" w:hAnsi="Times New Roman" w:eastAsia="Times New Roman"/>
          <w:spacing w:val="-1"/>
          <w:w w:val="99"/>
          <w:position w:val="2"/>
          <w:sz w:val="20"/>
        </w:rPr>
        <w:t>C</w:t>
      </w:r>
      <w:r>
        <w:rPr>
          <w:rFonts w:ascii="Times New Roman" w:hAnsi="Times New Roman" w:eastAsia="Times New Roman"/>
          <w:spacing w:val="1"/>
          <w:w w:val="99"/>
          <w:position w:val="2"/>
          <w:sz w:val="20"/>
        </w:rPr>
        <w:t>u</w:t>
      </w:r>
      <w:r>
        <w:rPr>
          <w:rFonts w:ascii="Times New Roman" w:hAnsi="Times New Roman" w:eastAsia="Times New Roman"/>
          <w:w w:val="99"/>
          <w:position w:val="2"/>
          <w:sz w:val="20"/>
        </w:rPr>
        <w:t>O+</w:t>
      </w:r>
      <w:r>
        <w:rPr>
          <w:rFonts w:ascii="Times New Roman" w:hAnsi="Times New Roman" w:eastAsia="Times New Roman"/>
          <w:spacing w:val="2"/>
          <w:w w:val="99"/>
          <w:position w:val="2"/>
          <w:sz w:val="20"/>
        </w:rPr>
        <w:t>H</w:t>
      </w:r>
      <w:r>
        <w:rPr>
          <w:rFonts w:ascii="Times New Roman" w:hAnsi="Times New Roman" w:eastAsia="Times New Roman"/>
          <w:sz w:val="13"/>
        </w:rPr>
        <w:t>2</w:t>
      </w:r>
      <w:r>
        <w:rPr>
          <w:rFonts w:ascii="Times New Roman" w:hAnsi="Times New Roman" w:eastAsia="Times New Roman"/>
          <w:sz w:val="13"/>
        </w:rPr>
        <w:tab/>
      </w:r>
      <w:r>
        <w:rPr>
          <w:rFonts w:ascii="Times New Roman" w:hAnsi="Times New Roman" w:eastAsia="Times New Roman"/>
          <w:spacing w:val="-4"/>
          <w:w w:val="99"/>
          <w:position w:val="2"/>
          <w:sz w:val="20"/>
        </w:rPr>
        <w:t>C</w:t>
      </w:r>
      <w:r>
        <w:rPr>
          <w:rFonts w:ascii="Times New Roman" w:hAnsi="Times New Roman" w:eastAsia="Times New Roman"/>
          <w:spacing w:val="-2"/>
          <w:w w:val="99"/>
          <w:position w:val="2"/>
          <w:sz w:val="20"/>
        </w:rPr>
        <w:t>u</w:t>
      </w:r>
      <w:r>
        <w:rPr>
          <w:rFonts w:ascii="Times New Roman" w:hAnsi="Times New Roman" w:eastAsia="Times New Roman"/>
          <w:spacing w:val="-3"/>
          <w:w w:val="99"/>
          <w:position w:val="2"/>
          <w:sz w:val="20"/>
        </w:rPr>
        <w:t>+H</w:t>
      </w:r>
      <w:r>
        <w:rPr>
          <w:rFonts w:ascii="Times New Roman" w:hAnsi="Times New Roman" w:eastAsia="Times New Roman"/>
          <w:spacing w:val="-4"/>
          <w:sz w:val="13"/>
        </w:rPr>
        <w:t>2</w:t>
      </w:r>
      <w:r>
        <w:rPr>
          <w:rFonts w:ascii="Times New Roman" w:hAnsi="Times New Roman" w:eastAsia="Times New Roman"/>
          <w:spacing w:val="-1"/>
          <w:w w:val="99"/>
          <w:position w:val="2"/>
          <w:sz w:val="20"/>
        </w:rPr>
        <w:t>O</w:t>
      </w:r>
      <w:r>
        <w:rPr>
          <w:spacing w:val="-3"/>
          <w:w w:val="99"/>
          <w:position w:val="2"/>
          <w:sz w:val="20"/>
        </w:rPr>
        <w:t>；</w:t>
      </w:r>
      <w:r>
        <w:rPr>
          <w:w w:val="99"/>
          <w:position w:val="2"/>
          <w:sz w:val="20"/>
        </w:rPr>
        <w:t xml:space="preserve"> </w:t>
      </w:r>
      <w:r>
        <w:rPr>
          <w:rFonts w:ascii="Times New Roman" w:hAnsi="Times New Roman" w:eastAsia="Times New Roman"/>
          <w:w w:val="99"/>
          <w:position w:val="2"/>
          <w:sz w:val="21"/>
        </w:rPr>
        <w:t>A</w:t>
      </w:r>
      <w:r>
        <w:rPr>
          <w:rFonts w:ascii="Times New Roman" w:hAnsi="Times New Roman" w:eastAsia="Times New Roman"/>
          <w:spacing w:val="1"/>
          <w:w w:val="105"/>
          <w:sz w:val="13"/>
        </w:rPr>
        <w:t>1</w:t>
      </w:r>
      <w:r>
        <w:rPr>
          <w:spacing w:val="-1"/>
          <w:w w:val="99"/>
          <w:position w:val="2"/>
          <w:sz w:val="21"/>
        </w:rPr>
        <w:t>、</w:t>
      </w:r>
      <w:r>
        <w:rPr>
          <w:rFonts w:ascii="Times New Roman" w:hAnsi="Times New Roman" w:eastAsia="Times New Roman"/>
          <w:spacing w:val="2"/>
          <w:w w:val="99"/>
          <w:position w:val="2"/>
          <w:sz w:val="21"/>
        </w:rPr>
        <w:t>A</w:t>
      </w:r>
      <w:r>
        <w:rPr>
          <w:rFonts w:ascii="Times New Roman" w:hAnsi="Times New Roman" w:eastAsia="Times New Roman"/>
          <w:spacing w:val="-2"/>
          <w:w w:val="105"/>
          <w:sz w:val="13"/>
        </w:rPr>
        <w:t>2</w:t>
      </w:r>
      <w:r>
        <w:rPr>
          <w:w w:val="99"/>
          <w:position w:val="2"/>
          <w:sz w:val="20"/>
        </w:rPr>
        <w:t>、</w:t>
      </w:r>
      <w:r>
        <w:rPr>
          <w:rFonts w:ascii="Times New Roman" w:hAnsi="Times New Roman" w:eastAsia="Times New Roman"/>
          <w:w w:val="99"/>
          <w:position w:val="2"/>
          <w:sz w:val="20"/>
        </w:rPr>
        <w:t>A</w:t>
      </w:r>
      <w:r>
        <w:rPr>
          <w:rFonts w:ascii="Times New Roman" w:hAnsi="Times New Roman" w:eastAsia="Times New Roman"/>
          <w:sz w:val="13"/>
        </w:rPr>
        <w:t xml:space="preserve">3 </w:t>
      </w:r>
      <w:r>
        <w:rPr>
          <w:w w:val="99"/>
          <w:position w:val="2"/>
          <w:sz w:val="20"/>
        </w:rPr>
        <w:t>为</w:t>
      </w:r>
      <w:r>
        <w:rPr>
          <w:spacing w:val="-50"/>
          <w:position w:val="2"/>
          <w:sz w:val="20"/>
        </w:rPr>
        <w:t xml:space="preserve"> </w:t>
      </w:r>
      <w:r>
        <w:rPr>
          <w:rFonts w:ascii="Times New Roman" w:hAnsi="Times New Roman" w:eastAsia="Times New Roman"/>
          <w:w w:val="99"/>
          <w:position w:val="2"/>
          <w:sz w:val="20"/>
        </w:rPr>
        <w:t>3</w:t>
      </w:r>
      <w:r>
        <w:rPr>
          <w:rFonts w:ascii="Times New Roman" w:hAnsi="Times New Roman" w:eastAsia="Times New Roman"/>
          <w:spacing w:val="-1"/>
          <w:position w:val="2"/>
          <w:sz w:val="20"/>
        </w:rPr>
        <w:t xml:space="preserve"> </w:t>
      </w:r>
      <w:r>
        <w:rPr>
          <w:w w:val="99"/>
          <w:position w:val="2"/>
          <w:sz w:val="20"/>
        </w:rPr>
        <w:t>个</w:t>
      </w:r>
      <w:r>
        <w:rPr>
          <w:spacing w:val="2"/>
          <w:w w:val="99"/>
          <w:position w:val="2"/>
          <w:sz w:val="20"/>
        </w:rPr>
        <w:t>浓</w:t>
      </w:r>
      <w:r>
        <w:rPr>
          <w:w w:val="99"/>
          <w:position w:val="2"/>
          <w:sz w:val="20"/>
        </w:rPr>
        <w:t>硫酸</w:t>
      </w:r>
      <w:r>
        <w:rPr>
          <w:spacing w:val="2"/>
          <w:w w:val="99"/>
          <w:position w:val="2"/>
          <w:sz w:val="20"/>
        </w:rPr>
        <w:t>洗</w:t>
      </w:r>
      <w:r>
        <w:rPr>
          <w:w w:val="99"/>
          <w:position w:val="2"/>
          <w:sz w:val="20"/>
        </w:rPr>
        <w:t>气瓶</w:t>
      </w:r>
      <w:r>
        <w:rPr>
          <w:spacing w:val="2"/>
          <w:w w:val="99"/>
          <w:position w:val="2"/>
          <w:sz w:val="20"/>
        </w:rPr>
        <w:t>）</w:t>
      </w:r>
      <w:r>
        <w:rPr>
          <w:w w:val="99"/>
          <w:position w:val="2"/>
          <w:sz w:val="21"/>
        </w:rPr>
        <w:t>。</w:t>
      </w:r>
    </w:p>
    <w:p>
      <w:pPr>
        <w:pStyle w:val="2"/>
        <w:tabs>
          <w:tab w:val="left" w:pos="8545"/>
        </w:tabs>
        <w:spacing w:before="4"/>
        <w:ind w:left="880"/>
      </w:pPr>
      <w:r>
        <w:rPr>
          <w:w w:val="95"/>
        </w:rPr>
        <w:t>①制取氢气所发生反应的化学方程式</w:t>
      </w:r>
      <w:r>
        <w:rPr>
          <w:spacing w:val="-10"/>
          <w:w w:val="95"/>
        </w:rPr>
        <w:t>为</w:t>
      </w:r>
      <w:r>
        <w:rPr>
          <w:rFonts w:ascii="Times New Roman" w:hAnsi="Times New Roman" w:eastAsia="Times New Roman"/>
          <w:u w:val="single"/>
        </w:rPr>
        <w:tab/>
      </w:r>
      <w:r>
        <w:rPr>
          <w:spacing w:val="-10"/>
        </w:rPr>
        <w:t>。</w:t>
      </w:r>
    </w:p>
    <w:p>
      <w:pPr>
        <w:pStyle w:val="2"/>
        <w:tabs>
          <w:tab w:val="left" w:pos="6654"/>
        </w:tabs>
        <w:spacing w:before="86"/>
        <w:ind w:left="880"/>
      </w:pPr>
      <w:r>
        <w:rPr>
          <w:w w:val="95"/>
        </w:rPr>
        <w:t>②进行氢气的可燃性试验，点燃氢气前，一定</w:t>
      </w:r>
      <w:r>
        <w:rPr>
          <w:spacing w:val="-10"/>
          <w:w w:val="95"/>
        </w:rPr>
        <w:t>要</w:t>
      </w:r>
      <w:r>
        <w:rPr>
          <w:rFonts w:ascii="Times New Roman" w:hAnsi="Times New Roman" w:eastAsia="Times New Roman"/>
          <w:u w:val="single"/>
        </w:rPr>
        <w:tab/>
      </w:r>
      <w:r>
        <w:rPr>
          <w:spacing w:val="-10"/>
        </w:rPr>
        <w:t>。</w:t>
      </w:r>
    </w:p>
    <w:p>
      <w:pPr>
        <w:spacing w:before="81"/>
        <w:ind w:left="870" w:right="0" w:firstLine="0"/>
        <w:jc w:val="left"/>
        <w:rPr>
          <w:sz w:val="20"/>
        </w:rPr>
      </w:pPr>
      <w:r>
        <w:rPr>
          <w:w w:val="95"/>
          <w:position w:val="2"/>
          <w:sz w:val="20"/>
        </w:rPr>
        <w:t>③通过测量反应前、后</w:t>
      </w:r>
      <w:r>
        <w:rPr>
          <w:spacing w:val="44"/>
          <w:w w:val="150"/>
          <w:position w:val="2"/>
          <w:sz w:val="20"/>
        </w:rPr>
        <w:t xml:space="preserve"> </w:t>
      </w:r>
      <w:r>
        <w:rPr>
          <w:rFonts w:ascii="Times New Roman" w:hAnsi="Times New Roman" w:eastAsia="Times New Roman"/>
          <w:w w:val="95"/>
          <w:position w:val="2"/>
          <w:sz w:val="20"/>
        </w:rPr>
        <w:t>A</w:t>
      </w:r>
      <w:r>
        <w:rPr>
          <w:rFonts w:ascii="Times New Roman" w:hAnsi="Times New Roman" w:eastAsia="Times New Roman"/>
          <w:w w:val="95"/>
          <w:sz w:val="13"/>
        </w:rPr>
        <w:t>2</w:t>
      </w:r>
      <w:r>
        <w:rPr>
          <w:rFonts w:ascii="Times New Roman" w:hAnsi="Times New Roman" w:eastAsia="Times New Roman"/>
          <w:spacing w:val="77"/>
          <w:w w:val="150"/>
          <w:sz w:val="13"/>
        </w:rPr>
        <w:t xml:space="preserve"> </w:t>
      </w:r>
      <w:r>
        <w:rPr>
          <w:w w:val="95"/>
          <w:position w:val="2"/>
          <w:sz w:val="20"/>
        </w:rPr>
        <w:t>浓硫酸洗气瓶的质量变化，来计算氧化铜样品的纯度。若不连</w:t>
      </w:r>
      <w:r>
        <w:rPr>
          <w:spacing w:val="-10"/>
          <w:w w:val="95"/>
          <w:position w:val="2"/>
          <w:sz w:val="20"/>
        </w:rPr>
        <w:t>接</w:t>
      </w:r>
    </w:p>
    <w:p>
      <w:pPr>
        <w:tabs>
          <w:tab w:val="left" w:pos="4777"/>
        </w:tabs>
        <w:spacing w:before="89"/>
        <w:ind w:left="669" w:right="0" w:firstLine="0"/>
        <w:jc w:val="left"/>
        <w:rPr>
          <w:sz w:val="20"/>
        </w:rPr>
      </w:pPr>
      <w:r>
        <w:rPr>
          <w:rFonts w:ascii="Times New Roman" w:hAnsi="Times New Roman" w:eastAsia="Times New Roman"/>
          <w:w w:val="95"/>
          <w:position w:val="1"/>
          <w:sz w:val="20"/>
        </w:rPr>
        <w:t>A</w:t>
      </w:r>
      <w:r>
        <w:rPr>
          <w:rFonts w:ascii="Times New Roman" w:hAnsi="Times New Roman" w:eastAsia="Times New Roman"/>
          <w:w w:val="95"/>
          <w:sz w:val="13"/>
        </w:rPr>
        <w:t>1</w:t>
      </w:r>
      <w:r>
        <w:rPr>
          <w:w w:val="95"/>
          <w:position w:val="1"/>
          <w:sz w:val="20"/>
        </w:rPr>
        <w:t>，则计算出样品纯度的结果</w:t>
      </w:r>
      <w:r>
        <w:rPr>
          <w:spacing w:val="-10"/>
          <w:w w:val="95"/>
          <w:position w:val="1"/>
          <w:sz w:val="20"/>
        </w:rPr>
        <w:t>将</w:t>
      </w:r>
      <w:r>
        <w:rPr>
          <w:rFonts w:ascii="Times New Roman" w:hAnsi="Times New Roman" w:eastAsia="Times New Roman"/>
          <w:position w:val="1"/>
          <w:sz w:val="20"/>
          <w:u w:val="single"/>
        </w:rPr>
        <w:tab/>
      </w:r>
      <w:r>
        <w:rPr>
          <w:w w:val="95"/>
          <w:position w:val="1"/>
          <w:sz w:val="20"/>
        </w:rPr>
        <w:t>（填“偏大”“偏小”“不受影响”之一</w:t>
      </w:r>
      <w:r>
        <w:rPr>
          <w:spacing w:val="-10"/>
          <w:w w:val="95"/>
          <w:position w:val="1"/>
          <w:sz w:val="20"/>
        </w:rPr>
        <w:t>）</w:t>
      </w:r>
    </w:p>
    <w:p>
      <w:pPr>
        <w:pStyle w:val="2"/>
        <w:spacing w:before="6"/>
        <w:rPr>
          <w:sz w:val="17"/>
        </w:rPr>
      </w:pPr>
    </w:p>
    <w:p>
      <w:pPr>
        <w:pStyle w:val="8"/>
        <w:numPr>
          <w:ilvl w:val="0"/>
          <w:numId w:val="8"/>
        </w:numPr>
        <w:tabs>
          <w:tab w:val="left" w:pos="1405"/>
        </w:tabs>
        <w:spacing w:before="0" w:after="0" w:line="240" w:lineRule="auto"/>
        <w:ind w:left="1404" w:right="0" w:hanging="525"/>
        <w:jc w:val="left"/>
        <w:rPr>
          <w:sz w:val="21"/>
        </w:rPr>
      </w:pPr>
      <w:r>
        <w:rPr>
          <w:w w:val="95"/>
          <w:sz w:val="21"/>
        </w:rPr>
        <w:t>某化学小组以过氧化氢溶液为原料（二氧化锰作催化剂），</w:t>
      </w:r>
      <w:r>
        <w:rPr>
          <w:spacing w:val="-1"/>
          <w:w w:val="95"/>
          <w:sz w:val="21"/>
        </w:rPr>
        <w:t>在实验室中制取氧气，</w:t>
      </w:r>
    </w:p>
    <w:p>
      <w:pPr>
        <w:spacing w:after="0" w:line="240" w:lineRule="auto"/>
        <w:jc w:val="left"/>
        <w:rPr>
          <w:sz w:val="21"/>
        </w:rPr>
        <w:sectPr>
          <w:type w:val="continuous"/>
          <w:pgSz w:w="20980" w:h="14750" w:orient="landscape"/>
          <w:pgMar w:top="460" w:right="260" w:bottom="0" w:left="1200" w:header="273" w:footer="0" w:gutter="0"/>
          <w:cols w:equalWidth="0" w:num="2">
            <w:col w:w="8816" w:space="823"/>
            <w:col w:w="9881"/>
          </w:cols>
        </w:sectPr>
      </w:pPr>
    </w:p>
    <w:p>
      <w:pPr>
        <w:pStyle w:val="2"/>
        <w:tabs>
          <w:tab w:val="left" w:pos="4665"/>
        </w:tabs>
        <w:spacing w:line="268" w:lineRule="exact"/>
        <w:ind w:left="871"/>
      </w:pPr>
      <w:r>
        <w:rPr>
          <w:position w:val="2"/>
        </w:rPr>
        <w:t>①</w:t>
      </w:r>
      <w:r>
        <w:rPr>
          <w:spacing w:val="-45"/>
          <w:position w:val="2"/>
        </w:rPr>
        <w:t xml:space="preserve"> </w:t>
      </w:r>
      <w:r>
        <w:rPr>
          <w:rFonts w:ascii="Times New Roman" w:hAnsi="Times New Roman" w:eastAsia="Times New Roman"/>
          <w:i/>
          <w:position w:val="2"/>
        </w:rPr>
        <w:t>t</w:t>
      </w:r>
      <w:r>
        <w:rPr>
          <w:rFonts w:ascii="Times New Roman" w:hAnsi="Times New Roman" w:eastAsia="Times New Roman"/>
          <w:sz w:val="13"/>
        </w:rPr>
        <w:t>2</w:t>
      </w:r>
      <w:r>
        <w:rPr>
          <w:position w:val="2"/>
        </w:rPr>
        <w:t>℃时</w:t>
      </w:r>
      <w:r>
        <w:rPr>
          <w:spacing w:val="-42"/>
          <w:position w:val="2"/>
        </w:rPr>
        <w:t xml:space="preserve"> </w:t>
      </w:r>
      <w:r>
        <w:rPr>
          <w:rFonts w:ascii="Times New Roman" w:hAnsi="Times New Roman" w:eastAsia="Times New Roman"/>
          <w:position w:val="2"/>
        </w:rPr>
        <w:t>NaCl</w:t>
      </w:r>
      <w:r>
        <w:rPr>
          <w:rFonts w:ascii="Times New Roman" w:hAnsi="Times New Roman" w:eastAsia="Times New Roman"/>
          <w:spacing w:val="11"/>
          <w:position w:val="2"/>
        </w:rPr>
        <w:t xml:space="preserve"> </w:t>
      </w:r>
      <w:r>
        <w:rPr>
          <w:position w:val="2"/>
        </w:rPr>
        <w:t>的溶解</w:t>
      </w:r>
      <w:r>
        <w:rPr>
          <w:spacing w:val="-10"/>
          <w:position w:val="2"/>
        </w:rPr>
        <w:t>度</w:t>
      </w:r>
      <w:r>
        <w:rPr>
          <w:rFonts w:ascii="Times New Roman" w:hAnsi="Times New Roman" w:eastAsia="Times New Roman"/>
          <w:position w:val="2"/>
          <w:u w:val="single"/>
        </w:rPr>
        <w:tab/>
      </w:r>
      <w:r>
        <w:rPr>
          <w:rFonts w:ascii="Times New Roman" w:hAnsi="Times New Roman" w:eastAsia="Times New Roman"/>
          <w:position w:val="2"/>
        </w:rPr>
        <w:t>NH</w:t>
      </w:r>
      <w:r>
        <w:rPr>
          <w:rFonts w:ascii="Times New Roman" w:hAnsi="Times New Roman" w:eastAsia="Times New Roman"/>
          <w:sz w:val="13"/>
        </w:rPr>
        <w:t>4</w:t>
      </w:r>
      <w:r>
        <w:rPr>
          <w:rFonts w:ascii="Times New Roman" w:hAnsi="Times New Roman" w:eastAsia="Times New Roman"/>
          <w:position w:val="2"/>
        </w:rPr>
        <w:t>Cl</w:t>
      </w:r>
      <w:r>
        <w:rPr>
          <w:rFonts w:ascii="Times New Roman" w:hAnsi="Times New Roman" w:eastAsia="Times New Roman"/>
          <w:spacing w:val="18"/>
          <w:position w:val="2"/>
        </w:rPr>
        <w:t xml:space="preserve"> </w:t>
      </w:r>
      <w:r>
        <w:rPr>
          <w:position w:val="2"/>
        </w:rPr>
        <w:t>的溶解</w:t>
      </w:r>
      <w:r>
        <w:rPr>
          <w:spacing w:val="-10"/>
          <w:position w:val="2"/>
        </w:rPr>
        <w:t>度</w:t>
      </w:r>
    </w:p>
    <w:p>
      <w:pPr>
        <w:pStyle w:val="2"/>
        <w:spacing w:before="60"/>
        <w:ind w:left="670"/>
      </w:pPr>
      <w:r>
        <w:rPr>
          <w:w w:val="95"/>
        </w:rPr>
        <w:t>（填“大于”“小于”“等于”之一）</w:t>
      </w:r>
      <w:r>
        <w:rPr>
          <w:spacing w:val="-10"/>
          <w:w w:val="95"/>
        </w:rPr>
        <w:t>。</w:t>
      </w:r>
    </w:p>
    <w:p>
      <w:pPr>
        <w:tabs>
          <w:tab w:val="left" w:pos="4517"/>
        </w:tabs>
        <w:spacing w:before="69" w:line="295" w:lineRule="auto"/>
        <w:ind w:left="670" w:right="3" w:firstLine="211"/>
        <w:jc w:val="left"/>
        <w:rPr>
          <w:sz w:val="20"/>
        </w:rPr>
      </w:pPr>
      <w:r>
        <w:rPr>
          <w:position w:val="2"/>
          <w:sz w:val="21"/>
        </w:rPr>
        <w:t>②</w:t>
      </w:r>
      <w:r>
        <w:rPr>
          <w:spacing w:val="-20"/>
          <w:position w:val="2"/>
          <w:sz w:val="21"/>
        </w:rPr>
        <w:t xml:space="preserve"> </w:t>
      </w:r>
      <w:r>
        <w:rPr>
          <w:rFonts w:ascii="Times New Roman" w:hAnsi="Times New Roman" w:eastAsia="Times New Roman"/>
          <w:i/>
          <w:position w:val="2"/>
          <w:sz w:val="20"/>
        </w:rPr>
        <w:t>t</w:t>
      </w:r>
      <w:r>
        <w:rPr>
          <w:rFonts w:ascii="Times New Roman" w:hAnsi="Times New Roman" w:eastAsia="Times New Roman"/>
          <w:sz w:val="15"/>
        </w:rPr>
        <w:t>2</w:t>
      </w:r>
      <w:r>
        <w:rPr>
          <w:position w:val="2"/>
          <w:sz w:val="21"/>
        </w:rPr>
        <w:t>℃</w:t>
      </w:r>
      <w:r>
        <w:rPr>
          <w:position w:val="2"/>
          <w:sz w:val="20"/>
        </w:rPr>
        <w:t>时，向</w:t>
      </w:r>
      <w:r>
        <w:rPr>
          <w:spacing w:val="-18"/>
          <w:position w:val="2"/>
          <w:sz w:val="20"/>
        </w:rPr>
        <w:t xml:space="preserve"> </w:t>
      </w:r>
      <w:r>
        <w:rPr>
          <w:rFonts w:ascii="Times New Roman" w:hAnsi="Times New Roman" w:eastAsia="Times New Roman"/>
          <w:position w:val="2"/>
          <w:sz w:val="20"/>
        </w:rPr>
        <w:t>90g</w:t>
      </w:r>
      <w:r>
        <w:rPr>
          <w:rFonts w:ascii="Times New Roman" w:hAnsi="Times New Roman" w:eastAsia="Times New Roman"/>
          <w:spacing w:val="34"/>
          <w:position w:val="2"/>
          <w:sz w:val="20"/>
        </w:rPr>
        <w:t xml:space="preserve"> </w:t>
      </w:r>
      <w:r>
        <w:rPr>
          <w:position w:val="2"/>
          <w:sz w:val="20"/>
        </w:rPr>
        <w:t>水中加入</w:t>
      </w:r>
      <w:r>
        <w:rPr>
          <w:spacing w:val="-18"/>
          <w:position w:val="2"/>
          <w:sz w:val="20"/>
        </w:rPr>
        <w:t xml:space="preserve"> </w:t>
      </w:r>
      <w:r>
        <w:rPr>
          <w:rFonts w:ascii="Times New Roman" w:hAnsi="Times New Roman" w:eastAsia="Times New Roman"/>
          <w:position w:val="2"/>
          <w:sz w:val="20"/>
        </w:rPr>
        <w:t>45g</w:t>
      </w:r>
      <w:r>
        <w:rPr>
          <w:rFonts w:ascii="Times New Roman" w:hAnsi="Times New Roman" w:eastAsia="Times New Roman"/>
          <w:spacing w:val="31"/>
          <w:position w:val="2"/>
          <w:sz w:val="20"/>
        </w:rPr>
        <w:t xml:space="preserve"> </w:t>
      </w:r>
      <w:r>
        <w:rPr>
          <w:rFonts w:ascii="Times New Roman" w:hAnsi="Times New Roman" w:eastAsia="Times New Roman"/>
          <w:position w:val="2"/>
          <w:sz w:val="21"/>
        </w:rPr>
        <w:t>NH</w:t>
      </w:r>
      <w:r>
        <w:rPr>
          <w:rFonts w:ascii="Times New Roman" w:hAnsi="Times New Roman" w:eastAsia="Times New Roman"/>
          <w:sz w:val="13"/>
        </w:rPr>
        <w:t>4</w:t>
      </w:r>
      <w:r>
        <w:rPr>
          <w:rFonts w:ascii="Times New Roman" w:hAnsi="Times New Roman" w:eastAsia="Times New Roman"/>
          <w:position w:val="2"/>
          <w:sz w:val="21"/>
        </w:rPr>
        <w:t>Cl</w:t>
      </w:r>
      <w:r>
        <w:rPr>
          <w:position w:val="2"/>
          <w:sz w:val="20"/>
        </w:rPr>
        <w:t>，经充分溶解，所得</w:t>
      </w:r>
      <w:r>
        <w:rPr>
          <w:w w:val="95"/>
          <w:sz w:val="20"/>
        </w:rPr>
        <w:t>溶液中溶质与溶剂的质量之比</w:t>
      </w:r>
      <w:r>
        <w:rPr>
          <w:spacing w:val="-10"/>
          <w:w w:val="95"/>
          <w:sz w:val="20"/>
        </w:rPr>
        <w:t>为</w:t>
      </w:r>
      <w:r>
        <w:rPr>
          <w:rFonts w:ascii="Times New Roman" w:hAnsi="Times New Roman" w:eastAsia="Times New Roman"/>
          <w:sz w:val="20"/>
          <w:u w:val="single"/>
        </w:rPr>
        <w:tab/>
      </w:r>
      <w:r>
        <w:rPr>
          <w:w w:val="95"/>
          <w:sz w:val="20"/>
          <w:u w:val="single"/>
        </w:rPr>
        <w:t>（</w:t>
      </w:r>
      <w:r>
        <w:rPr>
          <w:w w:val="95"/>
          <w:sz w:val="20"/>
        </w:rPr>
        <w:t>填最简整数比</w:t>
      </w:r>
      <w:r>
        <w:rPr>
          <w:spacing w:val="-63"/>
          <w:w w:val="95"/>
          <w:sz w:val="20"/>
        </w:rPr>
        <w:t>）</w:t>
      </w:r>
      <w:r>
        <w:rPr>
          <w:spacing w:val="-10"/>
          <w:w w:val="95"/>
          <w:sz w:val="20"/>
        </w:rPr>
        <w:t>。</w:t>
      </w:r>
    </w:p>
    <w:p>
      <w:pPr>
        <w:pStyle w:val="2"/>
        <w:spacing w:line="261" w:lineRule="exact"/>
        <w:ind w:left="881"/>
        <w:rPr>
          <w:rFonts w:ascii="Times New Roman" w:hAnsi="Times New Roman" w:eastAsia="Times New Roman"/>
        </w:rPr>
      </w:pPr>
      <w:r>
        <w:rPr>
          <w:spacing w:val="-10"/>
          <w:w w:val="95"/>
          <w:position w:val="2"/>
        </w:rPr>
        <w:t xml:space="preserve">③将 </w:t>
      </w:r>
      <w:r>
        <w:rPr>
          <w:rFonts w:ascii="Times New Roman" w:hAnsi="Times New Roman" w:eastAsia="Times New Roman"/>
          <w:i/>
          <w:w w:val="95"/>
          <w:position w:val="2"/>
        </w:rPr>
        <w:t>t</w:t>
      </w:r>
      <w:r>
        <w:rPr>
          <w:rFonts w:ascii="Times New Roman" w:hAnsi="Times New Roman" w:eastAsia="Times New Roman"/>
          <w:w w:val="95"/>
          <w:sz w:val="13"/>
        </w:rPr>
        <w:t>2</w:t>
      </w:r>
      <w:r>
        <w:rPr>
          <w:spacing w:val="21"/>
          <w:w w:val="95"/>
          <w:position w:val="2"/>
        </w:rPr>
        <w:t>℃时</w:t>
      </w:r>
      <w:r>
        <w:rPr>
          <w:rFonts w:ascii="Times New Roman" w:hAnsi="Times New Roman" w:eastAsia="Times New Roman"/>
          <w:w w:val="95"/>
          <w:position w:val="2"/>
        </w:rPr>
        <w:t>NH</w:t>
      </w:r>
      <w:r>
        <w:rPr>
          <w:rFonts w:ascii="Times New Roman" w:hAnsi="Times New Roman" w:eastAsia="Times New Roman"/>
          <w:w w:val="95"/>
          <w:sz w:val="13"/>
        </w:rPr>
        <w:t>4</w:t>
      </w:r>
      <w:r>
        <w:rPr>
          <w:rFonts w:ascii="Times New Roman" w:hAnsi="Times New Roman" w:eastAsia="Times New Roman"/>
          <w:w w:val="95"/>
          <w:position w:val="2"/>
        </w:rPr>
        <w:t>Cl</w:t>
      </w:r>
      <w:r>
        <w:rPr>
          <w:rFonts w:ascii="Times New Roman" w:hAnsi="Times New Roman" w:eastAsia="Times New Roman"/>
          <w:spacing w:val="12"/>
          <w:position w:val="2"/>
        </w:rPr>
        <w:t xml:space="preserve"> </w:t>
      </w:r>
      <w:r>
        <w:rPr>
          <w:spacing w:val="-4"/>
          <w:w w:val="95"/>
          <w:position w:val="2"/>
        </w:rPr>
        <w:t xml:space="preserve">饱和溶液的温度降到 </w:t>
      </w:r>
      <w:r>
        <w:rPr>
          <w:rFonts w:ascii="Times New Roman" w:hAnsi="Times New Roman" w:eastAsia="Times New Roman"/>
          <w:i/>
          <w:spacing w:val="26"/>
          <w:w w:val="93"/>
          <w:position w:val="2"/>
        </w:rPr>
        <w:t>t</w:t>
      </w:r>
      <w:r>
        <w:rPr>
          <w:rFonts w:ascii="Times New Roman" w:hAnsi="Times New Roman" w:eastAsia="Times New Roman"/>
          <w:spacing w:val="23"/>
          <w:w w:val="99"/>
          <w:sz w:val="13"/>
        </w:rPr>
        <w:t>1</w:t>
      </w:r>
      <w:r>
        <w:rPr>
          <w:spacing w:val="-26"/>
          <w:w w:val="93"/>
          <w:position w:val="2"/>
        </w:rPr>
        <w:t>℃，</w:t>
      </w:r>
      <w:r>
        <w:rPr>
          <w:spacing w:val="-9"/>
          <w:w w:val="95"/>
          <w:position w:val="2"/>
        </w:rPr>
        <w:t xml:space="preserve">溶液中 </w:t>
      </w:r>
      <w:r>
        <w:rPr>
          <w:rFonts w:ascii="Times New Roman" w:hAnsi="Times New Roman" w:eastAsia="Times New Roman"/>
          <w:spacing w:val="-2"/>
          <w:w w:val="95"/>
          <w:position w:val="2"/>
        </w:rPr>
        <w:t>NH</w:t>
      </w:r>
      <w:r>
        <w:rPr>
          <w:rFonts w:ascii="Times New Roman" w:hAnsi="Times New Roman" w:eastAsia="Times New Roman"/>
          <w:spacing w:val="-2"/>
          <w:w w:val="95"/>
          <w:sz w:val="13"/>
        </w:rPr>
        <w:t>4</w:t>
      </w:r>
      <w:r>
        <w:rPr>
          <w:rFonts w:ascii="Times New Roman" w:hAnsi="Times New Roman" w:eastAsia="Times New Roman"/>
          <w:spacing w:val="-2"/>
          <w:w w:val="95"/>
          <w:position w:val="2"/>
        </w:rPr>
        <w:t>Cl</w:t>
      </w:r>
    </w:p>
    <w:p>
      <w:pPr>
        <w:pStyle w:val="2"/>
        <w:tabs>
          <w:tab w:val="left" w:pos="2837"/>
        </w:tabs>
        <w:spacing w:before="58"/>
        <w:ind w:left="670"/>
      </w:pPr>
      <w:r>
        <w:rPr>
          <w:w w:val="95"/>
        </w:rPr>
        <w:t>的质量分数</w:t>
      </w:r>
      <w:r>
        <w:rPr>
          <w:spacing w:val="-10"/>
          <w:w w:val="95"/>
        </w:rPr>
        <w:t>会</w:t>
      </w:r>
      <w:r>
        <w:rPr>
          <w:rFonts w:ascii="Times New Roman" w:hAnsi="Times New Roman" w:eastAsia="Times New Roman"/>
          <w:u w:val="single"/>
        </w:rPr>
        <w:tab/>
      </w:r>
      <w:r>
        <w:rPr>
          <w:spacing w:val="-8"/>
          <w:w w:val="95"/>
        </w:rPr>
        <w:t>（填“变大”“变小”“不变”之一</w:t>
      </w:r>
      <w:r>
        <w:rPr>
          <w:spacing w:val="-104"/>
          <w:w w:val="95"/>
        </w:rPr>
        <w:t>）</w:t>
      </w:r>
      <w:r>
        <w:rPr>
          <w:spacing w:val="-10"/>
          <w:w w:val="95"/>
        </w:rPr>
        <w:t>。</w:t>
      </w:r>
    </w:p>
    <w:p>
      <w:pPr>
        <w:pStyle w:val="2"/>
        <w:spacing w:before="56" w:line="265" w:lineRule="exact"/>
        <w:ind w:left="881"/>
      </w:pPr>
      <w:r>
        <w:rPr>
          <w:spacing w:val="-11"/>
          <w:position w:val="2"/>
        </w:rPr>
        <w:t xml:space="preserve">④ </w:t>
      </w:r>
      <w:r>
        <w:rPr>
          <w:rFonts w:ascii="Times New Roman" w:hAnsi="Times New Roman" w:eastAsia="Times New Roman"/>
          <w:i/>
          <w:spacing w:val="-2"/>
          <w:position w:val="2"/>
        </w:rPr>
        <w:t>t</w:t>
      </w:r>
      <w:r>
        <w:rPr>
          <w:rFonts w:ascii="Times New Roman" w:hAnsi="Times New Roman" w:eastAsia="Times New Roman"/>
          <w:spacing w:val="-2"/>
          <w:sz w:val="13"/>
        </w:rPr>
        <w:t>1</w:t>
      </w:r>
      <w:r>
        <w:rPr>
          <w:spacing w:val="-7"/>
          <w:position w:val="2"/>
        </w:rPr>
        <w:t xml:space="preserve">℃时，一小试管内盛有 </w:t>
      </w:r>
      <w:r>
        <w:rPr>
          <w:rFonts w:ascii="Times New Roman" w:hAnsi="Times New Roman" w:eastAsia="Times New Roman"/>
          <w:spacing w:val="-2"/>
          <w:position w:val="2"/>
        </w:rPr>
        <w:t>NH</w:t>
      </w:r>
      <w:r>
        <w:rPr>
          <w:rFonts w:ascii="Times New Roman" w:hAnsi="Times New Roman" w:eastAsia="Times New Roman"/>
          <w:spacing w:val="-2"/>
          <w:sz w:val="13"/>
        </w:rPr>
        <w:t>4</w:t>
      </w:r>
      <w:r>
        <w:rPr>
          <w:rFonts w:ascii="Times New Roman" w:hAnsi="Times New Roman" w:eastAsia="Times New Roman"/>
          <w:spacing w:val="-2"/>
          <w:position w:val="2"/>
        </w:rPr>
        <w:t>Cl</w:t>
      </w:r>
      <w:r>
        <w:rPr>
          <w:rFonts w:ascii="Times New Roman" w:hAnsi="Times New Roman" w:eastAsia="Times New Roman"/>
          <w:spacing w:val="-5"/>
          <w:position w:val="2"/>
        </w:rPr>
        <w:t xml:space="preserve"> </w:t>
      </w:r>
      <w:r>
        <w:rPr>
          <w:spacing w:val="-3"/>
          <w:position w:val="2"/>
        </w:rPr>
        <w:t>的饱和溶液，试管底部</w:t>
      </w:r>
    </w:p>
    <w:p>
      <w:pPr>
        <w:spacing w:before="58"/>
        <w:ind w:left="36" w:right="0" w:firstLine="0"/>
        <w:jc w:val="left"/>
        <w:rPr>
          <w:sz w:val="18"/>
        </w:rPr>
      </w:pPr>
      <w:r>
        <w:br w:type="column"/>
      </w:r>
      <w:r>
        <w:rPr>
          <w:spacing w:val="-2"/>
          <w:sz w:val="18"/>
        </w:rPr>
        <w:t>溶解度/</w:t>
      </w:r>
      <w:r>
        <w:rPr>
          <w:spacing w:val="-5"/>
          <w:sz w:val="18"/>
        </w:rPr>
        <w:t>g</w:t>
      </w:r>
    </w:p>
    <w:p>
      <w:pPr>
        <w:pStyle w:val="2"/>
        <w:rPr>
          <w:sz w:val="18"/>
        </w:rPr>
      </w:pPr>
    </w:p>
    <w:p>
      <w:pPr>
        <w:pStyle w:val="2"/>
        <w:spacing w:before="3"/>
        <w:rPr>
          <w:sz w:val="23"/>
        </w:rPr>
      </w:pPr>
    </w:p>
    <w:p>
      <w:pPr>
        <w:spacing w:before="0"/>
        <w:ind w:left="82" w:right="0" w:firstLine="0"/>
        <w:jc w:val="left"/>
        <w:rPr>
          <w:rFonts w:ascii="Times New Roman"/>
          <w:sz w:val="18"/>
        </w:rPr>
      </w:pPr>
      <w:r>
        <w:pict>
          <v:group id="docshapegroup190" o:spid="_x0000_s1221" o:spt="203" style="position:absolute;left:0pt;margin-left:388.7pt;margin-top:-27.05pt;height:85.1pt;width:99.65pt;mso-position-horizontal-relative:page;z-index:251667456;mso-width-relative:page;mso-height-relative:page;" coordorigin="7774,-542" coordsize="1993,1702">
            <o:lock v:ext="edit"/>
            <v:shape id="docshape191" o:spid="_x0000_s1222" style="position:absolute;left:7774;top:-542;height:1702;width:1993;" fillcolor="#000000" filled="t" stroked="f" coordorigin="7774,-542" coordsize="1993,1702" path="m7841,662l7841,662,7841,662,7841,662xm7945,634l7945,634,7945,635,7945,634xm9767,1120l9745,1113,9647,1080,9696,1113,7822,1113,7822,680,7844,677,7859,674,7875,670,7891,666,7909,662,7917,659,7928,656,7940,652,7950,649,7954,647,7970,641,7972,640,7988,635,7997,631,8025,619,8055,606,8056,606,8084,592,8087,591,8116,577,8123,574,8162,554,8188,541,8205,532,8251,508,8276,495,8325,468,8378,439,8492,374,8554,339,8683,264,8821,184,9238,-61,9230,-74,8934,100,8791,184,8791,184,8654,264,8653,264,8524,339,8524,339,8524,339,8462,374,8462,374,8462,374,8403,407,8403,407,8347,439,8347,439,8347,439,8294,468,8294,468,8244,495,8244,495,8198,519,8198,519,8198,519,8156,541,8156,541,8117,560,8117,560,8117,560,8081,577,8081,577,8049,592,8049,592,8019,605,8019,605,8019,606,7992,617,7992,617,7992,617,7967,626,7967,626,7967,626,7945,634,7945,635,7945,635,7924,641,7905,647,7905,647,7905,647,7888,652,7872,656,7872,656,7872,656,7871,656,7856,659,7841,662,7822,665,7822,-471,7854,-422,7834,-482,7814,-542,7774,-422,7807,-471,7807,1120,7814,1120,7814,1128,9696,1128,9647,1160,9745,1128,9767,1120xe">
              <v:path arrowok="t"/>
              <v:fill on="t" focussize="0,0"/>
              <v:stroke on="f"/>
              <v:imagedata o:title=""/>
              <o:lock v:ext="edit"/>
            </v:shape>
            <v:line id="_x0000_s1223" o:spid="_x0000_s1223" o:spt="20" style="position:absolute;left:167560;top:8820;height:13200;width:0;" stroked="t" coordsize="21600,21600">
              <v:path arrowok="t"/>
              <v:fill focussize="0,0"/>
              <v:stroke color="#000000"/>
              <v:imagedata o:title=""/>
              <o:lock v:ext="edit"/>
            </v:line>
            <v:line id="_x0000_s1224" o:spid="_x0000_s1224" o:spt="20" style="position:absolute;left:178420;top:2100;height:20400;width:0;" stroked="t" coordsize="21600,21600">
              <v:path arrowok="t"/>
              <v:fill focussize="0,0"/>
              <v:stroke color="#000000"/>
              <v:imagedata o:title=""/>
              <o:lock v:ext="edit"/>
            </v:line>
            <v:shape id="docshape192" o:spid="_x0000_s1225" style="position:absolute;left:7809;top:332;height:137;width:1461;" fillcolor="#000000" filled="t" stroked="f" coordorigin="7810,333" coordsize="1461,137" path="m9270,348l9268,333,8869,376,8743,389,8616,402,8553,408,8492,414,8412,421,8412,421,8412,420,8411,418,8411,417,8410,416,8410,415,8410,415,8409,414,8409,413,8409,413,8409,412,8409,412,8375,392,8374,392,8336,427,8336,427,8324,428,8225,435,8136,441,8020,446,7955,448,7810,453,7811,468,7850,466,8095,458,8226,450,8338,442,8338,442,8339,445,8374,469,8375,469,8409,449,8396,449,8409,449,8409,449,8409,448,8409,448,8409,447,8410,446,8410,445,8411,444,8411,443,8413,436,8554,423,9270,348xe">
              <v:path arrowok="t"/>
              <v:fill on="t" focussize="0,0"/>
              <v:stroke on="f"/>
              <v:imagedata o:title=""/>
              <o:lock v:ext="edit"/>
            </v:shape>
            <v:line id="_x0000_s1226" o:spid="_x0000_s1226" o:spt="20" style="position:absolute;left:156200;top:2180;height:0;width:22680;" stroked="t" coordsize="21600,21600">
              <v:path arrowok="t"/>
              <v:fill focussize="0,0"/>
              <v:stroke color="#000000"/>
              <v:imagedata o:title=""/>
              <o:lock v:ext="edit"/>
            </v:line>
            <v:shape id="docshape193" o:spid="_x0000_s1227" o:spt="202" type="#_x0000_t202" style="position:absolute;left:9053;top:-298;height:200;width:507;" filled="f" stroked="f" coordsize="21600,21600">
              <v:path/>
              <v:fill on="f" focussize="0,0"/>
              <v:stroke on="f" joinstyle="miter"/>
              <v:imagedata o:title=""/>
              <o:lock v:ext="edit"/>
              <v:textbox inset="0mm,0mm,0mm,0mm">
                <w:txbxContent>
                  <w:p>
                    <w:pPr>
                      <w:spacing w:before="0" w:line="200" w:lineRule="exact"/>
                      <w:ind w:left="0" w:right="0" w:firstLine="0"/>
                      <w:jc w:val="left"/>
                      <w:rPr>
                        <w:rFonts w:ascii="Times New Roman"/>
                        <w:sz w:val="18"/>
                      </w:rPr>
                    </w:pPr>
                    <w:r>
                      <w:rPr>
                        <w:rFonts w:ascii="Times New Roman"/>
                        <w:spacing w:val="-2"/>
                        <w:position w:val="1"/>
                        <w:sz w:val="18"/>
                      </w:rPr>
                      <w:t>NH</w:t>
                    </w:r>
                    <w:r>
                      <w:rPr>
                        <w:rFonts w:ascii="Times New Roman"/>
                        <w:spacing w:val="-2"/>
                        <w:sz w:val="11"/>
                      </w:rPr>
                      <w:t>4</w:t>
                    </w:r>
                    <w:r>
                      <w:rPr>
                        <w:rFonts w:ascii="Times New Roman"/>
                        <w:spacing w:val="-2"/>
                        <w:position w:val="1"/>
                        <w:sz w:val="18"/>
                      </w:rPr>
                      <w:t>Cl</w:t>
                    </w:r>
                  </w:p>
                </w:txbxContent>
              </v:textbox>
            </v:shape>
            <v:shape id="docshape194" o:spid="_x0000_s1228" o:spt="202" type="#_x0000_t202" style="position:absolute;left:8335;top:142;height:200;width:121;" filled="f" stroked="f" coordsize="21600,21600">
              <v:path/>
              <v:fill on="f" focussize="0,0"/>
              <v:stroke on="f" joinstyle="miter"/>
              <v:imagedata o:title=""/>
              <o:lock v:ext="edit"/>
              <v:textbox inset="0mm,0mm,0mm,0mm">
                <w:txbxContent>
                  <w:p>
                    <w:pPr>
                      <w:spacing w:before="0" w:line="199" w:lineRule="exact"/>
                      <w:ind w:left="0" w:right="0" w:firstLine="0"/>
                      <w:jc w:val="left"/>
                      <w:rPr>
                        <w:rFonts w:ascii="Times New Roman"/>
                        <w:sz w:val="18"/>
                      </w:rPr>
                    </w:pPr>
                    <w:r>
                      <w:rPr>
                        <w:rFonts w:ascii="Times New Roman"/>
                        <w:sz w:val="18"/>
                      </w:rPr>
                      <w:t>P</w:t>
                    </w:r>
                  </w:p>
                </w:txbxContent>
              </v:textbox>
            </v:shape>
            <v:shape id="docshape195" o:spid="_x0000_s1229" o:spt="202" type="#_x0000_t202" style="position:absolute;left:9161;top:377;height:200;width:399;" filled="f" stroked="f" coordsize="21600,21600">
              <v:path/>
              <v:fill on="f" focussize="0,0"/>
              <v:stroke on="f" joinstyle="miter"/>
              <v:imagedata o:title=""/>
              <o:lock v:ext="edit"/>
              <v:textbox inset="0mm,0mm,0mm,0mm">
                <w:txbxContent>
                  <w:p>
                    <w:pPr>
                      <w:spacing w:before="0" w:line="199" w:lineRule="exact"/>
                      <w:ind w:left="0" w:right="0" w:firstLine="0"/>
                      <w:jc w:val="left"/>
                      <w:rPr>
                        <w:rFonts w:ascii="Times New Roman"/>
                        <w:sz w:val="18"/>
                      </w:rPr>
                    </w:pPr>
                    <w:r>
                      <w:rPr>
                        <w:rFonts w:ascii="Times New Roman"/>
                        <w:spacing w:val="-4"/>
                        <w:sz w:val="18"/>
                      </w:rPr>
                      <w:t>NaCl</w:t>
                    </w:r>
                  </w:p>
                </w:txbxContent>
              </v:textbox>
            </v:shape>
          </v:group>
        </w:pict>
      </w:r>
      <w:r>
        <w:rPr>
          <w:rFonts w:ascii="Times New Roman"/>
          <w:spacing w:val="-5"/>
          <w:sz w:val="18"/>
        </w:rPr>
        <w:t>45</w:t>
      </w: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3"/>
        <w:rPr>
          <w:rFonts w:ascii="Times New Roman"/>
          <w:sz w:val="26"/>
        </w:rPr>
      </w:pPr>
    </w:p>
    <w:p>
      <w:pPr>
        <w:tabs>
          <w:tab w:val="left" w:pos="818"/>
        </w:tabs>
        <w:spacing w:before="0" w:line="205" w:lineRule="exact"/>
        <w:ind w:left="278" w:right="0" w:firstLine="0"/>
        <w:jc w:val="left"/>
        <w:rPr>
          <w:rFonts w:ascii="Times New Roman"/>
          <w:sz w:val="11"/>
        </w:rPr>
      </w:pPr>
      <w:r>
        <w:rPr>
          <w:rFonts w:ascii="Times New Roman"/>
          <w:spacing w:val="-10"/>
          <w:position w:val="1"/>
          <w:sz w:val="18"/>
        </w:rPr>
        <w:t>0</w:t>
      </w:r>
      <w:r>
        <w:rPr>
          <w:rFonts w:ascii="Times New Roman"/>
          <w:position w:val="1"/>
          <w:sz w:val="18"/>
        </w:rPr>
        <w:tab/>
      </w:r>
      <w:r>
        <w:rPr>
          <w:rFonts w:ascii="Times New Roman"/>
          <w:i/>
          <w:spacing w:val="-5"/>
          <w:position w:val="1"/>
          <w:sz w:val="18"/>
        </w:rPr>
        <w:t>t</w:t>
      </w:r>
      <w:r>
        <w:rPr>
          <w:rFonts w:ascii="Times New Roman"/>
          <w:spacing w:val="-5"/>
          <w:sz w:val="11"/>
        </w:rPr>
        <w:t>1</w:t>
      </w:r>
    </w:p>
    <w:p>
      <w:pPr>
        <w:spacing w:before="0" w:line="240" w:lineRule="auto"/>
        <w:rPr>
          <w:rFonts w:ascii="Times New Roman"/>
          <w:sz w:val="20"/>
        </w:rPr>
      </w:pPr>
      <w:r>
        <w:br w:type="column"/>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tabs>
          <w:tab w:val="left" w:pos="787"/>
        </w:tabs>
        <w:spacing w:before="164" w:line="217" w:lineRule="exact"/>
        <w:ind w:left="411" w:right="0" w:firstLine="0"/>
        <w:jc w:val="left"/>
        <w:rPr>
          <w:sz w:val="18"/>
        </w:rPr>
      </w:pPr>
      <w:r>
        <w:rPr>
          <w:rFonts w:ascii="Times New Roman" w:hAnsi="Times New Roman" w:eastAsia="Times New Roman"/>
          <w:i/>
          <w:spacing w:val="-5"/>
          <w:position w:val="1"/>
          <w:sz w:val="18"/>
        </w:rPr>
        <w:t>t</w:t>
      </w:r>
      <w:r>
        <w:rPr>
          <w:rFonts w:ascii="Times New Roman" w:hAnsi="Times New Roman" w:eastAsia="Times New Roman"/>
          <w:spacing w:val="-5"/>
          <w:sz w:val="11"/>
        </w:rPr>
        <w:t>2</w:t>
      </w:r>
      <w:r>
        <w:rPr>
          <w:rFonts w:ascii="Times New Roman" w:hAnsi="Times New Roman" w:eastAsia="Times New Roman"/>
          <w:sz w:val="11"/>
        </w:rPr>
        <w:tab/>
      </w:r>
      <w:r>
        <w:rPr>
          <w:position w:val="1"/>
          <w:sz w:val="18"/>
        </w:rPr>
        <w:t>温度</w:t>
      </w:r>
      <w:r>
        <w:rPr>
          <w:rFonts w:ascii="Times New Roman" w:hAnsi="Times New Roman" w:eastAsia="Times New Roman"/>
          <w:spacing w:val="-5"/>
          <w:position w:val="1"/>
          <w:sz w:val="18"/>
        </w:rPr>
        <w:t>/</w:t>
      </w:r>
      <w:r>
        <w:rPr>
          <w:spacing w:val="-5"/>
          <w:position w:val="1"/>
          <w:sz w:val="18"/>
        </w:rPr>
        <w:t>℃</w:t>
      </w:r>
    </w:p>
    <w:p>
      <w:pPr>
        <w:pStyle w:val="2"/>
        <w:spacing w:before="74" w:line="314" w:lineRule="auto"/>
        <w:ind w:left="670" w:right="1101"/>
        <w:jc w:val="both"/>
      </w:pPr>
      <w:r>
        <w:br w:type="column"/>
      </w:r>
      <w:r>
        <w:rPr>
          <w:spacing w:val="-2"/>
        </w:rPr>
        <w:t>并对某种熔喷布试样的组成元素进行分析探究实验（资料显示该试样一定含碳、氢两种</w:t>
      </w:r>
      <w:r>
        <w:rPr>
          <w:spacing w:val="-2"/>
          <w:position w:val="2"/>
        </w:rPr>
        <w:t>元素，可能含有氧元素）。所选仪器按“</w:t>
      </w:r>
      <w:r>
        <w:rPr>
          <w:rFonts w:ascii="Times New Roman" w:hAnsi="Times New Roman" w:eastAsia="Times New Roman"/>
          <w:spacing w:val="-2"/>
          <w:position w:val="2"/>
        </w:rPr>
        <w:t>B→A</w:t>
      </w:r>
      <w:r>
        <w:rPr>
          <w:rFonts w:ascii="Times New Roman" w:hAnsi="Times New Roman" w:eastAsia="Times New Roman"/>
          <w:spacing w:val="-2"/>
          <w:sz w:val="13"/>
        </w:rPr>
        <w:t>1</w:t>
      </w:r>
      <w:r>
        <w:rPr>
          <w:rFonts w:ascii="Times New Roman" w:hAnsi="Times New Roman" w:eastAsia="Times New Roman"/>
          <w:spacing w:val="-2"/>
          <w:position w:val="2"/>
        </w:rPr>
        <w:t>→E→A</w:t>
      </w:r>
      <w:r>
        <w:rPr>
          <w:rFonts w:ascii="Times New Roman" w:hAnsi="Times New Roman" w:eastAsia="Times New Roman"/>
          <w:spacing w:val="-2"/>
          <w:sz w:val="13"/>
        </w:rPr>
        <w:t>2</w:t>
      </w:r>
      <w:r>
        <w:rPr>
          <w:rFonts w:ascii="Times New Roman" w:hAnsi="Times New Roman" w:eastAsia="Times New Roman"/>
          <w:spacing w:val="-2"/>
          <w:position w:val="2"/>
        </w:rPr>
        <w:t>→D→</w:t>
      </w:r>
      <w:r>
        <w:rPr>
          <w:spacing w:val="-2"/>
          <w:position w:val="2"/>
        </w:rPr>
        <w:t>碱石灰干燥管”的顺序连</w:t>
      </w:r>
      <w:r>
        <w:rPr>
          <w:position w:val="2"/>
        </w:rPr>
        <w:t>接（</w:t>
      </w:r>
      <w:r>
        <w:rPr>
          <w:rFonts w:ascii="Times New Roman" w:hAnsi="Times New Roman" w:eastAsia="Times New Roman"/>
          <w:position w:val="2"/>
        </w:rPr>
        <w:t>A</w:t>
      </w:r>
      <w:r>
        <w:rPr>
          <w:rFonts w:ascii="Times New Roman" w:hAnsi="Times New Roman" w:eastAsia="Times New Roman"/>
          <w:sz w:val="13"/>
        </w:rPr>
        <w:t>1</w:t>
      </w:r>
      <w:r>
        <w:rPr>
          <w:position w:val="2"/>
        </w:rPr>
        <w:t>、</w:t>
      </w:r>
      <w:r>
        <w:rPr>
          <w:rFonts w:ascii="Times New Roman" w:hAnsi="Times New Roman" w:eastAsia="Times New Roman"/>
          <w:position w:val="2"/>
        </w:rPr>
        <w:t>A</w:t>
      </w:r>
      <w:r>
        <w:rPr>
          <w:rFonts w:ascii="Times New Roman" w:hAnsi="Times New Roman" w:eastAsia="Times New Roman"/>
          <w:sz w:val="13"/>
        </w:rPr>
        <w:t xml:space="preserve">2 </w:t>
      </w:r>
      <w:r>
        <w:rPr>
          <w:position w:val="2"/>
        </w:rPr>
        <w:t>为浓硫酸洗气瓶），实验前检验装置气密性。在大玻璃管</w:t>
      </w:r>
      <w:r>
        <w:rPr>
          <w:spacing w:val="-3"/>
          <w:position w:val="2"/>
        </w:rPr>
        <w:t xml:space="preserve">中放入 </w:t>
      </w:r>
      <w:r>
        <w:rPr>
          <w:rFonts w:ascii="Times New Roman" w:hAnsi="Times New Roman" w:eastAsia="Times New Roman"/>
          <w:position w:val="2"/>
        </w:rPr>
        <w:t xml:space="preserve">1.4 g </w:t>
      </w:r>
      <w:r>
        <w:rPr>
          <w:position w:val="2"/>
        </w:rPr>
        <w:t>熔喷</w:t>
      </w:r>
      <w:r>
        <w:rPr>
          <w:w w:val="95"/>
          <w:position w:val="2"/>
        </w:rPr>
        <w:t>布碎屑，在纯氧中充分燃烧后</w:t>
      </w:r>
      <w:r>
        <w:rPr>
          <w:spacing w:val="-4"/>
          <w:w w:val="95"/>
          <w:position w:val="2"/>
        </w:rPr>
        <w:t xml:space="preserve">，测得仪器 </w:t>
      </w:r>
      <w:r>
        <w:rPr>
          <w:rFonts w:ascii="Times New Roman" w:hAnsi="Times New Roman" w:eastAsia="Times New Roman"/>
          <w:w w:val="95"/>
          <w:position w:val="2"/>
        </w:rPr>
        <w:t>A</w:t>
      </w:r>
      <w:r>
        <w:rPr>
          <w:rFonts w:ascii="Times New Roman" w:hAnsi="Times New Roman" w:eastAsia="Times New Roman"/>
          <w:w w:val="95"/>
          <w:sz w:val="13"/>
        </w:rPr>
        <w:t>2</w:t>
      </w:r>
      <w:r>
        <w:rPr>
          <w:rFonts w:ascii="Times New Roman" w:hAnsi="Times New Roman" w:eastAsia="Times New Roman"/>
          <w:spacing w:val="19"/>
          <w:sz w:val="13"/>
        </w:rPr>
        <w:t xml:space="preserve"> </w:t>
      </w:r>
      <w:r>
        <w:rPr>
          <w:spacing w:val="-4"/>
          <w:w w:val="95"/>
          <w:position w:val="2"/>
        </w:rPr>
        <w:t xml:space="preserve">的质量增加 </w:t>
      </w:r>
      <w:r>
        <w:rPr>
          <w:rFonts w:ascii="Times New Roman" w:hAnsi="Times New Roman" w:eastAsia="Times New Roman"/>
          <w:w w:val="95"/>
          <w:position w:val="2"/>
        </w:rPr>
        <w:t>1.8</w:t>
      </w:r>
      <w:r>
        <w:rPr>
          <w:rFonts w:ascii="Times New Roman" w:hAnsi="Times New Roman" w:eastAsia="Times New Roman"/>
          <w:spacing w:val="27"/>
          <w:position w:val="2"/>
        </w:rPr>
        <w:t xml:space="preserve"> </w:t>
      </w:r>
      <w:r>
        <w:rPr>
          <w:rFonts w:ascii="Times New Roman" w:hAnsi="Times New Roman" w:eastAsia="Times New Roman"/>
          <w:w w:val="95"/>
          <w:position w:val="2"/>
        </w:rPr>
        <w:t>g</w:t>
      </w:r>
      <w:r>
        <w:rPr>
          <w:spacing w:val="-5"/>
          <w:w w:val="95"/>
          <w:position w:val="2"/>
        </w:rPr>
        <w:t xml:space="preserve">，仪器 </w:t>
      </w:r>
      <w:r>
        <w:rPr>
          <w:rFonts w:ascii="Times New Roman" w:hAnsi="Times New Roman" w:eastAsia="Times New Roman"/>
          <w:w w:val="95"/>
          <w:position w:val="2"/>
        </w:rPr>
        <w:t>D</w:t>
      </w:r>
      <w:r>
        <w:rPr>
          <w:rFonts w:ascii="Times New Roman" w:hAnsi="Times New Roman" w:eastAsia="Times New Roman"/>
          <w:spacing w:val="26"/>
          <w:position w:val="2"/>
        </w:rPr>
        <w:t xml:space="preserve"> </w:t>
      </w:r>
      <w:r>
        <w:rPr>
          <w:spacing w:val="-4"/>
          <w:w w:val="95"/>
          <w:position w:val="2"/>
        </w:rPr>
        <w:t xml:space="preserve">的质量增加 </w:t>
      </w:r>
      <w:r>
        <w:rPr>
          <w:rFonts w:ascii="Times New Roman" w:hAnsi="Times New Roman" w:eastAsia="Times New Roman"/>
          <w:w w:val="95"/>
          <w:position w:val="2"/>
        </w:rPr>
        <w:t>4.4</w:t>
      </w:r>
      <w:r>
        <w:rPr>
          <w:rFonts w:ascii="Times New Roman" w:hAnsi="Times New Roman" w:eastAsia="Times New Roman"/>
          <w:spacing w:val="27"/>
          <w:position w:val="2"/>
        </w:rPr>
        <w:t xml:space="preserve"> </w:t>
      </w:r>
      <w:r>
        <w:rPr>
          <w:rFonts w:ascii="Times New Roman" w:hAnsi="Times New Roman" w:eastAsia="Times New Roman"/>
          <w:w w:val="95"/>
          <w:position w:val="2"/>
        </w:rPr>
        <w:t>g</w:t>
      </w:r>
      <w:r>
        <w:rPr>
          <w:spacing w:val="-10"/>
          <w:w w:val="95"/>
          <w:position w:val="2"/>
        </w:rPr>
        <w:t>。</w:t>
      </w:r>
    </w:p>
    <w:p>
      <w:pPr>
        <w:pStyle w:val="2"/>
        <w:spacing w:before="6"/>
        <w:ind w:left="670"/>
      </w:pPr>
      <w:r>
        <w:rPr>
          <w:w w:val="95"/>
        </w:rPr>
        <w:t>（假设发生的化学反应都充分反应）</w:t>
      </w:r>
      <w:r>
        <w:rPr>
          <w:spacing w:val="-10"/>
          <w:w w:val="95"/>
        </w:rPr>
        <w:t>。</w:t>
      </w:r>
    </w:p>
    <w:p>
      <w:pPr>
        <w:pStyle w:val="2"/>
        <w:tabs>
          <w:tab w:val="left" w:pos="8546"/>
        </w:tabs>
        <w:spacing w:before="81"/>
        <w:ind w:left="881"/>
      </w:pPr>
      <w:r>
        <w:rPr>
          <w:w w:val="95"/>
          <w:position w:val="2"/>
        </w:rPr>
        <w:t>①在该装置中，洗气瓶</w:t>
      </w:r>
      <w:r>
        <w:rPr>
          <w:spacing w:val="53"/>
          <w:w w:val="150"/>
          <w:position w:val="2"/>
        </w:rPr>
        <w:t xml:space="preserve"> </w:t>
      </w:r>
      <w:r>
        <w:rPr>
          <w:rFonts w:ascii="Times New Roman" w:hAnsi="Times New Roman" w:eastAsia="Times New Roman"/>
          <w:w w:val="95"/>
          <w:position w:val="2"/>
        </w:rPr>
        <w:t>A</w:t>
      </w:r>
      <w:r>
        <w:rPr>
          <w:rFonts w:ascii="Times New Roman" w:hAnsi="Times New Roman" w:eastAsia="Times New Roman"/>
          <w:w w:val="95"/>
          <w:sz w:val="13"/>
        </w:rPr>
        <w:t>1</w:t>
      </w:r>
      <w:r>
        <w:rPr>
          <w:w w:val="95"/>
          <w:position w:val="2"/>
        </w:rPr>
        <w:t>、</w:t>
      </w:r>
      <w:r>
        <w:rPr>
          <w:rFonts w:ascii="Times New Roman" w:hAnsi="Times New Roman" w:eastAsia="Times New Roman"/>
          <w:w w:val="95"/>
          <w:position w:val="2"/>
        </w:rPr>
        <w:t>A</w:t>
      </w:r>
      <w:r>
        <w:rPr>
          <w:rFonts w:ascii="Times New Roman" w:hAnsi="Times New Roman" w:eastAsia="Times New Roman"/>
          <w:w w:val="95"/>
          <w:sz w:val="13"/>
        </w:rPr>
        <w:t>2</w:t>
      </w:r>
      <w:r>
        <w:rPr>
          <w:rFonts w:ascii="Times New Roman" w:hAnsi="Times New Roman" w:eastAsia="Times New Roman"/>
          <w:spacing w:val="72"/>
          <w:w w:val="150"/>
          <w:sz w:val="13"/>
        </w:rPr>
        <w:t xml:space="preserve"> </w:t>
      </w:r>
      <w:r>
        <w:rPr>
          <w:w w:val="95"/>
          <w:position w:val="2"/>
        </w:rPr>
        <w:t>都吸收水分，其作用的不同之处</w:t>
      </w:r>
      <w:r>
        <w:rPr>
          <w:spacing w:val="-10"/>
          <w:w w:val="95"/>
          <w:position w:val="2"/>
        </w:rPr>
        <w:t>是</w:t>
      </w:r>
      <w:r>
        <w:rPr>
          <w:rFonts w:ascii="Times New Roman" w:hAnsi="Times New Roman" w:eastAsia="Times New Roman"/>
          <w:position w:val="2"/>
          <w:u w:val="single"/>
        </w:rPr>
        <w:tab/>
      </w:r>
      <w:r>
        <w:rPr>
          <w:spacing w:val="-10"/>
          <w:position w:val="2"/>
        </w:rPr>
        <w:t>。</w:t>
      </w:r>
    </w:p>
    <w:p>
      <w:pPr>
        <w:spacing w:after="0"/>
        <w:sectPr>
          <w:type w:val="continuous"/>
          <w:pgSz w:w="20980" w:h="14750" w:orient="landscape"/>
          <w:pgMar w:top="460" w:right="260" w:bottom="0" w:left="1200" w:header="273" w:footer="0" w:gutter="0"/>
          <w:cols w:equalWidth="0" w:num="4">
            <w:col w:w="6258" w:space="40"/>
            <w:col w:w="927" w:space="39"/>
            <w:col w:w="1419" w:space="955"/>
            <w:col w:w="9882"/>
          </w:cols>
        </w:sectPr>
      </w:pPr>
    </w:p>
    <w:p>
      <w:pPr>
        <w:pStyle w:val="2"/>
        <w:tabs>
          <w:tab w:val="left" w:pos="8565"/>
        </w:tabs>
        <w:spacing w:before="62" w:line="292" w:lineRule="auto"/>
        <w:ind w:left="670" w:right="38"/>
      </w:pPr>
      <w:r>
        <w:rPr>
          <w:position w:val="2"/>
        </w:rPr>
        <w:t>还存有少许</w:t>
      </w:r>
      <w:r>
        <w:rPr>
          <w:spacing w:val="-46"/>
          <w:position w:val="2"/>
        </w:rPr>
        <w:t xml:space="preserve"> </w:t>
      </w:r>
      <w:r>
        <w:rPr>
          <w:rFonts w:ascii="Times New Roman" w:eastAsia="Times New Roman"/>
          <w:position w:val="2"/>
        </w:rPr>
        <w:t>NH</w:t>
      </w:r>
      <w:r>
        <w:rPr>
          <w:rFonts w:ascii="Times New Roman" w:eastAsia="Times New Roman"/>
          <w:sz w:val="13"/>
        </w:rPr>
        <w:t>4</w:t>
      </w:r>
      <w:r>
        <w:rPr>
          <w:rFonts w:ascii="Times New Roman" w:eastAsia="Times New Roman"/>
          <w:position w:val="2"/>
        </w:rPr>
        <w:t xml:space="preserve">Cl </w:t>
      </w:r>
      <w:r>
        <w:rPr>
          <w:position w:val="2"/>
        </w:rPr>
        <w:t>固体，将小试管放入盛有水的烧杯中，然后将多量的</w:t>
      </w:r>
      <w:r>
        <w:rPr>
          <w:spacing w:val="-46"/>
          <w:position w:val="2"/>
        </w:rPr>
        <w:t xml:space="preserve"> </w:t>
      </w:r>
      <w:r>
        <w:rPr>
          <w:rFonts w:ascii="Times New Roman" w:eastAsia="Times New Roman"/>
          <w:position w:val="2"/>
        </w:rPr>
        <w:t xml:space="preserve">NaOH </w:t>
      </w:r>
      <w:r>
        <w:rPr>
          <w:position w:val="2"/>
        </w:rPr>
        <w:t>固体加入</w:t>
      </w:r>
      <w:r>
        <w:rPr>
          <w:spacing w:val="-2"/>
        </w:rPr>
        <w:t>烧杯的水中</w:t>
      </w:r>
      <w:r>
        <w:rPr>
          <w:spacing w:val="-94"/>
        </w:rPr>
        <w:t>，</w:t>
      </w:r>
      <w:r>
        <w:rPr>
          <w:spacing w:val="-2"/>
        </w:rPr>
        <w:t>观察到小试管内的固体物质逐渐溶解</w:t>
      </w:r>
      <w:r>
        <w:rPr>
          <w:spacing w:val="-94"/>
        </w:rPr>
        <w:t>，</w:t>
      </w:r>
      <w:r>
        <w:rPr>
          <w:spacing w:val="-2"/>
        </w:rPr>
        <w:t>原因是</w:t>
      </w:r>
      <w:r>
        <w:rPr>
          <w:rFonts w:ascii="Times New Roman" w:eastAsia="Times New Roman"/>
          <w:u w:val="single"/>
        </w:rPr>
        <w:tab/>
      </w:r>
      <w:r>
        <w:rPr>
          <w:spacing w:val="-10"/>
        </w:rPr>
        <w:t>。</w:t>
      </w:r>
    </w:p>
    <w:p>
      <w:pPr>
        <w:pStyle w:val="2"/>
        <w:tabs>
          <w:tab w:val="left" w:pos="4512"/>
        </w:tabs>
        <w:spacing w:line="246" w:lineRule="exact"/>
        <w:ind w:left="670"/>
      </w:pPr>
      <w:r>
        <w:br w:type="column"/>
      </w:r>
      <w:r>
        <w:rPr>
          <w:w w:val="95"/>
        </w:rPr>
        <w:t>②该熔喷布试样中是否含有氧元</w:t>
      </w:r>
      <w:r>
        <w:rPr>
          <w:spacing w:val="-10"/>
          <w:w w:val="95"/>
        </w:rPr>
        <w:t>素</w:t>
      </w:r>
      <w:r>
        <w:rPr>
          <w:rFonts w:ascii="Times New Roman" w:hAnsi="Times New Roman" w:eastAsia="Times New Roman"/>
          <w:u w:val="single"/>
        </w:rPr>
        <w:tab/>
      </w:r>
      <w:r>
        <w:rPr>
          <w:spacing w:val="-4"/>
          <w:w w:val="95"/>
          <w:u w:val="single"/>
        </w:rPr>
        <w:t>（</w:t>
      </w:r>
      <w:r>
        <w:rPr>
          <w:spacing w:val="-4"/>
          <w:w w:val="95"/>
        </w:rPr>
        <w:t>填“含有”“不含有”“无法确定”之一</w:t>
      </w:r>
      <w:r>
        <w:rPr>
          <w:spacing w:val="-106"/>
          <w:w w:val="95"/>
        </w:rPr>
        <w:t>）</w:t>
      </w:r>
      <w:r>
        <w:rPr>
          <w:spacing w:val="-10"/>
          <w:w w:val="95"/>
        </w:rPr>
        <w:t>。</w:t>
      </w:r>
    </w:p>
    <w:p>
      <w:pPr>
        <w:pStyle w:val="2"/>
        <w:tabs>
          <w:tab w:val="left" w:pos="5184"/>
        </w:tabs>
        <w:spacing w:before="86"/>
        <w:ind w:left="670"/>
      </w:pPr>
      <w:r>
        <w:rPr>
          <w:w w:val="95"/>
        </w:rPr>
        <w:t>③该熔喷布试样中氢元素的质量分数</w:t>
      </w:r>
      <w:r>
        <w:rPr>
          <w:spacing w:val="-10"/>
          <w:w w:val="95"/>
        </w:rPr>
        <w:t>为</w:t>
      </w:r>
      <w:r>
        <w:rPr>
          <w:rFonts w:ascii="Times New Roman" w:hAnsi="Times New Roman" w:eastAsia="Times New Roman"/>
          <w:u w:val="single"/>
        </w:rPr>
        <w:tab/>
      </w:r>
      <w:r>
        <w:rPr>
          <w:w w:val="95"/>
        </w:rPr>
        <w:t>（计算结果精确至</w:t>
      </w:r>
      <w:r>
        <w:rPr>
          <w:spacing w:val="44"/>
        </w:rPr>
        <w:t xml:space="preserve"> </w:t>
      </w:r>
      <w:r>
        <w:rPr>
          <w:rFonts w:ascii="Times New Roman" w:hAnsi="Times New Roman" w:eastAsia="Times New Roman"/>
          <w:w w:val="95"/>
        </w:rPr>
        <w:t>0.1%</w:t>
      </w:r>
      <w:r>
        <w:rPr>
          <w:w w:val="95"/>
        </w:rPr>
        <w:t>）</w:t>
      </w:r>
      <w:r>
        <w:rPr>
          <w:spacing w:val="-10"/>
          <w:w w:val="95"/>
        </w:rPr>
        <w:t>。</w:t>
      </w:r>
    </w:p>
    <w:p>
      <w:pPr>
        <w:spacing w:after="0"/>
        <w:sectPr>
          <w:type w:val="continuous"/>
          <w:pgSz w:w="20980" w:h="14750" w:orient="landscape"/>
          <w:pgMar w:top="460" w:right="260" w:bottom="0" w:left="1200" w:header="273" w:footer="0" w:gutter="0"/>
          <w:cols w:equalWidth="0" w:num="2">
            <w:col w:w="8816" w:space="1033"/>
            <w:col w:w="9671"/>
          </w:cols>
        </w:sectPr>
      </w:pPr>
    </w:p>
    <w:p>
      <w:pPr>
        <w:tabs>
          <w:tab w:val="left" w:pos="1079"/>
          <w:tab w:val="left" w:pos="9640"/>
          <w:tab w:val="left" w:pos="10720"/>
        </w:tabs>
        <w:spacing w:before="161"/>
        <w:ind w:left="0" w:right="371" w:firstLine="0"/>
        <w:jc w:val="center"/>
        <w:rPr>
          <w:sz w:val="18"/>
        </w:rPr>
      </w:pPr>
      <w:r>
        <w:pict>
          <v:line id="_x0000_s1230" o:spid="_x0000_s1230" o:spt="20" style="position:absolute;left:0pt;margin-left:37.55pt;margin-top:70.2pt;height:59.85pt;width:0pt;mso-position-horizontal-relative:page;mso-position-vertical-relative:page;z-index:251671552;mso-width-relative:page;mso-height-relative:page;" stroked="t" coordsize="21600,21600">
            <v:path arrowok="t"/>
            <v:fill focussize="0,0"/>
            <v:stroke color="#231F20"/>
            <v:imagedata o:title=""/>
            <o:lock v:ext="edit"/>
          </v:line>
        </w:pict>
      </w:r>
      <w:r>
        <w:pict>
          <v:shape id="docshape196" o:spid="_x0000_s1231" o:spt="202" type="#_x0000_t202" style="position:absolute;left:0pt;margin-left:23.75pt;margin-top:137.2pt;height:521.1pt;width:17.25pt;mso-position-horizontal-relative:page;mso-position-vertical-relative:page;z-index:-251615232;mso-width-relative:page;mso-height-relative:page;" filled="f" stroked="f" coordsize="21600,21600">
            <v:path/>
            <v:fill on="f" focussize="0,0"/>
            <v:stroke on="f" joinstyle="miter"/>
            <v:imagedata o:title=""/>
            <o:lock v:ext="edit"/>
            <v:textbox inset="0mm,0mm,0mm,0mm" style="layout-flow:vertical;mso-layout-flow-alt:bottom-to-top;">
              <w:txbxContent>
                <w:p>
                  <w:pPr>
                    <w:tabs>
                      <w:tab w:val="left" w:pos="2457"/>
                      <w:tab w:val="left" w:pos="4793"/>
                      <w:tab w:val="left" w:pos="7153"/>
                      <w:tab w:val="left" w:pos="9824"/>
                    </w:tabs>
                    <w:spacing w:before="0" w:line="340" w:lineRule="exact"/>
                    <w:ind w:left="20" w:right="0" w:firstLine="0"/>
                    <w:jc w:val="left"/>
                    <w:rPr>
                      <w:sz w:val="26"/>
                    </w:rPr>
                  </w:pPr>
                  <w:r>
                    <w:rPr>
                      <w:color w:val="231F20"/>
                      <w:position w:val="1"/>
                      <w:sz w:val="26"/>
                    </w:rPr>
                    <w:t xml:space="preserve">学校 </w:t>
                  </w:r>
                  <w:r>
                    <w:rPr>
                      <w:rFonts w:ascii="Times New Roman" w:eastAsia="Times New Roman"/>
                      <w:color w:val="231F20"/>
                      <w:position w:val="1"/>
                      <w:sz w:val="26"/>
                      <w:u w:val="single" w:color="231F20"/>
                    </w:rPr>
                    <w:tab/>
                  </w:r>
                  <w:r>
                    <w:rPr>
                      <w:rFonts w:ascii="Times New Roman" w:eastAsia="Times New Roman"/>
                      <w:color w:val="231F20"/>
                      <w:spacing w:val="37"/>
                      <w:position w:val="1"/>
                      <w:sz w:val="26"/>
                    </w:rPr>
                    <w:t xml:space="preserve"> </w:t>
                  </w:r>
                  <w:r>
                    <w:rPr>
                      <w:color w:val="231F20"/>
                      <w:sz w:val="26"/>
                    </w:rPr>
                    <w:t xml:space="preserve">班级 </w:t>
                  </w:r>
                  <w:r>
                    <w:rPr>
                      <w:rFonts w:ascii="Times New Roman" w:eastAsia="Times New Roman"/>
                      <w:color w:val="231F20"/>
                      <w:sz w:val="26"/>
                      <w:u w:val="single" w:color="231F20"/>
                    </w:rPr>
                    <w:tab/>
                  </w:r>
                  <w:r>
                    <w:rPr>
                      <w:rFonts w:ascii="Times New Roman" w:eastAsia="Times New Roman"/>
                      <w:color w:val="231F20"/>
                      <w:spacing w:val="-4"/>
                      <w:sz w:val="26"/>
                    </w:rPr>
                    <w:t xml:space="preserve"> </w:t>
                  </w:r>
                  <w:r>
                    <w:rPr>
                      <w:color w:val="231F20"/>
                      <w:position w:val="1"/>
                      <w:sz w:val="26"/>
                    </w:rPr>
                    <w:t>姓名</w:t>
                  </w:r>
                  <w:r>
                    <w:rPr>
                      <w:color w:val="231F20"/>
                      <w:spacing w:val="-19"/>
                      <w:position w:val="1"/>
                      <w:sz w:val="26"/>
                    </w:rPr>
                    <w:t xml:space="preserve"> </w:t>
                  </w:r>
                  <w:r>
                    <w:rPr>
                      <w:rFonts w:ascii="Times New Roman" w:eastAsia="Times New Roman"/>
                      <w:color w:val="231F20"/>
                      <w:position w:val="1"/>
                      <w:sz w:val="26"/>
                      <w:u w:val="single" w:color="231F20"/>
                    </w:rPr>
                    <w:tab/>
                  </w:r>
                  <w:r>
                    <w:rPr>
                      <w:rFonts w:ascii="Times New Roman" w:eastAsia="Times New Roman"/>
                      <w:color w:val="231F20"/>
                      <w:position w:val="1"/>
                      <w:sz w:val="26"/>
                    </w:rPr>
                    <w:t xml:space="preserve"> </w:t>
                  </w:r>
                  <w:r>
                    <w:rPr>
                      <w:color w:val="231F20"/>
                      <w:position w:val="1"/>
                      <w:sz w:val="26"/>
                    </w:rPr>
                    <w:t>考</w:t>
                  </w:r>
                  <w:r>
                    <w:rPr>
                      <w:color w:val="231F20"/>
                      <w:spacing w:val="29"/>
                      <w:position w:val="1"/>
                      <w:sz w:val="26"/>
                    </w:rPr>
                    <w:t>号</w:t>
                  </w:r>
                  <w:r>
                    <w:rPr>
                      <w:rFonts w:ascii="Times New Roman" w:eastAsia="Times New Roman"/>
                      <w:color w:val="231F20"/>
                      <w:position w:val="1"/>
                      <w:sz w:val="26"/>
                      <w:u w:val="single" w:color="231F20"/>
                    </w:rPr>
                    <w:tab/>
                  </w:r>
                  <w:r>
                    <w:rPr>
                      <w:rFonts w:ascii="Times New Roman" w:eastAsia="Times New Roman"/>
                      <w:color w:val="231F20"/>
                      <w:spacing w:val="-14"/>
                      <w:position w:val="1"/>
                      <w:sz w:val="26"/>
                    </w:rPr>
                    <w:t xml:space="preserve"> </w:t>
                  </w:r>
                  <w:r>
                    <w:rPr>
                      <w:color w:val="231F20"/>
                      <w:position w:val="1"/>
                      <w:sz w:val="26"/>
                    </w:rPr>
                    <w:t>考场</w:t>
                  </w:r>
                </w:p>
              </w:txbxContent>
            </v:textbox>
          </v:shape>
        </w:pict>
      </w:r>
      <w:r>
        <w:rPr>
          <w:position w:val="1"/>
          <w:sz w:val="18"/>
        </w:rPr>
        <w:t>化学试</w:t>
      </w:r>
      <w:r>
        <w:rPr>
          <w:spacing w:val="-10"/>
          <w:position w:val="1"/>
          <w:sz w:val="18"/>
        </w:rPr>
        <w:t>题</w:t>
      </w:r>
      <w:r>
        <w:rPr>
          <w:position w:val="1"/>
          <w:sz w:val="18"/>
        </w:rPr>
        <w:tab/>
      </w:r>
      <w:r>
        <w:rPr>
          <w:position w:val="1"/>
          <w:sz w:val="18"/>
        </w:rPr>
        <w:t>第</w:t>
      </w:r>
      <w:r>
        <w:rPr>
          <w:spacing w:val="1"/>
          <w:position w:val="1"/>
          <w:sz w:val="18"/>
        </w:rPr>
        <w:t xml:space="preserve"> </w:t>
      </w:r>
      <w:r>
        <w:rPr>
          <w:rFonts w:ascii="Times New Roman" w:eastAsia="Times New Roman"/>
          <w:position w:val="1"/>
          <w:sz w:val="18"/>
        </w:rPr>
        <w:t>5</w:t>
      </w:r>
      <w:r>
        <w:rPr>
          <w:rFonts w:ascii="Times New Roman" w:eastAsia="Times New Roman"/>
          <w:spacing w:val="45"/>
          <w:position w:val="1"/>
          <w:sz w:val="18"/>
        </w:rPr>
        <w:t xml:space="preserve"> </w:t>
      </w:r>
      <w:r>
        <w:rPr>
          <w:position w:val="1"/>
          <w:sz w:val="18"/>
        </w:rPr>
        <w:t>页</w:t>
      </w:r>
      <w:r>
        <w:rPr>
          <w:spacing w:val="-2"/>
          <w:position w:val="1"/>
          <w:sz w:val="18"/>
        </w:rPr>
        <w:t xml:space="preserve"> </w:t>
      </w:r>
      <w:r>
        <w:rPr>
          <w:position w:val="1"/>
          <w:sz w:val="18"/>
        </w:rPr>
        <w:t>（共</w:t>
      </w:r>
      <w:r>
        <w:rPr>
          <w:spacing w:val="-45"/>
          <w:position w:val="1"/>
          <w:sz w:val="18"/>
        </w:rPr>
        <w:t xml:space="preserve"> </w:t>
      </w:r>
      <w:r>
        <w:rPr>
          <w:rFonts w:ascii="Times New Roman" w:eastAsia="Times New Roman"/>
          <w:position w:val="1"/>
          <w:sz w:val="18"/>
        </w:rPr>
        <w:t>8</w:t>
      </w:r>
      <w:r>
        <w:rPr>
          <w:rFonts w:ascii="Times New Roman" w:eastAsia="Times New Roman"/>
          <w:spacing w:val="-1"/>
          <w:position w:val="1"/>
          <w:sz w:val="18"/>
        </w:rPr>
        <w:t xml:space="preserve"> </w:t>
      </w:r>
      <w:r>
        <w:rPr>
          <w:position w:val="1"/>
          <w:sz w:val="18"/>
        </w:rPr>
        <w:t>页</w:t>
      </w:r>
      <w:r>
        <w:rPr>
          <w:spacing w:val="-10"/>
          <w:position w:val="1"/>
          <w:sz w:val="18"/>
        </w:rPr>
        <w:t>）</w:t>
      </w:r>
      <w:r>
        <w:rPr>
          <w:position w:val="1"/>
          <w:sz w:val="18"/>
        </w:rPr>
        <w:tab/>
      </w:r>
      <w:r>
        <w:rPr>
          <w:sz w:val="18"/>
        </w:rPr>
        <w:t>化学试</w:t>
      </w:r>
      <w:r>
        <w:rPr>
          <w:spacing w:val="-10"/>
          <w:sz w:val="18"/>
        </w:rPr>
        <w:t>题</w:t>
      </w:r>
      <w:r>
        <w:rPr>
          <w:sz w:val="18"/>
        </w:rPr>
        <w:tab/>
      </w:r>
      <w:r>
        <w:rPr>
          <w:sz w:val="18"/>
        </w:rPr>
        <w:t>第</w:t>
      </w:r>
      <w:r>
        <w:rPr>
          <w:spacing w:val="-4"/>
          <w:sz w:val="18"/>
        </w:rPr>
        <w:t xml:space="preserve"> </w:t>
      </w:r>
      <w:r>
        <w:rPr>
          <w:rFonts w:ascii="Times New Roman" w:eastAsia="Times New Roman"/>
          <w:sz w:val="18"/>
        </w:rPr>
        <w:t>6</w:t>
      </w:r>
      <w:r>
        <w:rPr>
          <w:rFonts w:ascii="Times New Roman" w:eastAsia="Times New Roman"/>
          <w:spacing w:val="45"/>
          <w:sz w:val="18"/>
        </w:rPr>
        <w:t xml:space="preserve"> </w:t>
      </w:r>
      <w:r>
        <w:rPr>
          <w:sz w:val="18"/>
        </w:rPr>
        <w:t>页</w:t>
      </w:r>
      <w:r>
        <w:rPr>
          <w:spacing w:val="1"/>
          <w:sz w:val="18"/>
        </w:rPr>
        <w:t xml:space="preserve"> </w:t>
      </w:r>
      <w:r>
        <w:rPr>
          <w:sz w:val="18"/>
        </w:rPr>
        <w:t>（共</w:t>
      </w:r>
      <w:r>
        <w:rPr>
          <w:spacing w:val="-45"/>
          <w:sz w:val="18"/>
        </w:rPr>
        <w:t xml:space="preserve"> </w:t>
      </w:r>
      <w:r>
        <w:rPr>
          <w:rFonts w:ascii="Times New Roman" w:eastAsia="Times New Roman"/>
          <w:sz w:val="18"/>
        </w:rPr>
        <w:t>8</w:t>
      </w:r>
      <w:r>
        <w:rPr>
          <w:rFonts w:ascii="Times New Roman" w:eastAsia="Times New Roman"/>
          <w:spacing w:val="-1"/>
          <w:sz w:val="18"/>
        </w:rPr>
        <w:t xml:space="preserve"> </w:t>
      </w:r>
      <w:r>
        <w:rPr>
          <w:sz w:val="18"/>
        </w:rPr>
        <w:t>页</w:t>
      </w:r>
      <w:r>
        <w:rPr>
          <w:spacing w:val="-10"/>
          <w:sz w:val="18"/>
        </w:rPr>
        <w:t>）</w:t>
      </w:r>
    </w:p>
    <w:p>
      <w:pPr>
        <w:spacing w:after="0"/>
        <w:jc w:val="center"/>
        <w:rPr>
          <w:sz w:val="18"/>
        </w:rPr>
        <w:sectPr>
          <w:type w:val="continuous"/>
          <w:pgSz w:w="20980" w:h="14750" w:orient="landscape"/>
          <w:pgMar w:top="460" w:right="260" w:bottom="0" w:left="1200" w:header="273" w:footer="0" w:gutter="0"/>
          <w:cols w:space="720" w:num="1"/>
        </w:sectPr>
      </w:pPr>
    </w:p>
    <w:p>
      <w:pPr>
        <w:pStyle w:val="2"/>
        <w:spacing w:before="11"/>
        <w:rPr>
          <w:sz w:val="16"/>
        </w:rPr>
      </w:pPr>
    </w:p>
    <w:p>
      <w:pPr>
        <w:spacing w:after="0"/>
        <w:rPr>
          <w:sz w:val="16"/>
        </w:rPr>
        <w:sectPr>
          <w:pgSz w:w="20980" w:h="14750" w:orient="landscape"/>
          <w:pgMar w:top="720" w:right="260" w:bottom="0" w:left="1200" w:header="273" w:footer="0" w:gutter="0"/>
          <w:cols w:space="720" w:num="1"/>
        </w:sectPr>
      </w:pPr>
    </w:p>
    <w:p>
      <w:pPr>
        <w:pStyle w:val="2"/>
        <w:spacing w:before="76" w:line="314" w:lineRule="auto"/>
        <w:ind w:left="103" w:right="122"/>
      </w:pPr>
      <w:r>
        <w:rPr>
          <w:rFonts w:ascii="Times New Roman" w:hAnsi="Times New Roman" w:eastAsia="Times New Roman"/>
          <w:spacing w:val="1"/>
          <w:w w:val="99"/>
        </w:rPr>
        <w:t>19</w:t>
      </w:r>
      <w:r>
        <w:rPr>
          <w:rFonts w:ascii="Times New Roman" w:hAnsi="Times New Roman" w:eastAsia="Times New Roman"/>
          <w:spacing w:val="-22"/>
          <w:w w:val="99"/>
        </w:rPr>
        <w:t>.</w:t>
      </w:r>
      <w:r>
        <w:rPr>
          <w:spacing w:val="-1"/>
          <w:w w:val="99"/>
        </w:rPr>
        <w:t>（</w:t>
      </w:r>
      <w:r>
        <w:rPr>
          <w:rFonts w:ascii="Times New Roman" w:hAnsi="Times New Roman" w:eastAsia="Times New Roman"/>
          <w:spacing w:val="1"/>
          <w:w w:val="99"/>
        </w:rPr>
        <w:t>1</w:t>
      </w:r>
      <w:r>
        <w:rPr>
          <w:rFonts w:ascii="Times New Roman" w:hAnsi="Times New Roman" w:eastAsia="Times New Roman"/>
          <w:w w:val="99"/>
        </w:rPr>
        <w:t>3</w:t>
      </w:r>
      <w:r>
        <w:rPr>
          <w:rFonts w:ascii="Times New Roman" w:hAnsi="Times New Roman" w:eastAsia="Times New Roman"/>
          <w:spacing w:val="1"/>
        </w:rPr>
        <w:t xml:space="preserve"> </w:t>
      </w:r>
      <w:r>
        <w:rPr>
          <w:spacing w:val="-1"/>
          <w:w w:val="99"/>
        </w:rPr>
        <w:t>分</w:t>
      </w:r>
      <w:r>
        <w:rPr>
          <w:spacing w:val="-20"/>
          <w:w w:val="99"/>
        </w:rPr>
        <w:t>）</w:t>
      </w:r>
      <w:r>
        <w:rPr>
          <w:spacing w:val="-5"/>
          <w:w w:val="99"/>
        </w:rPr>
        <w:t>Ⅰ．实验室现有一瓶用石灰石和稀盐酸制取二氧化碳后的剩余废液，某小组</w:t>
      </w:r>
      <w:r>
        <w:rPr>
          <w:spacing w:val="-1"/>
          <w:w w:val="99"/>
        </w:rPr>
        <w:t>同学想探究该废液中是否有残留的稀盐酸存在。</w:t>
      </w:r>
    </w:p>
    <w:p>
      <w:pPr>
        <w:pStyle w:val="8"/>
        <w:numPr>
          <w:ilvl w:val="0"/>
          <w:numId w:val="9"/>
        </w:numPr>
        <w:tabs>
          <w:tab w:val="left" w:pos="840"/>
          <w:tab w:val="left" w:pos="7348"/>
        </w:tabs>
        <w:spacing w:before="3" w:after="0" w:line="314" w:lineRule="auto"/>
        <w:ind w:left="103" w:right="38" w:firstLine="211"/>
        <w:jc w:val="left"/>
        <w:rPr>
          <w:sz w:val="21"/>
        </w:rPr>
      </w:pPr>
      <w:r>
        <w:rPr>
          <w:spacing w:val="-2"/>
          <w:sz w:val="21"/>
        </w:rPr>
        <w:t>甲同学向剩余废液中加入少量氧化铁粉末，若观察到</w:t>
      </w:r>
      <w:r>
        <w:rPr>
          <w:rFonts w:ascii="Times New Roman" w:eastAsia="Times New Roman"/>
          <w:sz w:val="21"/>
          <w:u w:val="single"/>
        </w:rPr>
        <w:tab/>
      </w:r>
      <w:r>
        <w:rPr>
          <w:spacing w:val="-4"/>
          <w:sz w:val="21"/>
        </w:rPr>
        <w:t>的现象，</w:t>
      </w:r>
      <w:r>
        <w:rPr>
          <w:spacing w:val="-2"/>
          <w:sz w:val="21"/>
        </w:rPr>
        <w:t>则证明该废液中一定存在稀盐酸。</w:t>
      </w:r>
    </w:p>
    <w:p>
      <w:pPr>
        <w:pStyle w:val="8"/>
        <w:numPr>
          <w:ilvl w:val="0"/>
          <w:numId w:val="9"/>
        </w:numPr>
        <w:tabs>
          <w:tab w:val="left" w:pos="839"/>
          <w:tab w:val="left" w:pos="4303"/>
        </w:tabs>
        <w:spacing w:before="3" w:after="0" w:line="314" w:lineRule="auto"/>
        <w:ind w:left="103" w:right="124" w:firstLine="211"/>
        <w:jc w:val="left"/>
        <w:rPr>
          <w:sz w:val="21"/>
        </w:rPr>
      </w:pPr>
      <w:r>
        <w:rPr>
          <w:spacing w:val="-2"/>
          <w:sz w:val="21"/>
        </w:rPr>
        <w:t>乙同学从下列四种试剂中选取了一种试剂，也成功验证了废液中是否有残留的稀盐酸。则他所选的试剂可能是</w:t>
      </w:r>
      <w:r>
        <w:rPr>
          <w:rFonts w:ascii="Times New Roman" w:eastAsia="Times New Roman"/>
          <w:sz w:val="21"/>
          <w:u w:val="single"/>
        </w:rPr>
        <w:tab/>
      </w:r>
      <w:r>
        <w:rPr>
          <w:spacing w:val="-2"/>
          <w:sz w:val="21"/>
        </w:rPr>
        <w:t>（填选项序号之一）。</w:t>
      </w:r>
    </w:p>
    <w:p>
      <w:pPr>
        <w:pStyle w:val="8"/>
        <w:numPr>
          <w:ilvl w:val="1"/>
          <w:numId w:val="9"/>
        </w:numPr>
        <w:tabs>
          <w:tab w:val="left" w:pos="1096"/>
          <w:tab w:val="left" w:pos="4034"/>
        </w:tabs>
        <w:spacing w:before="3" w:after="0" w:line="240" w:lineRule="auto"/>
        <w:ind w:left="1095" w:right="0" w:hanging="362"/>
        <w:jc w:val="left"/>
        <w:rPr>
          <w:sz w:val="21"/>
        </w:rPr>
      </w:pPr>
      <w:r>
        <w:rPr>
          <w:w w:val="95"/>
          <w:sz w:val="21"/>
        </w:rPr>
        <w:t>酚酞试</w:t>
      </w:r>
      <w:r>
        <w:rPr>
          <w:spacing w:val="-10"/>
          <w:w w:val="95"/>
          <w:sz w:val="21"/>
        </w:rPr>
        <w:t>液</w:t>
      </w:r>
      <w:r>
        <w:rPr>
          <w:sz w:val="21"/>
        </w:rPr>
        <w:tab/>
      </w:r>
      <w:r>
        <w:rPr>
          <w:rFonts w:ascii="Times New Roman" w:eastAsia="Times New Roman"/>
          <w:w w:val="95"/>
          <w:sz w:val="21"/>
        </w:rPr>
        <w:t>B</w:t>
      </w:r>
      <w:r>
        <w:rPr>
          <w:w w:val="95"/>
          <w:sz w:val="21"/>
        </w:rPr>
        <w:t>．硝酸银溶</w:t>
      </w:r>
      <w:r>
        <w:rPr>
          <w:spacing w:val="-10"/>
          <w:w w:val="95"/>
          <w:sz w:val="21"/>
        </w:rPr>
        <w:t>液</w:t>
      </w:r>
    </w:p>
    <w:p>
      <w:pPr>
        <w:pStyle w:val="2"/>
        <w:tabs>
          <w:tab w:val="left" w:pos="4024"/>
        </w:tabs>
        <w:spacing w:before="84"/>
        <w:ind w:left="734"/>
      </w:pPr>
      <w:r>
        <w:rPr>
          <w:rFonts w:ascii="Times New Roman" w:eastAsia="Times New Roman"/>
          <w:w w:val="95"/>
        </w:rPr>
        <w:t>C</w:t>
      </w:r>
      <w:r>
        <w:rPr>
          <w:w w:val="95"/>
        </w:rPr>
        <w:t>．碳酸钠溶</w:t>
      </w:r>
      <w:r>
        <w:rPr>
          <w:spacing w:val="-10"/>
          <w:w w:val="95"/>
        </w:rPr>
        <w:t>液</w:t>
      </w:r>
      <w:r>
        <w:tab/>
      </w:r>
      <w:r>
        <w:rPr>
          <w:rFonts w:ascii="Times New Roman" w:eastAsia="Times New Roman"/>
          <w:w w:val="95"/>
        </w:rPr>
        <w:t>D</w:t>
      </w:r>
      <w:r>
        <w:rPr>
          <w:w w:val="95"/>
        </w:rPr>
        <w:t>．氢氧化钠溶</w:t>
      </w:r>
      <w:r>
        <w:rPr>
          <w:spacing w:val="-10"/>
          <w:w w:val="95"/>
        </w:rPr>
        <w:t>液</w:t>
      </w:r>
    </w:p>
    <w:p>
      <w:pPr>
        <w:pStyle w:val="8"/>
        <w:numPr>
          <w:ilvl w:val="0"/>
          <w:numId w:val="9"/>
        </w:numPr>
        <w:tabs>
          <w:tab w:val="left" w:pos="840"/>
          <w:tab w:val="left" w:pos="1154"/>
        </w:tabs>
        <w:spacing w:before="86" w:after="0" w:line="314" w:lineRule="auto"/>
        <w:ind w:left="103" w:right="249" w:firstLine="211"/>
        <w:jc w:val="left"/>
        <w:rPr>
          <w:sz w:val="21"/>
        </w:rPr>
      </w:pPr>
      <w:r>
        <w:rPr>
          <w:spacing w:val="-1"/>
          <w:w w:val="99"/>
          <w:sz w:val="21"/>
        </w:rPr>
        <w:t>若</w:t>
      </w:r>
      <w:r>
        <w:rPr>
          <w:spacing w:val="2"/>
          <w:w w:val="99"/>
          <w:sz w:val="21"/>
        </w:rPr>
        <w:t>要</w:t>
      </w:r>
      <w:r>
        <w:rPr>
          <w:spacing w:val="-1"/>
          <w:w w:val="99"/>
          <w:sz w:val="21"/>
        </w:rPr>
        <w:t>除</w:t>
      </w:r>
      <w:r>
        <w:rPr>
          <w:spacing w:val="2"/>
          <w:w w:val="99"/>
          <w:sz w:val="21"/>
        </w:rPr>
        <w:t>去</w:t>
      </w:r>
      <w:r>
        <w:rPr>
          <w:spacing w:val="-1"/>
          <w:w w:val="99"/>
          <w:sz w:val="21"/>
        </w:rPr>
        <w:t>废</w:t>
      </w:r>
      <w:r>
        <w:rPr>
          <w:spacing w:val="2"/>
          <w:w w:val="99"/>
          <w:sz w:val="21"/>
        </w:rPr>
        <w:t>液</w:t>
      </w:r>
      <w:r>
        <w:rPr>
          <w:spacing w:val="-1"/>
          <w:w w:val="99"/>
          <w:sz w:val="21"/>
        </w:rPr>
        <w:t>中</w:t>
      </w:r>
      <w:r>
        <w:rPr>
          <w:spacing w:val="2"/>
          <w:w w:val="99"/>
          <w:sz w:val="21"/>
        </w:rPr>
        <w:t>的</w:t>
      </w:r>
      <w:r>
        <w:rPr>
          <w:spacing w:val="-1"/>
          <w:w w:val="99"/>
          <w:sz w:val="21"/>
        </w:rPr>
        <w:t>稀</w:t>
      </w:r>
      <w:r>
        <w:rPr>
          <w:spacing w:val="2"/>
          <w:w w:val="99"/>
          <w:sz w:val="21"/>
        </w:rPr>
        <w:t>盐</w:t>
      </w:r>
      <w:r>
        <w:rPr>
          <w:spacing w:val="-1"/>
          <w:w w:val="99"/>
          <w:sz w:val="21"/>
        </w:rPr>
        <w:t>酸</w:t>
      </w:r>
      <w:r>
        <w:rPr>
          <w:spacing w:val="2"/>
          <w:w w:val="99"/>
          <w:sz w:val="21"/>
        </w:rPr>
        <w:t>，</w:t>
      </w:r>
      <w:r>
        <w:rPr>
          <w:spacing w:val="-1"/>
          <w:w w:val="99"/>
          <w:sz w:val="21"/>
        </w:rPr>
        <w:t>在</w:t>
      </w:r>
      <w:r>
        <w:rPr>
          <w:spacing w:val="2"/>
          <w:w w:val="99"/>
          <w:sz w:val="21"/>
        </w:rPr>
        <w:t>不</w:t>
      </w:r>
      <w:r>
        <w:rPr>
          <w:spacing w:val="-1"/>
          <w:w w:val="99"/>
          <w:sz w:val="21"/>
        </w:rPr>
        <w:t>使</w:t>
      </w:r>
      <w:r>
        <w:rPr>
          <w:spacing w:val="2"/>
          <w:w w:val="99"/>
          <w:sz w:val="21"/>
        </w:rPr>
        <w:t>用</w:t>
      </w:r>
      <w:r>
        <w:rPr>
          <w:spacing w:val="-1"/>
          <w:w w:val="99"/>
          <w:sz w:val="21"/>
        </w:rPr>
        <w:t>酸</w:t>
      </w:r>
      <w:r>
        <w:rPr>
          <w:spacing w:val="2"/>
          <w:w w:val="99"/>
          <w:sz w:val="21"/>
        </w:rPr>
        <w:t>碱</w:t>
      </w:r>
      <w:r>
        <w:rPr>
          <w:spacing w:val="-1"/>
          <w:w w:val="99"/>
          <w:sz w:val="21"/>
        </w:rPr>
        <w:t>指</w:t>
      </w:r>
      <w:r>
        <w:rPr>
          <w:spacing w:val="2"/>
          <w:w w:val="99"/>
          <w:sz w:val="21"/>
        </w:rPr>
        <w:t>示</w:t>
      </w:r>
      <w:r>
        <w:rPr>
          <w:spacing w:val="-1"/>
          <w:w w:val="99"/>
          <w:sz w:val="21"/>
        </w:rPr>
        <w:t>剂</w:t>
      </w:r>
      <w:r>
        <w:rPr>
          <w:spacing w:val="2"/>
          <w:w w:val="99"/>
          <w:sz w:val="21"/>
        </w:rPr>
        <w:t>的</w:t>
      </w:r>
      <w:r>
        <w:rPr>
          <w:spacing w:val="-1"/>
          <w:w w:val="99"/>
          <w:sz w:val="21"/>
        </w:rPr>
        <w:t>情</w:t>
      </w:r>
      <w:r>
        <w:rPr>
          <w:spacing w:val="2"/>
          <w:w w:val="99"/>
          <w:sz w:val="21"/>
        </w:rPr>
        <w:t>况</w:t>
      </w:r>
      <w:r>
        <w:rPr>
          <w:spacing w:val="-1"/>
          <w:w w:val="99"/>
          <w:sz w:val="21"/>
        </w:rPr>
        <w:t>下</w:t>
      </w:r>
      <w:r>
        <w:rPr>
          <w:spacing w:val="2"/>
          <w:w w:val="99"/>
          <w:sz w:val="21"/>
        </w:rPr>
        <w:t>，</w:t>
      </w:r>
      <w:r>
        <w:rPr>
          <w:spacing w:val="-1"/>
          <w:w w:val="99"/>
          <w:sz w:val="21"/>
        </w:rPr>
        <w:t>可</w:t>
      </w:r>
      <w:r>
        <w:rPr>
          <w:spacing w:val="2"/>
          <w:w w:val="99"/>
          <w:sz w:val="21"/>
        </w:rPr>
        <w:t>选</w:t>
      </w:r>
      <w:r>
        <w:rPr>
          <w:spacing w:val="-1"/>
          <w:w w:val="99"/>
          <w:sz w:val="21"/>
        </w:rPr>
        <w:t>用</w:t>
      </w:r>
      <w:r>
        <w:rPr>
          <w:spacing w:val="2"/>
          <w:w w:val="99"/>
          <w:sz w:val="21"/>
        </w:rPr>
        <w:t>下</w:t>
      </w:r>
      <w:r>
        <w:rPr>
          <w:spacing w:val="-1"/>
          <w:w w:val="99"/>
          <w:sz w:val="21"/>
        </w:rPr>
        <w:t>列</w:t>
      </w:r>
      <w:r>
        <w:rPr>
          <w:spacing w:val="2"/>
          <w:w w:val="99"/>
          <w:sz w:val="21"/>
        </w:rPr>
        <w:t>试</w:t>
      </w:r>
      <w:r>
        <w:rPr>
          <w:spacing w:val="-1"/>
          <w:w w:val="99"/>
          <w:sz w:val="21"/>
        </w:rPr>
        <w:t>剂</w:t>
      </w:r>
      <w:r>
        <w:rPr>
          <w:w w:val="99"/>
          <w:sz w:val="21"/>
        </w:rPr>
        <w:t>中</w:t>
      </w:r>
      <w:r>
        <w:rPr>
          <w:spacing w:val="2"/>
          <w:w w:val="99"/>
          <w:sz w:val="21"/>
        </w:rPr>
        <w:t>的</w:t>
      </w:r>
      <w:r>
        <w:rPr>
          <w:rFonts w:ascii="Times New Roman" w:eastAsia="Times New Roman"/>
          <w:w w:val="99"/>
          <w:sz w:val="21"/>
          <w:u w:val="single"/>
        </w:rPr>
        <w:t xml:space="preserve"> </w:t>
      </w:r>
      <w:r>
        <w:rPr>
          <w:rFonts w:ascii="Times New Roman" w:eastAsia="Times New Roman"/>
          <w:sz w:val="21"/>
          <w:u w:val="single"/>
        </w:rPr>
        <w:tab/>
      </w:r>
      <w:r>
        <w:rPr>
          <w:spacing w:val="-1"/>
          <w:w w:val="99"/>
          <w:sz w:val="21"/>
        </w:rPr>
        <w:t>（</w:t>
      </w:r>
      <w:r>
        <w:rPr>
          <w:spacing w:val="2"/>
          <w:w w:val="99"/>
          <w:sz w:val="21"/>
        </w:rPr>
        <w:t>填</w:t>
      </w:r>
      <w:r>
        <w:rPr>
          <w:spacing w:val="-1"/>
          <w:w w:val="99"/>
          <w:sz w:val="21"/>
        </w:rPr>
        <w:t>选</w:t>
      </w:r>
      <w:r>
        <w:rPr>
          <w:spacing w:val="2"/>
          <w:w w:val="99"/>
          <w:sz w:val="21"/>
        </w:rPr>
        <w:t>项</w:t>
      </w:r>
      <w:r>
        <w:rPr>
          <w:spacing w:val="-1"/>
          <w:w w:val="99"/>
          <w:sz w:val="21"/>
        </w:rPr>
        <w:t>序</w:t>
      </w:r>
      <w:r>
        <w:rPr>
          <w:spacing w:val="2"/>
          <w:w w:val="99"/>
          <w:sz w:val="21"/>
        </w:rPr>
        <w:t>号</w:t>
      </w:r>
      <w:r>
        <w:rPr>
          <w:spacing w:val="-1"/>
          <w:w w:val="99"/>
          <w:sz w:val="21"/>
        </w:rPr>
        <w:t>之</w:t>
      </w:r>
      <w:r>
        <w:rPr>
          <w:spacing w:val="2"/>
          <w:w w:val="99"/>
          <w:sz w:val="21"/>
        </w:rPr>
        <w:t>一</w:t>
      </w:r>
      <w:r>
        <w:rPr>
          <w:spacing w:val="-1"/>
          <w:w w:val="99"/>
          <w:sz w:val="21"/>
        </w:rPr>
        <w:t>）</w:t>
      </w:r>
      <w:r>
        <w:rPr>
          <w:w w:val="99"/>
          <w:sz w:val="21"/>
        </w:rPr>
        <w:t>。</w:t>
      </w:r>
    </w:p>
    <w:p>
      <w:pPr>
        <w:pStyle w:val="8"/>
        <w:numPr>
          <w:ilvl w:val="1"/>
          <w:numId w:val="9"/>
        </w:numPr>
        <w:tabs>
          <w:tab w:val="left" w:pos="1096"/>
          <w:tab w:val="left" w:pos="4034"/>
        </w:tabs>
        <w:spacing w:before="3" w:after="0" w:line="240" w:lineRule="auto"/>
        <w:ind w:left="1095" w:right="0" w:hanging="362"/>
        <w:jc w:val="left"/>
        <w:rPr>
          <w:sz w:val="21"/>
        </w:rPr>
      </w:pPr>
      <w:r>
        <w:rPr>
          <w:w w:val="95"/>
          <w:sz w:val="21"/>
        </w:rPr>
        <w:t>石灰</w:t>
      </w:r>
      <w:r>
        <w:rPr>
          <w:spacing w:val="-10"/>
          <w:w w:val="95"/>
          <w:sz w:val="21"/>
        </w:rPr>
        <w:t>水</w:t>
      </w:r>
      <w:r>
        <w:rPr>
          <w:sz w:val="21"/>
        </w:rPr>
        <w:tab/>
      </w:r>
      <w:r>
        <w:rPr>
          <w:rFonts w:ascii="Times New Roman" w:eastAsia="Times New Roman"/>
          <w:w w:val="95"/>
          <w:sz w:val="21"/>
        </w:rPr>
        <w:t>B</w:t>
      </w:r>
      <w:r>
        <w:rPr>
          <w:w w:val="95"/>
          <w:sz w:val="21"/>
        </w:rPr>
        <w:t>．石灰石粉</w:t>
      </w:r>
      <w:r>
        <w:rPr>
          <w:spacing w:val="-10"/>
          <w:w w:val="95"/>
          <w:sz w:val="21"/>
        </w:rPr>
        <w:t>末</w:t>
      </w:r>
    </w:p>
    <w:p>
      <w:pPr>
        <w:pStyle w:val="2"/>
        <w:tabs>
          <w:tab w:val="left" w:pos="4024"/>
        </w:tabs>
        <w:spacing w:before="84"/>
        <w:ind w:left="734"/>
      </w:pPr>
      <w:r>
        <w:rPr>
          <w:rFonts w:ascii="Times New Roman" w:eastAsia="Times New Roman"/>
          <w:w w:val="95"/>
        </w:rPr>
        <w:t>C</w:t>
      </w:r>
      <w:r>
        <w:rPr>
          <w:w w:val="95"/>
        </w:rPr>
        <w:t>．生石</w:t>
      </w:r>
      <w:r>
        <w:rPr>
          <w:spacing w:val="-10"/>
          <w:w w:val="95"/>
        </w:rPr>
        <w:t>灰</w:t>
      </w:r>
      <w:r>
        <w:tab/>
      </w:r>
      <w:r>
        <w:rPr>
          <w:rFonts w:ascii="Times New Roman" w:eastAsia="Times New Roman"/>
          <w:w w:val="95"/>
        </w:rPr>
        <w:t>D</w:t>
      </w:r>
      <w:r>
        <w:rPr>
          <w:w w:val="95"/>
        </w:rPr>
        <w:t>．氢氧化钠溶</w:t>
      </w:r>
      <w:r>
        <w:rPr>
          <w:spacing w:val="-10"/>
          <w:w w:val="95"/>
        </w:rPr>
        <w:t>液</w:t>
      </w:r>
    </w:p>
    <w:p>
      <w:pPr>
        <w:pStyle w:val="2"/>
        <w:spacing w:before="2"/>
        <w:rPr>
          <w:sz w:val="25"/>
        </w:rPr>
      </w:pPr>
    </w:p>
    <w:p>
      <w:pPr>
        <w:pStyle w:val="2"/>
        <w:spacing w:before="1" w:line="316" w:lineRule="auto"/>
        <w:ind w:left="103" w:right="59" w:firstLine="420"/>
        <w:jc w:val="both"/>
      </w:pPr>
      <w:r>
        <w:pict>
          <v:group id="docshapegroup197" o:spid="_x0000_s1232" o:spt="203" style="position:absolute;left:0pt;margin-left:93.75pt;margin-top:64.45pt;height:125.2pt;width:346.5pt;mso-position-horizontal-relative:page;z-index:-251611136;mso-width-relative:page;mso-height-relative:page;" coordorigin="1876,1290" coordsize="6930,2504">
            <o:lock v:ext="edit"/>
            <v:shape id="docshape198" o:spid="_x0000_s1233" style="position:absolute;left:1875;top:1289;height:2504;width:6930;" fillcolor="#000000" filled="t" stroked="f" coordorigin="1876,1290" coordsize="6930,2504" path="m5497,3374l5482,3374,5482,3389,5482,3778,4554,3778,4554,3389,5482,3389,5482,3374,4539,3374,4539,3581,4524,3576,4426,3543,4475,3576,4244,3576,4244,2899,4475,2899,4426,2932,4524,2899,4533,2896,4533,3093,5491,3093,5491,3086,5491,3078,5491,2689,5491,2681,5491,2674,5476,2674,5476,2689,5476,3078,4548,3078,4548,2689,5476,2689,5476,2674,4533,2674,4533,2888,4524,2884,4426,2852,4475,2884,4237,2884,4235,2885,4233,2886,4231,2887,4230,2890,4229,2892,4229,3231,2398,3231,2398,2758,2895,2758,2895,2750,2895,2743,2895,2328,2895,2320,2895,2313,2880,2313,2880,2328,2880,2743,1891,2743,1891,2328,2880,2328,2880,2313,2398,2313,2398,1847,4229,1847,4229,2188,4230,2191,4231,2193,4233,2194,4235,2195,4237,2196,4475,2196,4426,2228,4524,2196,4533,2193,4533,2400,5491,2400,5491,2393,5491,2385,5491,1995,5491,1987,5491,1980,5476,1980,5476,1995,5476,2385,4548,2385,4548,1995,5476,1995,5476,1980,4533,1980,4533,2184,4524,2181,4426,2148,4475,2181,4244,2181,4244,1504,4475,1504,4426,1537,4524,1504,4533,1501,4533,1709,5492,1709,5492,1701,5492,1694,5492,1305,5492,1297,5492,1290,5477,1290,5477,1305,5477,1694,4548,1694,4548,1305,5477,1305,5477,1290,4533,1290,4533,1493,4524,1489,4426,1457,4475,1489,4237,1489,4235,1490,4233,1491,4231,1492,4230,1495,4229,1497,4229,1832,2383,1832,2383,1838,2382,1838,2382,2313,1876,2313,1876,2758,2382,2758,2382,3250,2398,3250,2398,3246,4229,3246,4229,3583,4230,3586,4231,3588,4233,3589,4235,3590,4237,3591,4475,3591,4426,3623,4524,3591,4539,3586,4539,3793,5497,3793,5497,3786,5497,3778,5497,3389,5497,3381,5497,3374xm8806,2669l8791,2669,8791,2684,8791,3058,7859,3058,7859,2879,7859,2879,7859,2879,7859,2684,8791,2684,8791,2669,7844,2669,7844,2874,7836,2871,7739,2839,7788,2871,7580,2871,7580,2195,7788,2195,7739,2227,7836,2195,7844,2192,7844,2392,8798,2392,8798,2384,8798,2377,8798,1988,8798,1980,8798,1973,8783,1973,8783,1988,8783,2377,7859,2377,7859,2187,7859,2187,7859,2187,7859,1988,8783,1988,8783,1973,7844,1973,7844,2182,7836,2180,7739,2147,7788,2180,7573,2180,7570,2180,7568,2181,7566,2183,7565,2185,7565,2187,7565,2527,5696,2531,5696,2199,5696,2192,5695,2190,5694,2188,5692,2186,5690,2185,5688,2184,5493,2184,5493,2199,5681,2199,5681,2876,5493,2876,5493,2891,5688,2891,5690,2891,5692,2889,5694,2888,5695,2886,5696,2883,5696,2876,5696,2546,7565,2542,7565,2879,7565,2881,7566,2883,7568,2885,7570,2886,7573,2886,7788,2886,7739,2919,7836,2886,7844,2884,7844,3073,8806,3073,8806,3065,8806,3058,8806,2684,8806,2676,8806,2669xe">
              <v:path arrowok="t"/>
              <v:fill on="t" focussize="0,0"/>
              <v:stroke on="f"/>
              <v:imagedata o:title=""/>
              <o:lock v:ext="edit"/>
            </v:shape>
            <v:shape id="docshape199" o:spid="_x0000_s1234" o:spt="202" type="#_x0000_t202" style="position:absolute;left:4749;top:1409;height:200;width:546;" filled="f" stroked="f" coordsize="21600,21600">
              <v:path/>
              <v:fill on="f" focussize="0,0"/>
              <v:stroke on="f" joinstyle="miter"/>
              <v:imagedata o:title=""/>
              <o:lock v:ext="edit"/>
              <v:textbox inset="0mm,0mm,0mm,0mm">
                <w:txbxContent>
                  <w:p>
                    <w:pPr>
                      <w:spacing w:before="0" w:line="199" w:lineRule="exact"/>
                      <w:ind w:left="0" w:right="0" w:firstLine="0"/>
                      <w:jc w:val="left"/>
                      <w:rPr>
                        <w:rFonts w:ascii="Times New Roman" w:eastAsia="Times New Roman"/>
                        <w:sz w:val="18"/>
                      </w:rPr>
                    </w:pPr>
                    <w:r>
                      <w:rPr>
                        <w:spacing w:val="-15"/>
                        <w:sz w:val="18"/>
                      </w:rPr>
                      <w:t xml:space="preserve">气体 </w:t>
                    </w:r>
                    <w:r>
                      <w:rPr>
                        <w:rFonts w:ascii="Times New Roman" w:eastAsia="Times New Roman"/>
                        <w:spacing w:val="-10"/>
                        <w:sz w:val="18"/>
                      </w:rPr>
                      <w:t>B</w:t>
                    </w:r>
                  </w:p>
                </w:txbxContent>
              </v:textbox>
            </v:shape>
            <v:shape id="docshape200" o:spid="_x0000_s1235" o:spt="202" type="#_x0000_t202" style="position:absolute;left:2577;top:1599;height:477;width:1477;" filled="f" stroked="f" coordsize="21600,21600">
              <v:path/>
              <v:fill on="f" focussize="0,0"/>
              <v:stroke on="f" joinstyle="miter"/>
              <v:imagedata o:title=""/>
              <o:lock v:ext="edit"/>
              <v:textbox inset="0mm,0mm,0mm,0mm">
                <w:txbxContent>
                  <w:p>
                    <w:pPr>
                      <w:spacing w:before="0" w:line="211" w:lineRule="exact"/>
                      <w:ind w:left="-1" w:right="18" w:firstLine="0"/>
                      <w:jc w:val="center"/>
                      <w:rPr>
                        <w:sz w:val="18"/>
                      </w:rPr>
                    </w:pPr>
                    <w:r>
                      <w:rPr>
                        <w:spacing w:val="14"/>
                        <w:sz w:val="18"/>
                      </w:rPr>
                      <w:t>①加入</w:t>
                    </w:r>
                    <w:r>
                      <w:rPr>
                        <w:rFonts w:ascii="Times New Roman" w:hAnsi="Times New Roman" w:eastAsia="Times New Roman"/>
                        <w:sz w:val="18"/>
                      </w:rPr>
                      <w:t>NaOH</w:t>
                    </w:r>
                    <w:r>
                      <w:rPr>
                        <w:rFonts w:ascii="Times New Roman" w:hAnsi="Times New Roman" w:eastAsia="Times New Roman"/>
                        <w:spacing w:val="-3"/>
                        <w:sz w:val="18"/>
                      </w:rPr>
                      <w:t xml:space="preserve"> </w:t>
                    </w:r>
                    <w:r>
                      <w:rPr>
                        <w:spacing w:val="-5"/>
                        <w:sz w:val="18"/>
                      </w:rPr>
                      <w:t>溶液</w:t>
                    </w:r>
                  </w:p>
                  <w:p>
                    <w:pPr>
                      <w:spacing w:before="59" w:line="205" w:lineRule="exact"/>
                      <w:ind w:left="264" w:right="282" w:firstLine="0"/>
                      <w:jc w:val="center"/>
                      <w:rPr>
                        <w:sz w:val="18"/>
                      </w:rPr>
                    </w:pPr>
                    <w:r>
                      <w:rPr>
                        <w:spacing w:val="-2"/>
                        <w:sz w:val="18"/>
                      </w:rPr>
                      <w:t>适量，加热</w:t>
                    </w:r>
                  </w:p>
                </w:txbxContent>
              </v:textbox>
            </v:shape>
            <v:shape id="docshape201" o:spid="_x0000_s1236" o:spt="202" type="#_x0000_t202" style="position:absolute;left:4749;top:2100;height:200;width:546;" filled="f" stroked="f" coordsize="21600,21600">
              <v:path/>
              <v:fill on="f" focussize="0,0"/>
              <v:stroke on="f" joinstyle="miter"/>
              <v:imagedata o:title=""/>
              <o:lock v:ext="edit"/>
              <v:textbox inset="0mm,0mm,0mm,0mm">
                <w:txbxContent>
                  <w:p>
                    <w:pPr>
                      <w:spacing w:before="0" w:line="199" w:lineRule="exact"/>
                      <w:ind w:left="0" w:right="0" w:firstLine="0"/>
                      <w:jc w:val="left"/>
                      <w:rPr>
                        <w:rFonts w:ascii="Times New Roman" w:eastAsia="Times New Roman"/>
                        <w:sz w:val="18"/>
                      </w:rPr>
                    </w:pPr>
                    <w:r>
                      <w:rPr>
                        <w:spacing w:val="-15"/>
                        <w:sz w:val="18"/>
                      </w:rPr>
                      <w:t xml:space="preserve">溶液 </w:t>
                    </w:r>
                    <w:r>
                      <w:rPr>
                        <w:rFonts w:ascii="Times New Roman" w:eastAsia="Times New Roman"/>
                        <w:spacing w:val="-10"/>
                        <w:sz w:val="18"/>
                      </w:rPr>
                      <w:t>C</w:t>
                    </w:r>
                  </w:p>
                </w:txbxContent>
              </v:textbox>
            </v:shape>
            <v:shape id="docshape202" o:spid="_x0000_s1237" o:spt="202" type="#_x0000_t202" style="position:absolute;left:8068;top:2093;height:200;width:526;" filled="f" stroked="f" coordsize="21600,21600">
              <v:path/>
              <v:fill on="f" focussize="0,0"/>
              <v:stroke on="f" joinstyle="miter"/>
              <v:imagedata o:title=""/>
              <o:lock v:ext="edit"/>
              <v:textbox inset="0mm,0mm,0mm,0mm">
                <w:txbxContent>
                  <w:p>
                    <w:pPr>
                      <w:spacing w:before="0" w:line="199" w:lineRule="exact"/>
                      <w:ind w:left="0" w:right="0" w:firstLine="0"/>
                      <w:jc w:val="left"/>
                      <w:rPr>
                        <w:rFonts w:ascii="Times New Roman" w:eastAsia="Times New Roman"/>
                        <w:sz w:val="18"/>
                      </w:rPr>
                    </w:pPr>
                    <w:r>
                      <w:rPr>
                        <w:spacing w:val="-15"/>
                        <w:sz w:val="18"/>
                      </w:rPr>
                      <w:t xml:space="preserve">溶液 </w:t>
                    </w:r>
                    <w:r>
                      <w:rPr>
                        <w:rFonts w:ascii="Times New Roman" w:eastAsia="Times New Roman"/>
                        <w:spacing w:val="-10"/>
                        <w:sz w:val="18"/>
                      </w:rPr>
                      <w:t>F</w:t>
                    </w:r>
                  </w:p>
                </w:txbxContent>
              </v:textbox>
            </v:shape>
            <v:shape id="docshape203" o:spid="_x0000_s1238" o:spt="202" type="#_x0000_t202" style="position:absolute;left:2027;top:2305;height:1390;width:6585;" filled="f" stroked="f" coordsize="21600,21600">
              <v:path/>
              <v:fill on="f" focussize="0,0"/>
              <v:stroke on="f" joinstyle="miter"/>
              <v:imagedata o:title=""/>
              <o:lock v:ext="edit"/>
              <v:textbox inset="0mm,0mm,0mm,0mm">
                <w:txbxContent>
                  <w:p>
                    <w:pPr>
                      <w:spacing w:before="0" w:line="170" w:lineRule="exact"/>
                      <w:ind w:left="3835" w:right="0" w:firstLine="0"/>
                      <w:jc w:val="left"/>
                      <w:rPr>
                        <w:sz w:val="18"/>
                      </w:rPr>
                    </w:pPr>
                    <w:r>
                      <w:rPr>
                        <w:spacing w:val="14"/>
                        <w:position w:val="1"/>
                        <w:sz w:val="18"/>
                      </w:rPr>
                      <w:t>③加入</w:t>
                    </w:r>
                    <w:r>
                      <w:rPr>
                        <w:rFonts w:ascii="Times New Roman" w:hAnsi="Times New Roman" w:eastAsia="Times New Roman"/>
                        <w:position w:val="1"/>
                        <w:sz w:val="18"/>
                      </w:rPr>
                      <w:t>AgNO</w:t>
                    </w:r>
                    <w:r>
                      <w:rPr>
                        <w:rFonts w:ascii="Times New Roman" w:hAnsi="Times New Roman" w:eastAsia="Times New Roman"/>
                        <w:sz w:val="11"/>
                      </w:rPr>
                      <w:t>3</w:t>
                    </w:r>
                    <w:r>
                      <w:rPr>
                        <w:rFonts w:ascii="Times New Roman" w:hAnsi="Times New Roman" w:eastAsia="Times New Roman"/>
                        <w:spacing w:val="1"/>
                        <w:sz w:val="11"/>
                      </w:rPr>
                      <w:t xml:space="preserve"> </w:t>
                    </w:r>
                    <w:r>
                      <w:rPr>
                        <w:spacing w:val="-5"/>
                        <w:position w:val="1"/>
                        <w:sz w:val="18"/>
                      </w:rPr>
                      <w:t>溶液</w:t>
                    </w:r>
                  </w:p>
                  <w:p>
                    <w:pPr>
                      <w:spacing w:before="0" w:line="144" w:lineRule="exact"/>
                      <w:ind w:left="0" w:right="0" w:firstLine="0"/>
                      <w:jc w:val="left"/>
                      <w:rPr>
                        <w:rFonts w:ascii="Times New Roman" w:eastAsia="Times New Roman"/>
                        <w:sz w:val="18"/>
                      </w:rPr>
                    </w:pPr>
                    <w:r>
                      <w:rPr>
                        <w:spacing w:val="14"/>
                        <w:sz w:val="18"/>
                      </w:rPr>
                      <w:t>混合物</w:t>
                    </w:r>
                    <w:r>
                      <w:rPr>
                        <w:rFonts w:ascii="Times New Roman" w:eastAsia="Times New Roman"/>
                        <w:spacing w:val="-10"/>
                        <w:sz w:val="18"/>
                      </w:rPr>
                      <w:t>A</w:t>
                    </w:r>
                  </w:p>
                  <w:p>
                    <w:pPr>
                      <w:spacing w:before="0" w:line="168" w:lineRule="exact"/>
                      <w:ind w:left="4231" w:right="0" w:firstLine="0"/>
                      <w:jc w:val="left"/>
                      <w:rPr>
                        <w:sz w:val="18"/>
                      </w:rPr>
                    </w:pPr>
                    <w:r>
                      <w:rPr>
                        <w:spacing w:val="-2"/>
                        <w:sz w:val="18"/>
                      </w:rPr>
                      <w:t>适量，过滤</w:t>
                    </w:r>
                  </w:p>
                  <w:p>
                    <w:pPr>
                      <w:tabs>
                        <w:tab w:val="left" w:pos="6031"/>
                      </w:tabs>
                      <w:spacing w:before="0" w:line="208" w:lineRule="exact"/>
                      <w:ind w:left="2716" w:right="0" w:firstLine="0"/>
                      <w:jc w:val="left"/>
                      <w:rPr>
                        <w:rFonts w:ascii="Times New Roman" w:eastAsia="Times New Roman"/>
                        <w:sz w:val="18"/>
                      </w:rPr>
                    </w:pPr>
                    <w:r>
                      <w:rPr>
                        <w:sz w:val="18"/>
                      </w:rPr>
                      <w:t>溶液</w:t>
                    </w:r>
                    <w:r>
                      <w:rPr>
                        <w:spacing w:val="-45"/>
                        <w:sz w:val="18"/>
                      </w:rPr>
                      <w:t xml:space="preserve"> </w:t>
                    </w:r>
                    <w:r>
                      <w:rPr>
                        <w:rFonts w:ascii="Times New Roman" w:eastAsia="Times New Roman"/>
                        <w:spacing w:val="-10"/>
                        <w:sz w:val="18"/>
                      </w:rPr>
                      <w:t>D</w:t>
                    </w:r>
                    <w:r>
                      <w:rPr>
                        <w:rFonts w:ascii="Times New Roman" w:eastAsia="Times New Roman"/>
                        <w:sz w:val="18"/>
                      </w:rPr>
                      <w:tab/>
                    </w:r>
                    <w:r>
                      <w:rPr>
                        <w:position w:val="1"/>
                        <w:sz w:val="18"/>
                      </w:rPr>
                      <w:t>沉</w:t>
                    </w:r>
                    <w:r>
                      <w:rPr>
                        <w:spacing w:val="43"/>
                        <w:position w:val="1"/>
                        <w:sz w:val="18"/>
                      </w:rPr>
                      <w:t>淀</w:t>
                    </w:r>
                    <w:r>
                      <w:rPr>
                        <w:rFonts w:ascii="Times New Roman" w:eastAsia="Times New Roman"/>
                        <w:spacing w:val="-10"/>
                        <w:position w:val="1"/>
                        <w:sz w:val="18"/>
                      </w:rPr>
                      <w:t>G</w:t>
                    </w:r>
                  </w:p>
                  <w:p>
                    <w:pPr>
                      <w:spacing w:before="0" w:line="220" w:lineRule="exact"/>
                      <w:ind w:left="748" w:right="4728" w:firstLine="0"/>
                      <w:jc w:val="center"/>
                      <w:rPr>
                        <w:sz w:val="18"/>
                      </w:rPr>
                    </w:pPr>
                    <w:r>
                      <w:rPr>
                        <w:spacing w:val="-2"/>
                        <w:sz w:val="18"/>
                      </w:rPr>
                      <w:t>②加入稀硫酸</w:t>
                    </w:r>
                  </w:p>
                  <w:p>
                    <w:pPr>
                      <w:spacing w:before="62" w:line="215" w:lineRule="exact"/>
                      <w:ind w:left="748" w:right="4728" w:firstLine="0"/>
                      <w:jc w:val="center"/>
                      <w:rPr>
                        <w:sz w:val="18"/>
                      </w:rPr>
                    </w:pPr>
                    <w:r>
                      <w:rPr>
                        <w:spacing w:val="-5"/>
                        <w:sz w:val="18"/>
                      </w:rPr>
                      <w:t>适量</w:t>
                    </w:r>
                  </w:p>
                  <w:p>
                    <w:pPr>
                      <w:spacing w:before="0" w:line="203" w:lineRule="exact"/>
                      <w:ind w:left="2733" w:right="0" w:firstLine="0"/>
                      <w:jc w:val="left"/>
                      <w:rPr>
                        <w:rFonts w:ascii="Times New Roman" w:eastAsia="Times New Roman"/>
                        <w:sz w:val="18"/>
                      </w:rPr>
                    </w:pPr>
                    <w:r>
                      <w:rPr>
                        <w:spacing w:val="-15"/>
                        <w:sz w:val="18"/>
                      </w:rPr>
                      <w:t xml:space="preserve">沉淀 </w:t>
                    </w:r>
                    <w:r>
                      <w:rPr>
                        <w:rFonts w:ascii="Times New Roman" w:eastAsia="Times New Roman"/>
                        <w:spacing w:val="-10"/>
                        <w:sz w:val="18"/>
                      </w:rPr>
                      <w:t>E</w:t>
                    </w:r>
                  </w:p>
                </w:txbxContent>
              </v:textbox>
            </v:shape>
          </v:group>
        </w:pict>
      </w:r>
      <w:r>
        <w:rPr>
          <w:w w:val="95"/>
          <w:position w:val="2"/>
        </w:rPr>
        <w:t xml:space="preserve">Ⅱ．某学习小组的同学欲探究某固体混合物 </w:t>
      </w:r>
      <w:r>
        <w:rPr>
          <w:rFonts w:ascii="Times New Roman" w:hAnsi="Times New Roman" w:eastAsia="Times New Roman"/>
          <w:w w:val="95"/>
          <w:position w:val="2"/>
        </w:rPr>
        <w:t>A</w:t>
      </w:r>
      <w:r>
        <w:rPr>
          <w:rFonts w:ascii="Times New Roman" w:hAnsi="Times New Roman" w:eastAsia="Times New Roman"/>
          <w:spacing w:val="40"/>
          <w:position w:val="2"/>
        </w:rPr>
        <w:t xml:space="preserve"> </w:t>
      </w:r>
      <w:r>
        <w:rPr>
          <w:w w:val="95"/>
          <w:position w:val="2"/>
        </w:rPr>
        <w:t xml:space="preserve">的成分，已知 </w:t>
      </w:r>
      <w:r>
        <w:rPr>
          <w:rFonts w:ascii="Times New Roman" w:hAnsi="Times New Roman" w:eastAsia="Times New Roman"/>
          <w:w w:val="95"/>
          <w:position w:val="2"/>
        </w:rPr>
        <w:t>A</w:t>
      </w:r>
      <w:r>
        <w:rPr>
          <w:rFonts w:ascii="Times New Roman" w:hAnsi="Times New Roman" w:eastAsia="Times New Roman"/>
          <w:spacing w:val="40"/>
          <w:position w:val="2"/>
        </w:rPr>
        <w:t xml:space="preserve"> </w:t>
      </w:r>
      <w:r>
        <w:rPr>
          <w:w w:val="95"/>
          <w:position w:val="2"/>
        </w:rPr>
        <w:t xml:space="preserve">中可能含有 </w:t>
      </w:r>
      <w:r>
        <w:rPr>
          <w:rFonts w:ascii="Times New Roman" w:hAnsi="Times New Roman" w:eastAsia="Times New Roman"/>
          <w:w w:val="95"/>
          <w:position w:val="2"/>
        </w:rPr>
        <w:t>NH</w:t>
      </w:r>
      <w:r>
        <w:rPr>
          <w:rFonts w:ascii="Times New Roman" w:hAnsi="Times New Roman" w:eastAsia="Times New Roman"/>
          <w:w w:val="95"/>
          <w:sz w:val="13"/>
        </w:rPr>
        <w:t>4</w:t>
      </w:r>
      <w:r>
        <w:rPr>
          <w:rFonts w:ascii="Times New Roman" w:hAnsi="Times New Roman" w:eastAsia="Times New Roman"/>
          <w:w w:val="95"/>
          <w:position w:val="2"/>
        </w:rPr>
        <w:t>Cl</w:t>
      </w:r>
      <w:r>
        <w:rPr>
          <w:w w:val="95"/>
          <w:position w:val="2"/>
        </w:rPr>
        <w:t xml:space="preserve">、 </w:t>
      </w:r>
      <w:r>
        <w:rPr>
          <w:rFonts w:ascii="Times New Roman" w:hAnsi="Times New Roman" w:eastAsia="Times New Roman"/>
          <w:spacing w:val="-2"/>
          <w:position w:val="2"/>
        </w:rPr>
        <w:t>CuCl</w:t>
      </w:r>
      <w:r>
        <w:rPr>
          <w:rFonts w:ascii="Times New Roman" w:hAnsi="Times New Roman" w:eastAsia="Times New Roman"/>
          <w:spacing w:val="-2"/>
          <w:sz w:val="13"/>
        </w:rPr>
        <w:t>2</w:t>
      </w:r>
      <w:r>
        <w:rPr>
          <w:spacing w:val="-2"/>
          <w:position w:val="2"/>
        </w:rPr>
        <w:t>、</w:t>
      </w:r>
      <w:r>
        <w:rPr>
          <w:rFonts w:ascii="Times New Roman" w:hAnsi="Times New Roman" w:eastAsia="Times New Roman"/>
          <w:spacing w:val="-2"/>
          <w:position w:val="2"/>
        </w:rPr>
        <w:t>Na</w:t>
      </w:r>
      <w:r>
        <w:rPr>
          <w:rFonts w:ascii="Times New Roman" w:hAnsi="Times New Roman" w:eastAsia="Times New Roman"/>
          <w:spacing w:val="-2"/>
          <w:sz w:val="13"/>
        </w:rPr>
        <w:t>2</w:t>
      </w:r>
      <w:r>
        <w:rPr>
          <w:rFonts w:ascii="Times New Roman" w:hAnsi="Times New Roman" w:eastAsia="Times New Roman"/>
          <w:spacing w:val="-2"/>
          <w:position w:val="2"/>
        </w:rPr>
        <w:t>SO</w:t>
      </w:r>
      <w:r>
        <w:rPr>
          <w:rFonts w:ascii="Times New Roman" w:hAnsi="Times New Roman" w:eastAsia="Times New Roman"/>
          <w:spacing w:val="-2"/>
          <w:sz w:val="13"/>
        </w:rPr>
        <w:t>4</w:t>
      </w:r>
      <w:r>
        <w:rPr>
          <w:spacing w:val="-2"/>
          <w:position w:val="2"/>
        </w:rPr>
        <w:t>、</w:t>
      </w:r>
      <w:r>
        <w:rPr>
          <w:rFonts w:ascii="Times New Roman" w:hAnsi="Times New Roman" w:eastAsia="Times New Roman"/>
          <w:spacing w:val="-2"/>
          <w:position w:val="2"/>
        </w:rPr>
        <w:t>Ba(NO</w:t>
      </w:r>
      <w:r>
        <w:rPr>
          <w:rFonts w:ascii="Times New Roman" w:hAnsi="Times New Roman" w:eastAsia="Times New Roman"/>
          <w:spacing w:val="-2"/>
          <w:sz w:val="13"/>
        </w:rPr>
        <w:t>3</w:t>
      </w:r>
      <w:r>
        <w:rPr>
          <w:rFonts w:ascii="Times New Roman" w:hAnsi="Times New Roman" w:eastAsia="Times New Roman"/>
          <w:spacing w:val="-2"/>
          <w:position w:val="2"/>
        </w:rPr>
        <w:t>)</w:t>
      </w:r>
      <w:r>
        <w:rPr>
          <w:rFonts w:ascii="Times New Roman" w:hAnsi="Times New Roman" w:eastAsia="Times New Roman"/>
          <w:spacing w:val="-2"/>
          <w:sz w:val="13"/>
        </w:rPr>
        <w:t>2</w:t>
      </w:r>
      <w:r>
        <w:rPr>
          <w:rFonts w:ascii="Times New Roman" w:hAnsi="Times New Roman" w:eastAsia="Times New Roman"/>
          <w:spacing w:val="-4"/>
          <w:sz w:val="13"/>
        </w:rPr>
        <w:t xml:space="preserve"> </w:t>
      </w:r>
      <w:r>
        <w:rPr>
          <w:spacing w:val="-2"/>
          <w:position w:val="2"/>
        </w:rPr>
        <w:t>四种物质中的两种或多种。按下图所示进行探究实验，出现的</w:t>
      </w:r>
      <w:r>
        <w:rPr>
          <w:spacing w:val="-2"/>
        </w:rPr>
        <w:t>现象如图中所述（</w:t>
      </w:r>
      <w:r>
        <w:rPr>
          <w:spacing w:val="-147"/>
        </w:rPr>
        <w:t>设</w:t>
      </w:r>
      <w:r>
        <w:rPr>
          <w:spacing w:val="-63"/>
          <w:position w:val="-7"/>
        </w:rPr>
        <w:t>．</w:t>
      </w:r>
      <w:r>
        <w:rPr>
          <w:spacing w:val="-146"/>
        </w:rPr>
        <w:t>过</w:t>
      </w:r>
      <w:r>
        <w:rPr>
          <w:spacing w:val="-62"/>
          <w:position w:val="-7"/>
        </w:rPr>
        <w:t>．</w:t>
      </w:r>
      <w:r>
        <w:rPr>
          <w:spacing w:val="-147"/>
        </w:rPr>
        <w:t>程</w:t>
      </w:r>
      <w:r>
        <w:rPr>
          <w:spacing w:val="-63"/>
          <w:position w:val="-7"/>
        </w:rPr>
        <w:t>．</w:t>
      </w:r>
      <w:r>
        <w:rPr>
          <w:spacing w:val="-146"/>
        </w:rPr>
        <w:t>中</w:t>
      </w:r>
      <w:r>
        <w:rPr>
          <w:spacing w:val="-62"/>
          <w:position w:val="-7"/>
        </w:rPr>
        <w:t>．</w:t>
      </w:r>
      <w:r>
        <w:rPr>
          <w:spacing w:val="-147"/>
        </w:rPr>
        <w:t>所</w:t>
      </w:r>
      <w:r>
        <w:rPr>
          <w:spacing w:val="-63"/>
          <w:position w:val="-7"/>
        </w:rPr>
        <w:t>．</w:t>
      </w:r>
      <w:r>
        <w:rPr>
          <w:spacing w:val="-146"/>
        </w:rPr>
        <w:t>有</w:t>
      </w:r>
      <w:r>
        <w:rPr>
          <w:spacing w:val="-62"/>
          <w:position w:val="-7"/>
        </w:rPr>
        <w:t>．</w:t>
      </w:r>
      <w:r>
        <w:rPr>
          <w:spacing w:val="-147"/>
        </w:rPr>
        <w:t>发</w:t>
      </w:r>
      <w:r>
        <w:rPr>
          <w:spacing w:val="-63"/>
          <w:position w:val="-7"/>
        </w:rPr>
        <w:t>．</w:t>
      </w:r>
      <w:r>
        <w:rPr>
          <w:spacing w:val="-146"/>
        </w:rPr>
        <w:t>生</w:t>
      </w:r>
      <w:r>
        <w:rPr>
          <w:spacing w:val="-62"/>
          <w:position w:val="-7"/>
        </w:rPr>
        <w:t>．</w:t>
      </w:r>
      <w:r>
        <w:rPr>
          <w:spacing w:val="-147"/>
        </w:rPr>
        <w:t>的</w:t>
      </w:r>
      <w:r>
        <w:rPr>
          <w:spacing w:val="-63"/>
          <w:position w:val="-7"/>
        </w:rPr>
        <w:t>．</w:t>
      </w:r>
      <w:r>
        <w:rPr>
          <w:spacing w:val="-146"/>
        </w:rPr>
        <w:t>反</w:t>
      </w:r>
      <w:r>
        <w:rPr>
          <w:spacing w:val="-62"/>
          <w:position w:val="-7"/>
        </w:rPr>
        <w:t>．</w:t>
      </w:r>
      <w:r>
        <w:rPr>
          <w:spacing w:val="-147"/>
        </w:rPr>
        <w:t>应</w:t>
      </w:r>
      <w:r>
        <w:rPr>
          <w:spacing w:val="-63"/>
          <w:position w:val="-7"/>
        </w:rPr>
        <w:t>．</w:t>
      </w:r>
      <w:r>
        <w:rPr>
          <w:spacing w:val="-146"/>
        </w:rPr>
        <w:t>都</w:t>
      </w:r>
      <w:r>
        <w:rPr>
          <w:spacing w:val="-62"/>
          <w:position w:val="-7"/>
        </w:rPr>
        <w:t>．</w:t>
      </w:r>
      <w:r>
        <w:rPr>
          <w:spacing w:val="-147"/>
        </w:rPr>
        <w:t>恰</w:t>
      </w:r>
      <w:r>
        <w:rPr>
          <w:spacing w:val="-63"/>
          <w:position w:val="-7"/>
        </w:rPr>
        <w:t>．</w:t>
      </w:r>
      <w:r>
        <w:rPr>
          <w:spacing w:val="-146"/>
        </w:rPr>
        <w:t>好</w:t>
      </w:r>
      <w:r>
        <w:rPr>
          <w:spacing w:val="-62"/>
          <w:position w:val="-7"/>
        </w:rPr>
        <w:t>．</w:t>
      </w:r>
      <w:r>
        <w:rPr>
          <w:spacing w:val="-147"/>
        </w:rPr>
        <w:t>完</w:t>
      </w:r>
      <w:r>
        <w:rPr>
          <w:spacing w:val="-63"/>
          <w:position w:val="-7"/>
        </w:rPr>
        <w:t>．</w:t>
      </w:r>
      <w:r>
        <w:rPr>
          <w:spacing w:val="-146"/>
        </w:rPr>
        <w:t>全</w:t>
      </w:r>
      <w:r>
        <w:rPr>
          <w:spacing w:val="-62"/>
          <w:position w:val="-7"/>
        </w:rPr>
        <w:t>．</w:t>
      </w:r>
      <w:r>
        <w:rPr>
          <w:spacing w:val="-147"/>
        </w:rPr>
        <w:t>反</w:t>
      </w:r>
      <w:r>
        <w:rPr>
          <w:spacing w:val="-63"/>
          <w:position w:val="-7"/>
        </w:rPr>
        <w:t>．</w:t>
      </w:r>
      <w:r>
        <w:rPr>
          <w:spacing w:val="-146"/>
        </w:rPr>
        <w:t>应</w:t>
      </w:r>
      <w:r>
        <w:rPr>
          <w:spacing w:val="-2"/>
          <w:position w:val="-7"/>
        </w:rPr>
        <w:t>．</w:t>
      </w:r>
      <w:r>
        <w:rPr>
          <w:spacing w:val="-2"/>
        </w:rPr>
        <w:t>）。</w:t>
      </w:r>
    </w:p>
    <w:p>
      <w:pPr>
        <w:pStyle w:val="2"/>
        <w:spacing w:before="76" w:line="340" w:lineRule="auto"/>
        <w:ind w:left="103" w:right="1824"/>
      </w:pPr>
      <w:r>
        <w:br w:type="column"/>
      </w:r>
      <w:r>
        <w:rPr>
          <w:rFonts w:ascii="Times New Roman" w:hAnsi="Times New Roman" w:eastAsia="Times New Roman"/>
          <w:spacing w:val="1"/>
          <w:w w:val="99"/>
        </w:rPr>
        <w:t>20</w:t>
      </w:r>
      <w:r>
        <w:rPr>
          <w:spacing w:val="-1"/>
          <w:w w:val="99"/>
        </w:rPr>
        <w:t>．</w:t>
      </w:r>
      <w:r>
        <w:rPr>
          <w:spacing w:val="2"/>
          <w:w w:val="99"/>
        </w:rPr>
        <w:t>（</w:t>
      </w:r>
      <w:r>
        <w:rPr>
          <w:rFonts w:ascii="Times New Roman" w:hAnsi="Times New Roman" w:eastAsia="Times New Roman"/>
          <w:spacing w:val="1"/>
          <w:w w:val="99"/>
        </w:rPr>
        <w:t>1</w:t>
      </w:r>
      <w:r>
        <w:rPr>
          <w:rFonts w:ascii="Times New Roman" w:hAnsi="Times New Roman" w:eastAsia="Times New Roman"/>
          <w:w w:val="99"/>
        </w:rPr>
        <w:t>3</w:t>
      </w:r>
      <w:r>
        <w:rPr>
          <w:rFonts w:ascii="Times New Roman" w:hAnsi="Times New Roman" w:eastAsia="Times New Roman"/>
          <w:spacing w:val="-1"/>
        </w:rPr>
        <w:t xml:space="preserve"> </w:t>
      </w:r>
      <w:r>
        <w:rPr>
          <w:spacing w:val="-1"/>
          <w:w w:val="99"/>
        </w:rPr>
        <w:t>分</w:t>
      </w:r>
      <w:r>
        <w:rPr>
          <w:spacing w:val="2"/>
          <w:w w:val="99"/>
        </w:rPr>
        <w:t>）Ⅰ</w:t>
      </w:r>
      <w:r>
        <w:rPr>
          <w:spacing w:val="-1"/>
          <w:w w:val="99"/>
        </w:rPr>
        <w:t>．烧碱</w:t>
      </w:r>
      <w:r>
        <w:rPr>
          <w:spacing w:val="2"/>
          <w:w w:val="99"/>
        </w:rPr>
        <w:t>（</w:t>
      </w:r>
      <w:r>
        <w:rPr>
          <w:rFonts w:ascii="Times New Roman" w:hAnsi="Times New Roman" w:eastAsia="Times New Roman"/>
          <w:w w:val="99"/>
        </w:rPr>
        <w:t>NaOH</w:t>
      </w:r>
      <w:r>
        <w:rPr>
          <w:spacing w:val="-1"/>
          <w:w w:val="99"/>
        </w:rPr>
        <w:t>）是一种重要的化工原料，苛化法制烧碱是目前工业制烧碱的重要方法之一，其主要流程如图所示：</w:t>
      </w:r>
    </w:p>
    <w:p>
      <w:pPr>
        <w:pStyle w:val="2"/>
        <w:spacing w:before="5"/>
        <w:rPr>
          <w:sz w:val="7"/>
        </w:rPr>
      </w:pPr>
      <w:r>
        <w:pict>
          <v:group id="docshapegroup204" o:spid="_x0000_s1239" o:spt="203" style="position:absolute;left:0pt;margin-left:554.35pt;margin-top:5.95pt;height:51.7pt;width:383.45pt;mso-position-horizontal-relative:page;mso-wrap-distance-bottom:0pt;mso-wrap-distance-top:0pt;z-index:-251606016;mso-width-relative:page;mso-height-relative:page;" coordorigin="11088,120" coordsize="7669,1034">
            <o:lock v:ext="edit"/>
            <v:shape id="docshape205" o:spid="_x0000_s1240" style="position:absolute;left:11087;top:119;height:1034;width:7669;" fillcolor="#000000" filled="t" stroked="f" coordorigin="11088,120" coordsize="7669,1034" path="m11976,370l11975,367,11974,365,11973,364,11970,362,11968,362,11961,362,11961,377,11961,849,11103,849,11103,377,11961,377,11961,362,11095,362,11093,362,11091,364,11089,365,11088,367,11088,370,11088,857,11088,859,11089,861,11091,863,11093,864,11095,864,11968,864,11970,864,11973,863,11974,861,11975,859,11976,857,11976,849,11976,377,11976,370xm18757,127l18756,125,18755,123,18754,121,18751,120,18749,120,18742,120,18742,135,18742,588,17684,588,17684,370,17686,370,17684,369,17684,135,18742,135,18742,120,17676,120,17674,120,17672,121,17670,123,17669,125,17669,127,17669,364,17566,329,17617,363,17472,362,17472,363,17465,363,17465,636,16507,641,16507,412,16507,405,16506,402,16505,400,16504,399,16501,398,16499,397,16492,397,16492,412,16492,885,15634,885,15634,412,16492,412,16492,397,15626,397,15624,398,15622,399,15620,400,15619,402,15619,405,15619,648,15502,609,15553,643,14992,640,14992,385,14992,378,14991,375,14990,373,14989,371,14986,370,14984,370,14977,370,14977,385,14977,857,14119,857,14119,385,14977,385,14977,370,14111,370,14109,370,14107,371,14105,373,14104,375,14104,378,14104,637,13994,600,14045,634,13492,631,13492,377,13492,370,13491,367,13490,365,13489,364,13486,362,13484,362,13477,362,13477,377,13477,849,12619,849,12619,377,13477,377,13477,362,12611,362,12609,362,12607,364,12605,365,12604,367,12604,370,12604,622,12487,583,12538,617,11976,614,11976,626,12538,629,12487,663,12590,629,12604,625,12604,857,12604,859,12605,861,12607,863,12609,864,12611,864,13484,864,13486,864,13489,863,13490,861,13491,859,13492,857,13492,849,13492,643,14045,646,13994,680,14097,646,14104,644,14104,865,14104,867,14105,869,14107,871,14109,872,14111,872,14984,872,14986,872,14989,871,14990,869,14991,867,14992,865,14992,857,14992,652,15553,655,15502,689,15605,655,15619,651,15619,892,15619,894,15620,897,15622,898,15624,899,15626,900,16499,900,16501,899,16504,898,16505,897,16506,894,16507,892,16507,885,16507,653,17465,648,17466,914,17467,914,17467,916,17612,917,17561,951,17664,917,17669,915,17669,1146,17669,1148,17670,1150,17672,1152,17674,1153,17676,1154,18749,1154,18751,1153,18754,1152,18755,1150,18756,1148,18757,1146,18757,1139,18757,685,18757,678,18756,676,18755,673,18754,672,18751,671,18749,670,18742,670,18742,685,18742,1139,17684,1139,17684,685,18742,685,18742,670,17676,670,17674,671,17672,672,17670,673,17669,676,17669,678,17669,907,17561,871,17612,905,17481,904,17480,375,17617,375,17566,409,17669,375,17669,595,17669,597,17670,600,17672,601,17674,602,17676,603,18749,603,18751,602,18754,601,18755,600,18756,597,18757,595,18757,588,18757,135,18757,127xe">
              <v:path arrowok="t"/>
              <v:fill on="t" focussize="0,0"/>
              <v:stroke on="f"/>
              <v:imagedata o:title=""/>
              <o:lock v:ext="edit"/>
            </v:shape>
            <v:shape id="docshape206" o:spid="_x0000_s1241" o:spt="202" type="#_x0000_t202" style="position:absolute;left:11262;top:532;height:180;width:560;" filled="f" stroked="f" coordsize="21600,21600">
              <v:path/>
              <v:fill on="f" focussize="0,0"/>
              <v:stroke on="f" joinstyle="miter"/>
              <v:imagedata o:title=""/>
              <o:lock v:ext="edit"/>
              <v:textbox inset="0mm,0mm,0mm,0mm">
                <w:txbxContent>
                  <w:p>
                    <w:pPr>
                      <w:spacing w:before="0" w:line="180" w:lineRule="exact"/>
                      <w:ind w:left="0" w:right="0" w:firstLine="0"/>
                      <w:jc w:val="left"/>
                      <w:rPr>
                        <w:sz w:val="18"/>
                      </w:rPr>
                    </w:pPr>
                    <w:r>
                      <w:rPr>
                        <w:spacing w:val="-4"/>
                        <w:sz w:val="18"/>
                      </w:rPr>
                      <w:t>石灰石</w:t>
                    </w:r>
                  </w:p>
                </w:txbxContent>
              </v:textbox>
            </v:shape>
            <v:shape id="docshape207" o:spid="_x0000_s1242" o:spt="202" type="#_x0000_t202" style="position:absolute;left:12080;top:395;height:459;width:380;" filled="f" stroked="f" coordsize="21600,21600">
              <v:path/>
              <v:fill on="f" focussize="0,0"/>
              <v:stroke on="f" joinstyle="miter"/>
              <v:imagedata o:title=""/>
              <o:lock v:ext="edit"/>
              <v:textbox inset="0mm,0mm,0mm,0mm">
                <w:txbxContent>
                  <w:p>
                    <w:pPr>
                      <w:spacing w:before="0" w:line="205" w:lineRule="exact"/>
                      <w:ind w:left="0" w:right="0" w:firstLine="0"/>
                      <w:jc w:val="left"/>
                      <w:rPr>
                        <w:sz w:val="18"/>
                      </w:rPr>
                    </w:pPr>
                    <w:r>
                      <w:rPr>
                        <w:spacing w:val="-5"/>
                        <w:sz w:val="18"/>
                      </w:rPr>
                      <w:t>高温</w:t>
                    </w:r>
                  </w:p>
                  <w:p>
                    <w:pPr>
                      <w:spacing w:before="47" w:line="205" w:lineRule="exact"/>
                      <w:ind w:left="91" w:right="0" w:firstLine="0"/>
                      <w:jc w:val="left"/>
                      <w:rPr>
                        <w:sz w:val="18"/>
                      </w:rPr>
                    </w:pPr>
                    <w:r>
                      <w:rPr>
                        <w:sz w:val="18"/>
                      </w:rPr>
                      <w:t>①</w:t>
                    </w:r>
                  </w:p>
                </w:txbxContent>
              </v:textbox>
            </v:shape>
            <v:shape id="docshape208" o:spid="_x0000_s1243" o:spt="202" type="#_x0000_t202" style="position:absolute;left:17852;top:261;height:180;width:740;" filled="f" stroked="f" coordsize="21600,21600">
              <v:path/>
              <v:fill on="f" focussize="0,0"/>
              <v:stroke on="f" joinstyle="miter"/>
              <v:imagedata o:title=""/>
              <o:lock v:ext="edit"/>
              <v:textbox inset="0mm,0mm,0mm,0mm">
                <w:txbxContent>
                  <w:p>
                    <w:pPr>
                      <w:spacing w:before="0" w:line="180" w:lineRule="exact"/>
                      <w:ind w:left="0" w:right="0" w:firstLine="0"/>
                      <w:jc w:val="left"/>
                      <w:rPr>
                        <w:sz w:val="18"/>
                      </w:rPr>
                    </w:pPr>
                    <w:r>
                      <w:rPr>
                        <w:spacing w:val="-3"/>
                        <w:sz w:val="18"/>
                      </w:rPr>
                      <w:t>烧碱溶液</w:t>
                    </w:r>
                  </w:p>
                </w:txbxContent>
              </v:textbox>
            </v:shape>
            <v:shape id="docshape209" o:spid="_x0000_s1244" o:spt="202" type="#_x0000_t202" style="position:absolute;left:12776;top:405;height:461;width:1110;" filled="f" stroked="f" coordsize="21600,21600">
              <v:path/>
              <v:fill on="f" focussize="0,0"/>
              <v:stroke on="f" joinstyle="miter"/>
              <v:imagedata o:title=""/>
              <o:lock v:ext="edit"/>
              <v:textbox inset="0mm,0mm,0mm,0mm">
                <w:txbxContent>
                  <w:p>
                    <w:pPr>
                      <w:spacing w:before="0" w:line="154" w:lineRule="exact"/>
                      <w:ind w:left="909" w:right="0" w:firstLine="0"/>
                      <w:jc w:val="left"/>
                      <w:rPr>
                        <w:sz w:val="18"/>
                      </w:rPr>
                    </w:pPr>
                    <w:r>
                      <w:rPr>
                        <w:sz w:val="18"/>
                      </w:rPr>
                      <w:t>水</w:t>
                    </w:r>
                  </w:p>
                  <w:p>
                    <w:pPr>
                      <w:spacing w:before="0" w:line="140" w:lineRule="exact"/>
                      <w:ind w:left="0" w:right="0" w:firstLine="0"/>
                      <w:jc w:val="left"/>
                      <w:rPr>
                        <w:sz w:val="18"/>
                      </w:rPr>
                    </w:pPr>
                    <w:r>
                      <w:rPr>
                        <w:spacing w:val="-4"/>
                        <w:sz w:val="18"/>
                      </w:rPr>
                      <w:t>生石灰</w:t>
                    </w:r>
                  </w:p>
                  <w:p>
                    <w:pPr>
                      <w:spacing w:before="0" w:line="167" w:lineRule="exact"/>
                      <w:ind w:left="909" w:right="0" w:firstLine="0"/>
                      <w:jc w:val="left"/>
                      <w:rPr>
                        <w:sz w:val="18"/>
                      </w:rPr>
                    </w:pPr>
                    <w:r>
                      <w:rPr>
                        <w:sz w:val="18"/>
                      </w:rPr>
                      <w:t>②</w:t>
                    </w:r>
                  </w:p>
                </w:txbxContent>
              </v:textbox>
            </v:shape>
            <v:shape id="docshape210" o:spid="_x0000_s1245" o:spt="202" type="#_x0000_t202" style="position:absolute;left:14276;top:412;height:461;width:1108;" filled="f" stroked="f" coordsize="21600,21600">
              <v:path/>
              <v:fill on="f" focussize="0,0"/>
              <v:stroke on="f" joinstyle="miter"/>
              <v:imagedata o:title=""/>
              <o:lock v:ext="edit"/>
              <v:textbox inset="0mm,0mm,0mm,0mm">
                <w:txbxContent>
                  <w:p>
                    <w:pPr>
                      <w:spacing w:before="0" w:line="154" w:lineRule="exact"/>
                      <w:ind w:left="907" w:right="0" w:firstLine="0"/>
                      <w:jc w:val="left"/>
                      <w:rPr>
                        <w:sz w:val="18"/>
                      </w:rPr>
                    </w:pPr>
                    <w:r>
                      <w:rPr>
                        <w:sz w:val="18"/>
                      </w:rPr>
                      <w:t>水</w:t>
                    </w:r>
                  </w:p>
                  <w:p>
                    <w:pPr>
                      <w:spacing w:before="0" w:line="140" w:lineRule="exact"/>
                      <w:ind w:left="0" w:right="0" w:firstLine="0"/>
                      <w:jc w:val="left"/>
                      <w:rPr>
                        <w:sz w:val="18"/>
                      </w:rPr>
                    </w:pPr>
                    <w:r>
                      <w:rPr>
                        <w:spacing w:val="-4"/>
                        <w:sz w:val="18"/>
                      </w:rPr>
                      <w:t>熟石灰</w:t>
                    </w:r>
                  </w:p>
                  <w:p>
                    <w:pPr>
                      <w:spacing w:before="0" w:line="167" w:lineRule="exact"/>
                      <w:ind w:left="907" w:right="0" w:firstLine="0"/>
                      <w:jc w:val="left"/>
                      <w:rPr>
                        <w:sz w:val="18"/>
                      </w:rPr>
                    </w:pPr>
                    <w:r>
                      <w:rPr>
                        <w:sz w:val="18"/>
                      </w:rPr>
                      <w:t>③</w:t>
                    </w:r>
                  </w:p>
                </w:txbxContent>
              </v:textbox>
            </v:shape>
            <v:shape id="docshape211" o:spid="_x0000_s1246" o:spt="202" type="#_x0000_t202" style="position:absolute;left:15793;top:404;height:469;width:1470;" filled="f" stroked="f" coordsize="21600,21600">
              <v:path/>
              <v:fill on="f" focussize="0,0"/>
              <v:stroke on="f" joinstyle="miter"/>
              <v:imagedata o:title=""/>
              <o:lock v:ext="edit"/>
              <v:textbox inset="0mm,0mm,0mm,0mm">
                <w:txbxContent>
                  <w:p>
                    <w:pPr>
                      <w:spacing w:before="0" w:line="175" w:lineRule="exact"/>
                      <w:ind w:left="899" w:right="5" w:firstLine="0"/>
                      <w:jc w:val="center"/>
                      <w:rPr>
                        <w:rFonts w:ascii="Times New Roman" w:eastAsia="Times New Roman"/>
                        <w:sz w:val="18"/>
                      </w:rPr>
                    </w:pPr>
                    <w:r>
                      <w:rPr>
                        <w:spacing w:val="-15"/>
                        <w:sz w:val="18"/>
                      </w:rPr>
                      <w:t xml:space="preserve">试剂 </w:t>
                    </w:r>
                    <w:r>
                      <w:rPr>
                        <w:rFonts w:ascii="Times New Roman" w:eastAsia="Times New Roman"/>
                        <w:spacing w:val="-10"/>
                        <w:sz w:val="18"/>
                      </w:rPr>
                      <w:t>X</w:t>
                    </w:r>
                  </w:p>
                  <w:p>
                    <w:pPr>
                      <w:spacing w:before="0" w:line="140" w:lineRule="exact"/>
                      <w:ind w:left="0" w:right="0" w:firstLine="0"/>
                      <w:jc w:val="left"/>
                      <w:rPr>
                        <w:sz w:val="18"/>
                      </w:rPr>
                    </w:pPr>
                    <w:r>
                      <w:rPr>
                        <w:spacing w:val="-4"/>
                        <w:sz w:val="18"/>
                      </w:rPr>
                      <w:t>石灰水</w:t>
                    </w:r>
                  </w:p>
                  <w:p>
                    <w:pPr>
                      <w:spacing w:before="0" w:line="154" w:lineRule="exact"/>
                      <w:ind w:left="894" w:right="0" w:firstLine="0"/>
                      <w:jc w:val="center"/>
                      <w:rPr>
                        <w:sz w:val="18"/>
                      </w:rPr>
                    </w:pPr>
                    <w:r>
                      <w:rPr>
                        <w:sz w:val="18"/>
                      </w:rPr>
                      <w:t>④</w:t>
                    </w:r>
                  </w:p>
                </w:txbxContent>
              </v:textbox>
            </v:shape>
            <v:shape id="docshape212" o:spid="_x0000_s1247" o:spt="202" type="#_x0000_t202" style="position:absolute;left:17764;top:813;height:180;width:920;" filled="f" stroked="f" coordsize="21600,21600">
              <v:path/>
              <v:fill on="f" focussize="0,0"/>
              <v:stroke on="f" joinstyle="miter"/>
              <v:imagedata o:title=""/>
              <o:lock v:ext="edit"/>
              <v:textbox inset="0mm,0mm,0mm,0mm">
                <w:txbxContent>
                  <w:p>
                    <w:pPr>
                      <w:spacing w:before="0" w:line="180" w:lineRule="exact"/>
                      <w:ind w:left="0" w:right="0" w:firstLine="0"/>
                      <w:jc w:val="left"/>
                      <w:rPr>
                        <w:sz w:val="18"/>
                      </w:rPr>
                    </w:pPr>
                    <w:r>
                      <w:rPr>
                        <w:spacing w:val="-2"/>
                        <w:sz w:val="18"/>
                      </w:rPr>
                      <w:t>碳酸钙沉淀</w:t>
                    </w:r>
                  </w:p>
                </w:txbxContent>
              </v:textbox>
            </v:shape>
            <w10:wrap type="topAndBottom"/>
          </v:group>
        </w:pict>
      </w:r>
    </w:p>
    <w:p>
      <w:pPr>
        <w:pStyle w:val="8"/>
        <w:numPr>
          <w:ilvl w:val="0"/>
          <w:numId w:val="10"/>
        </w:numPr>
        <w:tabs>
          <w:tab w:val="left" w:pos="840"/>
          <w:tab w:val="left" w:pos="4874"/>
        </w:tabs>
        <w:spacing w:before="122" w:after="0" w:line="240" w:lineRule="auto"/>
        <w:ind w:left="839" w:right="0" w:hanging="526"/>
        <w:jc w:val="left"/>
        <w:rPr>
          <w:sz w:val="21"/>
        </w:rPr>
      </w:pPr>
      <w:r>
        <w:rPr>
          <w:w w:val="95"/>
          <w:sz w:val="21"/>
        </w:rPr>
        <w:t>第④步中加入试剂</w:t>
      </w:r>
      <w:r>
        <w:rPr>
          <w:spacing w:val="2"/>
          <w:sz w:val="21"/>
        </w:rPr>
        <w:t xml:space="preserve"> </w:t>
      </w:r>
      <w:r>
        <w:rPr>
          <w:rFonts w:ascii="Times New Roman" w:hAnsi="Times New Roman" w:eastAsia="Times New Roman"/>
          <w:w w:val="95"/>
          <w:sz w:val="21"/>
        </w:rPr>
        <w:t>X</w:t>
      </w:r>
      <w:r>
        <w:rPr>
          <w:rFonts w:ascii="Times New Roman" w:hAnsi="Times New Roman" w:eastAsia="Times New Roman"/>
          <w:spacing w:val="55"/>
          <w:sz w:val="21"/>
        </w:rPr>
        <w:t xml:space="preserve"> </w:t>
      </w:r>
      <w:r>
        <w:rPr>
          <w:w w:val="95"/>
          <w:sz w:val="21"/>
        </w:rPr>
        <w:t>的化学式</w:t>
      </w:r>
      <w:r>
        <w:rPr>
          <w:spacing w:val="-10"/>
          <w:w w:val="95"/>
          <w:sz w:val="21"/>
        </w:rPr>
        <w:t>为</w:t>
      </w:r>
      <w:r>
        <w:rPr>
          <w:rFonts w:ascii="Times New Roman" w:hAnsi="Times New Roman" w:eastAsia="Times New Roman"/>
          <w:sz w:val="21"/>
          <w:u w:val="single"/>
        </w:rPr>
        <w:tab/>
      </w:r>
      <w:r>
        <w:rPr>
          <w:spacing w:val="-10"/>
          <w:sz w:val="21"/>
        </w:rPr>
        <w:t>。</w:t>
      </w:r>
    </w:p>
    <w:p>
      <w:pPr>
        <w:pStyle w:val="8"/>
        <w:numPr>
          <w:ilvl w:val="0"/>
          <w:numId w:val="10"/>
        </w:numPr>
        <w:tabs>
          <w:tab w:val="left" w:pos="839"/>
          <w:tab w:val="left" w:pos="7999"/>
        </w:tabs>
        <w:spacing w:before="168" w:after="0" w:line="388" w:lineRule="auto"/>
        <w:ind w:left="103" w:right="1668" w:firstLine="211"/>
        <w:jc w:val="left"/>
        <w:rPr>
          <w:sz w:val="21"/>
        </w:rPr>
      </w:pPr>
      <w:r>
        <w:rPr>
          <w:spacing w:val="-2"/>
          <w:sz w:val="21"/>
        </w:rPr>
        <w:t>氢氧化钠固体如果暴露在空气中不仅会吸收空气中的水分，还能和空气中的二氧</w:t>
      </w:r>
      <w:r>
        <w:rPr>
          <w:w w:val="95"/>
          <w:sz w:val="21"/>
        </w:rPr>
        <w:t>化碳发生反应而变质</w:t>
      </w:r>
      <w:r>
        <w:rPr>
          <w:spacing w:val="-85"/>
          <w:w w:val="95"/>
          <w:sz w:val="21"/>
        </w:rPr>
        <w:t>，</w:t>
      </w:r>
      <w:r>
        <w:rPr>
          <w:w w:val="95"/>
          <w:sz w:val="21"/>
        </w:rPr>
        <w:t>该反应的化学方程式</w:t>
      </w:r>
      <w:r>
        <w:rPr>
          <w:spacing w:val="-10"/>
          <w:w w:val="95"/>
          <w:sz w:val="21"/>
        </w:rPr>
        <w:t>为</w:t>
      </w:r>
      <w:r>
        <w:rPr>
          <w:rFonts w:ascii="Times New Roman" w:eastAsia="Times New Roman"/>
          <w:sz w:val="21"/>
          <w:u w:val="single"/>
        </w:rPr>
        <w:tab/>
      </w:r>
      <w:r>
        <w:rPr>
          <w:spacing w:val="-12"/>
          <w:w w:val="95"/>
          <w:sz w:val="21"/>
        </w:rPr>
        <w:t>。</w:t>
      </w:r>
    </w:p>
    <w:p>
      <w:pPr>
        <w:pStyle w:val="8"/>
        <w:numPr>
          <w:ilvl w:val="0"/>
          <w:numId w:val="10"/>
        </w:numPr>
        <w:tabs>
          <w:tab w:val="left" w:pos="839"/>
          <w:tab w:val="left" w:pos="7999"/>
        </w:tabs>
        <w:spacing w:before="2" w:after="0" w:line="388" w:lineRule="auto"/>
        <w:ind w:left="103" w:right="1668" w:firstLine="211"/>
        <w:jc w:val="left"/>
        <w:rPr>
          <w:sz w:val="21"/>
        </w:rPr>
      </w:pPr>
      <w:r>
        <w:rPr>
          <w:spacing w:val="-2"/>
          <w:sz w:val="21"/>
        </w:rPr>
        <w:t>烧碱有强烈的腐蚀性</w:t>
      </w:r>
      <w:r>
        <w:rPr>
          <w:spacing w:val="-63"/>
          <w:sz w:val="21"/>
        </w:rPr>
        <w:t>，</w:t>
      </w:r>
      <w:r>
        <w:rPr>
          <w:spacing w:val="-2"/>
          <w:sz w:val="21"/>
        </w:rPr>
        <w:t>如果不慎沾在皮肤上</w:t>
      </w:r>
      <w:r>
        <w:rPr>
          <w:spacing w:val="-63"/>
          <w:sz w:val="21"/>
        </w:rPr>
        <w:t>，</w:t>
      </w:r>
      <w:r>
        <w:rPr>
          <w:spacing w:val="-2"/>
          <w:sz w:val="21"/>
        </w:rPr>
        <w:t>应立即用</w:t>
      </w:r>
      <w:r>
        <w:rPr>
          <w:rFonts w:ascii="Times New Roman" w:eastAsia="Times New Roman"/>
          <w:sz w:val="21"/>
          <w:u w:val="single"/>
        </w:rPr>
        <w:tab/>
      </w:r>
      <w:r>
        <w:rPr>
          <w:spacing w:val="-10"/>
          <w:sz w:val="21"/>
        </w:rPr>
        <w:t>，</w:t>
      </w:r>
      <w:r>
        <w:rPr>
          <w:spacing w:val="-2"/>
          <w:sz w:val="21"/>
        </w:rPr>
        <w:t>然后涂上硼酸溶液，必要时再到医院治疗。</w:t>
      </w:r>
    </w:p>
    <w:p>
      <w:pPr>
        <w:pStyle w:val="2"/>
        <w:spacing w:before="174" w:line="340" w:lineRule="auto"/>
        <w:ind w:left="103" w:right="1402" w:firstLine="420"/>
      </w:pPr>
      <w:r>
        <w:rPr>
          <w:spacing w:val="-7"/>
          <w:w w:val="99"/>
          <w:position w:val="2"/>
        </w:rPr>
        <w:t>Ⅱ．在一烧杯中盛有一定质量的</w:t>
      </w:r>
      <w:r>
        <w:rPr>
          <w:rFonts w:ascii="Times New Roman" w:hAnsi="Times New Roman" w:eastAsia="Times New Roman"/>
          <w:spacing w:val="-2"/>
          <w:w w:val="99"/>
          <w:position w:val="2"/>
        </w:rPr>
        <w:t>Mg</w:t>
      </w:r>
      <w:r>
        <w:rPr>
          <w:rFonts w:ascii="Times New Roman" w:hAnsi="Times New Roman" w:eastAsia="Times New Roman"/>
          <w:spacing w:val="2"/>
          <w:w w:val="99"/>
          <w:position w:val="2"/>
        </w:rPr>
        <w:t>CO</w:t>
      </w:r>
      <w:r>
        <w:rPr>
          <w:rFonts w:ascii="Times New Roman" w:hAnsi="Times New Roman" w:eastAsia="Times New Roman"/>
          <w:spacing w:val="-2"/>
          <w:w w:val="105"/>
          <w:sz w:val="13"/>
        </w:rPr>
        <w:t>3</w:t>
      </w:r>
      <w:r>
        <w:rPr>
          <w:spacing w:val="-7"/>
          <w:w w:val="99"/>
          <w:position w:val="2"/>
        </w:rPr>
        <w:t>固体，向其中滴加溶质的质量分数为</w:t>
      </w:r>
      <w:r>
        <w:rPr>
          <w:rFonts w:ascii="Times New Roman" w:hAnsi="Times New Roman" w:eastAsia="Times New Roman"/>
          <w:spacing w:val="1"/>
          <w:w w:val="99"/>
          <w:position w:val="2"/>
        </w:rPr>
        <w:t>9</w:t>
      </w:r>
      <w:r>
        <w:rPr>
          <w:rFonts w:ascii="Times New Roman" w:hAnsi="Times New Roman" w:eastAsia="Times New Roman"/>
          <w:w w:val="99"/>
          <w:position w:val="2"/>
        </w:rPr>
        <w:t>.</w:t>
      </w:r>
      <w:r>
        <w:rPr>
          <w:rFonts w:ascii="Times New Roman" w:hAnsi="Times New Roman" w:eastAsia="Times New Roman"/>
          <w:spacing w:val="-2"/>
          <w:w w:val="99"/>
          <w:position w:val="2"/>
        </w:rPr>
        <w:t>8</w:t>
      </w:r>
      <w:r>
        <w:rPr>
          <w:w w:val="99"/>
          <w:position w:val="2"/>
        </w:rPr>
        <w:t xml:space="preserve">％的稀 </w:t>
      </w:r>
      <w:r>
        <w:rPr>
          <w:spacing w:val="-3"/>
          <w:w w:val="99"/>
        </w:rPr>
        <w:t>硫酸溶液，至恰好完全反应。得到</w:t>
      </w:r>
      <w:r>
        <w:rPr>
          <w:rFonts w:ascii="Times New Roman" w:hAnsi="Times New Roman" w:eastAsia="Times New Roman"/>
          <w:spacing w:val="1"/>
          <w:w w:val="99"/>
        </w:rPr>
        <w:t>100</w:t>
      </w:r>
      <w:r>
        <w:rPr>
          <w:rFonts w:ascii="Times New Roman" w:hAnsi="Times New Roman" w:eastAsia="Times New Roman"/>
          <w:spacing w:val="-2"/>
          <w:w w:val="99"/>
        </w:rPr>
        <w:t>g</w:t>
      </w:r>
      <w:r>
        <w:rPr>
          <w:spacing w:val="-4"/>
          <w:w w:val="99"/>
        </w:rPr>
        <w:t xml:space="preserve">不饱和溶液。然后，向所得溶液中逐滴滴入溶质质 </w:t>
      </w:r>
      <w:r>
        <w:rPr>
          <w:spacing w:val="-1"/>
          <w:w w:val="99"/>
        </w:rPr>
        <w:t>量分数为</w:t>
      </w:r>
      <w:r>
        <w:rPr>
          <w:rFonts w:ascii="Times New Roman" w:hAnsi="Times New Roman" w:eastAsia="Times New Roman"/>
          <w:spacing w:val="1"/>
          <w:w w:val="99"/>
        </w:rPr>
        <w:t>10</w:t>
      </w:r>
      <w:r>
        <w:rPr>
          <w:w w:val="99"/>
        </w:rPr>
        <w:t>％的</w:t>
      </w:r>
      <w:r>
        <w:rPr>
          <w:rFonts w:ascii="Times New Roman" w:hAnsi="Times New Roman" w:eastAsia="Times New Roman"/>
          <w:w w:val="99"/>
        </w:rPr>
        <w:t>NaOH</w:t>
      </w:r>
      <w:r>
        <w:rPr>
          <w:spacing w:val="-8"/>
          <w:w w:val="99"/>
        </w:rPr>
        <w:t>溶液，产生沉淀的质量与所滴入</w:t>
      </w:r>
      <w:r>
        <w:rPr>
          <w:rFonts w:ascii="Times New Roman" w:hAnsi="Times New Roman" w:eastAsia="Times New Roman"/>
          <w:w w:val="99"/>
        </w:rPr>
        <w:t>NaO</w:t>
      </w:r>
      <w:r>
        <w:rPr>
          <w:rFonts w:ascii="Times New Roman" w:hAnsi="Times New Roman" w:eastAsia="Times New Roman"/>
          <w:spacing w:val="2"/>
          <w:w w:val="99"/>
        </w:rPr>
        <w:t>H</w:t>
      </w:r>
      <w:r>
        <w:rPr>
          <w:spacing w:val="-1"/>
          <w:w w:val="99"/>
        </w:rPr>
        <w:t>溶液的质量关系曲线如图所示。请根据题意回答下列问题：</w:t>
      </w:r>
    </w:p>
    <w:p>
      <w:pPr>
        <w:pStyle w:val="8"/>
        <w:numPr>
          <w:ilvl w:val="0"/>
          <w:numId w:val="11"/>
        </w:numPr>
        <w:tabs>
          <w:tab w:val="left" w:pos="839"/>
          <w:tab w:val="left" w:pos="8267"/>
        </w:tabs>
        <w:spacing w:before="1" w:after="0" w:line="240" w:lineRule="auto"/>
        <w:ind w:left="838" w:right="0" w:hanging="525"/>
        <w:jc w:val="left"/>
        <w:rPr>
          <w:sz w:val="21"/>
        </w:rPr>
      </w:pPr>
      <w:r>
        <w:rPr>
          <w:w w:val="95"/>
          <w:sz w:val="21"/>
        </w:rPr>
        <w:t>写出在滴入稀硫酸时</w:t>
      </w:r>
      <w:r>
        <w:rPr>
          <w:w w:val="95"/>
          <w:sz w:val="20"/>
        </w:rPr>
        <w:t>观察到的一项实验现</w:t>
      </w:r>
      <w:r>
        <w:rPr>
          <w:spacing w:val="-10"/>
          <w:w w:val="95"/>
          <w:sz w:val="20"/>
        </w:rPr>
        <w:t>象</w:t>
      </w:r>
      <w:r>
        <w:rPr>
          <w:rFonts w:ascii="Times New Roman" w:eastAsia="Times New Roman"/>
          <w:sz w:val="20"/>
          <w:u w:val="single"/>
        </w:rPr>
        <w:tab/>
      </w:r>
      <w:r>
        <w:rPr>
          <w:spacing w:val="-10"/>
          <w:sz w:val="21"/>
        </w:rPr>
        <w:t>。</w:t>
      </w:r>
    </w:p>
    <w:p>
      <w:pPr>
        <w:pStyle w:val="8"/>
        <w:numPr>
          <w:ilvl w:val="0"/>
          <w:numId w:val="11"/>
        </w:numPr>
        <w:tabs>
          <w:tab w:val="left" w:pos="840"/>
          <w:tab w:val="left" w:pos="7838"/>
        </w:tabs>
        <w:spacing w:before="110" w:after="0" w:line="340" w:lineRule="auto"/>
        <w:ind w:left="103" w:right="1620" w:firstLine="211"/>
        <w:jc w:val="left"/>
        <w:rPr>
          <w:sz w:val="21"/>
        </w:rPr>
      </w:pPr>
      <w:r>
        <w:rPr>
          <w:spacing w:val="-2"/>
          <w:sz w:val="21"/>
        </w:rPr>
        <w:t>当滴入</w:t>
      </w:r>
      <w:r>
        <w:rPr>
          <w:rFonts w:ascii="Times New Roman" w:eastAsia="Times New Roman"/>
          <w:spacing w:val="-2"/>
          <w:sz w:val="21"/>
        </w:rPr>
        <w:t>NaOH</w:t>
      </w:r>
      <w:r>
        <w:rPr>
          <w:spacing w:val="-2"/>
          <w:sz w:val="21"/>
        </w:rPr>
        <w:t>溶液至图中</w:t>
      </w:r>
      <w:r>
        <w:rPr>
          <w:rFonts w:ascii="Times New Roman" w:eastAsia="Times New Roman"/>
          <w:spacing w:val="-2"/>
          <w:sz w:val="21"/>
        </w:rPr>
        <w:t>A</w:t>
      </w:r>
      <w:r>
        <w:rPr>
          <w:spacing w:val="-2"/>
          <w:sz w:val="21"/>
        </w:rPr>
        <w:t>点时，烧杯中溶液里含有的溶质是</w:t>
      </w:r>
      <w:r>
        <w:rPr>
          <w:rFonts w:ascii="Times New Roman" w:eastAsia="Times New Roman"/>
          <w:sz w:val="21"/>
          <w:u w:val="single"/>
        </w:rPr>
        <w:tab/>
      </w:r>
      <w:r>
        <w:rPr>
          <w:spacing w:val="-6"/>
          <w:sz w:val="21"/>
        </w:rPr>
        <w:t>（写</w:t>
      </w:r>
      <w:r>
        <w:rPr>
          <w:spacing w:val="-2"/>
          <w:sz w:val="21"/>
        </w:rPr>
        <w:t>化学式）。</w:t>
      </w:r>
    </w:p>
    <w:p>
      <w:pPr>
        <w:pStyle w:val="8"/>
        <w:numPr>
          <w:ilvl w:val="0"/>
          <w:numId w:val="11"/>
        </w:numPr>
        <w:tabs>
          <w:tab w:val="left" w:pos="840"/>
        </w:tabs>
        <w:spacing w:before="0" w:after="0" w:line="340" w:lineRule="auto"/>
        <w:ind w:left="103" w:right="1630" w:firstLine="211"/>
        <w:jc w:val="left"/>
        <w:rPr>
          <w:sz w:val="21"/>
        </w:rPr>
      </w:pPr>
      <w:r>
        <w:rPr>
          <w:spacing w:val="-1"/>
          <w:w w:val="99"/>
          <w:sz w:val="21"/>
        </w:rPr>
        <w:t>当滴入</w:t>
      </w:r>
      <w:r>
        <w:rPr>
          <w:rFonts w:ascii="Times New Roman" w:eastAsia="Times New Roman"/>
          <w:spacing w:val="1"/>
          <w:w w:val="99"/>
          <w:sz w:val="21"/>
        </w:rPr>
        <w:t>10</w:t>
      </w:r>
      <w:r>
        <w:rPr>
          <w:w w:val="99"/>
          <w:sz w:val="21"/>
        </w:rPr>
        <w:t>％的</w:t>
      </w:r>
      <w:r>
        <w:rPr>
          <w:rFonts w:ascii="Times New Roman" w:eastAsia="Times New Roman"/>
          <w:w w:val="99"/>
          <w:sz w:val="21"/>
        </w:rPr>
        <w:t>NaOH</w:t>
      </w:r>
      <w:r>
        <w:rPr>
          <w:w w:val="99"/>
          <w:sz w:val="21"/>
        </w:rPr>
        <w:t>溶液</w:t>
      </w:r>
      <w:r>
        <w:rPr>
          <w:rFonts w:ascii="Times New Roman" w:eastAsia="Times New Roman"/>
          <w:spacing w:val="1"/>
          <w:w w:val="99"/>
          <w:sz w:val="21"/>
        </w:rPr>
        <w:t>12</w:t>
      </w:r>
      <w:r>
        <w:rPr>
          <w:rFonts w:ascii="Times New Roman" w:eastAsia="Times New Roman"/>
          <w:spacing w:val="-2"/>
          <w:w w:val="99"/>
          <w:sz w:val="21"/>
        </w:rPr>
        <w:t>0</w:t>
      </w:r>
      <w:r>
        <w:rPr>
          <w:rFonts w:ascii="Times New Roman" w:eastAsia="Times New Roman"/>
          <w:spacing w:val="1"/>
          <w:w w:val="99"/>
          <w:sz w:val="21"/>
        </w:rPr>
        <w:t>g</w:t>
      </w:r>
      <w:r>
        <w:rPr>
          <w:spacing w:val="2"/>
          <w:w w:val="99"/>
          <w:sz w:val="21"/>
        </w:rPr>
        <w:t>时</w:t>
      </w:r>
      <w:r>
        <w:rPr>
          <w:spacing w:val="-1"/>
          <w:w w:val="99"/>
          <w:sz w:val="21"/>
        </w:rPr>
        <w:t>（</w:t>
      </w:r>
      <w:r>
        <w:rPr>
          <w:spacing w:val="2"/>
          <w:w w:val="99"/>
          <w:sz w:val="21"/>
        </w:rPr>
        <w:t>即</w:t>
      </w:r>
      <w:r>
        <w:rPr>
          <w:rFonts w:ascii="Times New Roman" w:eastAsia="Times New Roman"/>
          <w:spacing w:val="-1"/>
          <w:w w:val="99"/>
          <w:sz w:val="21"/>
        </w:rPr>
        <w:t>C</w:t>
      </w:r>
      <w:r>
        <w:rPr>
          <w:spacing w:val="-1"/>
          <w:w w:val="99"/>
          <w:sz w:val="21"/>
        </w:rPr>
        <w:t>点</w:t>
      </w:r>
      <w:r>
        <w:rPr>
          <w:spacing w:val="2"/>
          <w:w w:val="99"/>
          <w:sz w:val="21"/>
        </w:rPr>
        <w:t>）</w:t>
      </w:r>
      <w:r>
        <w:rPr>
          <w:spacing w:val="-1"/>
          <w:w w:val="99"/>
          <w:sz w:val="21"/>
        </w:rPr>
        <w:t>，试通过计算，求此时所得不饱和溶液</w:t>
      </w:r>
      <w:r>
        <w:rPr>
          <w:w w:val="99"/>
          <w:sz w:val="21"/>
        </w:rPr>
        <w:t>的质量</w:t>
      </w:r>
      <w:r>
        <w:rPr>
          <w:spacing w:val="-1"/>
          <w:w w:val="99"/>
          <w:sz w:val="21"/>
        </w:rPr>
        <w:t>（计算结果精确至</w:t>
      </w:r>
      <w:r>
        <w:rPr>
          <w:rFonts w:ascii="Times New Roman" w:eastAsia="Times New Roman"/>
          <w:spacing w:val="1"/>
          <w:w w:val="99"/>
          <w:sz w:val="21"/>
        </w:rPr>
        <w:t>0</w:t>
      </w:r>
      <w:r>
        <w:rPr>
          <w:rFonts w:ascii="Times New Roman" w:eastAsia="Times New Roman"/>
          <w:w w:val="99"/>
          <w:sz w:val="21"/>
        </w:rPr>
        <w:t>.</w:t>
      </w:r>
      <w:r>
        <w:rPr>
          <w:rFonts w:ascii="Times New Roman" w:eastAsia="Times New Roman"/>
          <w:spacing w:val="1"/>
          <w:w w:val="99"/>
          <w:sz w:val="21"/>
        </w:rPr>
        <w:t>1</w:t>
      </w:r>
      <w:r>
        <w:rPr>
          <w:rFonts w:ascii="Times New Roman" w:eastAsia="Times New Roman"/>
          <w:spacing w:val="-2"/>
          <w:w w:val="99"/>
          <w:sz w:val="21"/>
        </w:rPr>
        <w:t>g</w:t>
      </w:r>
      <w:r>
        <w:rPr>
          <w:spacing w:val="-1"/>
          <w:w w:val="99"/>
          <w:sz w:val="21"/>
        </w:rPr>
        <w:t>）</w:t>
      </w:r>
      <w:r>
        <w:rPr>
          <w:w w:val="99"/>
          <w:sz w:val="21"/>
        </w:rPr>
        <w:t>。</w:t>
      </w:r>
    </w:p>
    <w:p>
      <w:pPr>
        <w:spacing w:after="0" w:line="340" w:lineRule="auto"/>
        <w:jc w:val="left"/>
        <w:rPr>
          <w:sz w:val="21"/>
        </w:rPr>
        <w:sectPr>
          <w:type w:val="continuous"/>
          <w:pgSz w:w="20980" w:h="14750" w:orient="landscape"/>
          <w:pgMar w:top="460" w:right="260" w:bottom="0" w:left="1200" w:header="273" w:footer="0" w:gutter="0"/>
          <w:cols w:equalWidth="0" w:num="2">
            <w:col w:w="8229" w:space="1408"/>
            <w:col w:w="9883"/>
          </w:cols>
        </w:sectPr>
      </w:pPr>
    </w:p>
    <w:p>
      <w:pPr>
        <w:pStyle w:val="2"/>
        <w:rPr>
          <w:sz w:val="20"/>
        </w:rPr>
      </w:pPr>
    </w:p>
    <w:p>
      <w:pPr>
        <w:pStyle w:val="2"/>
        <w:rPr>
          <w:sz w:val="20"/>
        </w:rPr>
      </w:pPr>
    </w:p>
    <w:p>
      <w:pPr>
        <w:pStyle w:val="2"/>
        <w:spacing w:before="5"/>
        <w:rPr>
          <w:sz w:val="20"/>
        </w:rPr>
      </w:pPr>
    </w:p>
    <w:p>
      <w:pPr>
        <w:pStyle w:val="2"/>
        <w:ind w:left="628"/>
      </w:pPr>
      <w:r>
        <w:rPr>
          <w:spacing w:val="-1"/>
          <w:w w:val="95"/>
        </w:rPr>
        <w:t>试根据实验过程和发生的现象做出判断，填写以下空白：</w:t>
      </w:r>
    </w:p>
    <w:p>
      <w:pPr>
        <w:pStyle w:val="8"/>
        <w:numPr>
          <w:ilvl w:val="0"/>
          <w:numId w:val="12"/>
        </w:numPr>
        <w:tabs>
          <w:tab w:val="left" w:pos="839"/>
          <w:tab w:val="left" w:pos="4598"/>
        </w:tabs>
        <w:spacing w:before="84" w:after="0" w:line="240" w:lineRule="auto"/>
        <w:ind w:left="838" w:right="0" w:hanging="525"/>
        <w:jc w:val="left"/>
        <w:rPr>
          <w:sz w:val="21"/>
        </w:rPr>
      </w:pPr>
      <w:r>
        <w:rPr>
          <w:w w:val="95"/>
          <w:sz w:val="21"/>
        </w:rPr>
        <w:t>在常温下，气体</w:t>
      </w:r>
      <w:r>
        <w:rPr>
          <w:spacing w:val="-20"/>
          <w:w w:val="95"/>
          <w:sz w:val="21"/>
        </w:rPr>
        <w:t xml:space="preserve"> </w:t>
      </w:r>
      <w:r>
        <w:rPr>
          <w:rFonts w:ascii="Times New Roman" w:hAnsi="Times New Roman" w:eastAsia="Times New Roman"/>
          <w:w w:val="95"/>
          <w:sz w:val="21"/>
        </w:rPr>
        <w:t>B</w:t>
      </w:r>
      <w:r>
        <w:rPr>
          <w:rFonts w:ascii="Times New Roman" w:hAnsi="Times New Roman" w:eastAsia="Times New Roman"/>
          <w:spacing w:val="25"/>
          <w:sz w:val="21"/>
        </w:rPr>
        <w:t xml:space="preserve"> </w:t>
      </w:r>
      <w:r>
        <w:rPr>
          <w:w w:val="95"/>
          <w:sz w:val="21"/>
        </w:rPr>
        <w:t>的水溶液</w:t>
      </w:r>
      <w:r>
        <w:rPr>
          <w:spacing w:val="-19"/>
          <w:w w:val="95"/>
          <w:sz w:val="21"/>
        </w:rPr>
        <w:t xml:space="preserve"> </w:t>
      </w:r>
      <w:r>
        <w:rPr>
          <w:rFonts w:ascii="Times New Roman" w:hAnsi="Times New Roman" w:eastAsia="Times New Roman"/>
          <w:spacing w:val="-5"/>
          <w:w w:val="95"/>
          <w:sz w:val="21"/>
        </w:rPr>
        <w:t>pH</w:t>
      </w:r>
      <w:r>
        <w:rPr>
          <w:rFonts w:ascii="Times New Roman" w:hAnsi="Times New Roman" w:eastAsia="Times New Roman"/>
          <w:sz w:val="21"/>
          <w:u w:val="single"/>
        </w:rPr>
        <w:tab/>
      </w:r>
      <w:r>
        <w:rPr>
          <w:rFonts w:ascii="Times New Roman" w:hAnsi="Times New Roman" w:eastAsia="Times New Roman"/>
          <w:spacing w:val="-2"/>
          <w:w w:val="95"/>
          <w:sz w:val="21"/>
        </w:rPr>
        <w:t>7</w:t>
      </w:r>
      <w:r>
        <w:rPr>
          <w:spacing w:val="-2"/>
          <w:w w:val="95"/>
          <w:sz w:val="21"/>
        </w:rPr>
        <w:t>（填“大于”“小于”“等于”之一</w:t>
      </w:r>
      <w:r>
        <w:rPr>
          <w:spacing w:val="-106"/>
          <w:w w:val="95"/>
          <w:sz w:val="21"/>
        </w:rPr>
        <w:t>）</w:t>
      </w:r>
      <w:r>
        <w:rPr>
          <w:spacing w:val="-10"/>
          <w:w w:val="95"/>
          <w:sz w:val="21"/>
        </w:rPr>
        <w:t>。</w:t>
      </w:r>
    </w:p>
    <w:p>
      <w:pPr>
        <w:pStyle w:val="8"/>
        <w:numPr>
          <w:ilvl w:val="0"/>
          <w:numId w:val="12"/>
        </w:numPr>
        <w:tabs>
          <w:tab w:val="left" w:pos="840"/>
          <w:tab w:val="left" w:pos="3487"/>
        </w:tabs>
        <w:spacing w:before="86" w:after="0" w:line="240" w:lineRule="auto"/>
        <w:ind w:left="839" w:right="0" w:hanging="526"/>
        <w:jc w:val="left"/>
        <w:rPr>
          <w:sz w:val="21"/>
        </w:rPr>
      </w:pPr>
      <w:r>
        <w:rPr>
          <w:sz w:val="21"/>
        </w:rPr>
        <w:t>沉淀</w:t>
      </w:r>
      <w:r>
        <w:rPr>
          <w:spacing w:val="-53"/>
          <w:sz w:val="21"/>
        </w:rPr>
        <w:t xml:space="preserve"> </w:t>
      </w:r>
      <w:r>
        <w:rPr>
          <w:rFonts w:ascii="Times New Roman" w:eastAsia="Times New Roman"/>
          <w:sz w:val="21"/>
        </w:rPr>
        <w:t>E</w:t>
      </w:r>
      <w:r>
        <w:rPr>
          <w:rFonts w:ascii="Times New Roman" w:eastAsia="Times New Roman"/>
          <w:spacing w:val="-11"/>
          <w:sz w:val="21"/>
        </w:rPr>
        <w:t xml:space="preserve"> </w:t>
      </w:r>
      <w:r>
        <w:rPr>
          <w:sz w:val="21"/>
        </w:rPr>
        <w:t>的化学式</w:t>
      </w:r>
      <w:r>
        <w:rPr>
          <w:spacing w:val="-10"/>
          <w:sz w:val="21"/>
        </w:rPr>
        <w:t>为</w:t>
      </w:r>
      <w:r>
        <w:rPr>
          <w:rFonts w:ascii="Times New Roman" w:eastAsia="Times New Roman"/>
          <w:sz w:val="21"/>
          <w:u w:val="single"/>
        </w:rPr>
        <w:tab/>
      </w:r>
      <w:r>
        <w:rPr>
          <w:spacing w:val="-10"/>
          <w:sz w:val="21"/>
        </w:rPr>
        <w:t>。</w:t>
      </w:r>
    </w:p>
    <w:p>
      <w:pPr>
        <w:pStyle w:val="8"/>
        <w:numPr>
          <w:ilvl w:val="0"/>
          <w:numId w:val="12"/>
        </w:numPr>
        <w:tabs>
          <w:tab w:val="left" w:pos="839"/>
          <w:tab w:val="left" w:pos="7999"/>
        </w:tabs>
        <w:spacing w:before="83" w:after="0" w:line="240" w:lineRule="auto"/>
        <w:ind w:left="838" w:right="0" w:hanging="525"/>
        <w:jc w:val="left"/>
        <w:rPr>
          <w:sz w:val="21"/>
        </w:rPr>
      </w:pPr>
      <w:r>
        <w:rPr>
          <w:w w:val="95"/>
          <w:sz w:val="21"/>
        </w:rPr>
        <w:t>写出</w:t>
      </w:r>
      <w:r>
        <w:rPr>
          <w:spacing w:val="-5"/>
          <w:sz w:val="21"/>
        </w:rPr>
        <w:t xml:space="preserve"> </w:t>
      </w:r>
      <w:r>
        <w:rPr>
          <w:rFonts w:ascii="Times New Roman" w:hAnsi="Times New Roman" w:eastAsia="Times New Roman"/>
          <w:w w:val="95"/>
          <w:sz w:val="21"/>
        </w:rPr>
        <w:t>1</w:t>
      </w:r>
      <w:r>
        <w:rPr>
          <w:rFonts w:ascii="Times New Roman" w:hAnsi="Times New Roman" w:eastAsia="Times New Roman"/>
          <w:spacing w:val="48"/>
          <w:sz w:val="21"/>
        </w:rPr>
        <w:t xml:space="preserve"> </w:t>
      </w:r>
      <w:r>
        <w:rPr>
          <w:w w:val="95"/>
          <w:sz w:val="21"/>
        </w:rPr>
        <w:t>个步骤③中生成沉</w:t>
      </w:r>
      <w:r>
        <w:rPr>
          <w:spacing w:val="47"/>
          <w:w w:val="95"/>
          <w:sz w:val="21"/>
        </w:rPr>
        <w:t>淀</w:t>
      </w:r>
      <w:r>
        <w:rPr>
          <w:rFonts w:ascii="Times New Roman" w:hAnsi="Times New Roman" w:eastAsia="Times New Roman"/>
          <w:w w:val="95"/>
          <w:sz w:val="21"/>
        </w:rPr>
        <w:t>G</w:t>
      </w:r>
      <w:r>
        <w:rPr>
          <w:rFonts w:ascii="Times New Roman" w:hAnsi="Times New Roman" w:eastAsia="Times New Roman"/>
          <w:spacing w:val="45"/>
          <w:sz w:val="21"/>
        </w:rPr>
        <w:t xml:space="preserve"> </w:t>
      </w:r>
      <w:r>
        <w:rPr>
          <w:w w:val="95"/>
          <w:sz w:val="21"/>
        </w:rPr>
        <w:t>的化学方程式</w:t>
      </w:r>
      <w:r>
        <w:rPr>
          <w:spacing w:val="-114"/>
          <w:w w:val="95"/>
          <w:sz w:val="21"/>
        </w:rPr>
        <w:t>：</w:t>
      </w:r>
      <w:r>
        <w:rPr>
          <w:rFonts w:ascii="Times New Roman" w:hAnsi="Times New Roman" w:eastAsia="Times New Roman"/>
          <w:sz w:val="21"/>
          <w:u w:val="single"/>
        </w:rPr>
        <w:tab/>
      </w:r>
      <w:r>
        <w:rPr>
          <w:spacing w:val="-10"/>
          <w:sz w:val="21"/>
        </w:rPr>
        <w:t>。</w:t>
      </w:r>
    </w:p>
    <w:p>
      <w:pPr>
        <w:pStyle w:val="8"/>
        <w:numPr>
          <w:ilvl w:val="0"/>
          <w:numId w:val="12"/>
        </w:numPr>
        <w:tabs>
          <w:tab w:val="left" w:pos="840"/>
          <w:tab w:val="left" w:pos="6842"/>
        </w:tabs>
        <w:spacing w:before="87" w:after="0" w:line="240" w:lineRule="auto"/>
        <w:ind w:left="839" w:right="0" w:hanging="526"/>
        <w:jc w:val="left"/>
        <w:rPr>
          <w:sz w:val="21"/>
        </w:rPr>
      </w:pPr>
      <w:r>
        <w:rPr>
          <w:w w:val="95"/>
          <w:sz w:val="21"/>
        </w:rPr>
        <w:t>无色溶液</w:t>
      </w:r>
      <w:r>
        <w:rPr>
          <w:spacing w:val="19"/>
          <w:sz w:val="21"/>
        </w:rPr>
        <w:t xml:space="preserve"> </w:t>
      </w:r>
      <w:r>
        <w:rPr>
          <w:rFonts w:ascii="Times New Roman" w:eastAsia="Times New Roman"/>
          <w:w w:val="95"/>
          <w:sz w:val="21"/>
        </w:rPr>
        <w:t>F</w:t>
      </w:r>
      <w:r>
        <w:rPr>
          <w:rFonts w:ascii="Times New Roman" w:eastAsia="Times New Roman"/>
          <w:spacing w:val="69"/>
          <w:sz w:val="21"/>
        </w:rPr>
        <w:t xml:space="preserve"> </w:t>
      </w:r>
      <w:r>
        <w:rPr>
          <w:w w:val="95"/>
          <w:sz w:val="21"/>
        </w:rPr>
        <w:t>中，肯定存在的酸根离子</w:t>
      </w:r>
      <w:r>
        <w:rPr>
          <w:spacing w:val="-10"/>
          <w:w w:val="95"/>
          <w:sz w:val="21"/>
        </w:rPr>
        <w:t>是</w:t>
      </w:r>
      <w:r>
        <w:rPr>
          <w:rFonts w:ascii="Times New Roman" w:eastAsia="Times New Roman"/>
          <w:sz w:val="21"/>
          <w:u w:val="single"/>
        </w:rPr>
        <w:tab/>
      </w:r>
      <w:r>
        <w:rPr>
          <w:w w:val="95"/>
          <w:sz w:val="21"/>
        </w:rPr>
        <w:t>，该溶液中</w:t>
      </w:r>
      <w:r>
        <w:rPr>
          <w:spacing w:val="-10"/>
          <w:w w:val="95"/>
          <w:sz w:val="21"/>
        </w:rPr>
        <w:t>共</w:t>
      </w:r>
    </w:p>
    <w:p>
      <w:pPr>
        <w:spacing w:before="71" w:line="208" w:lineRule="auto"/>
        <w:ind w:left="314" w:right="1731" w:firstLine="0"/>
        <w:jc w:val="both"/>
        <w:rPr>
          <w:sz w:val="18"/>
        </w:rPr>
      </w:pPr>
      <w:r>
        <w:br w:type="column"/>
      </w:r>
      <w:r>
        <w:rPr>
          <w:spacing w:val="-10"/>
          <w:sz w:val="18"/>
        </w:rPr>
        <w:t>产生沉淀的质量</w:t>
      </w:r>
    </w:p>
    <w:p>
      <w:pPr>
        <w:spacing w:before="0" w:line="190" w:lineRule="exact"/>
        <w:ind w:left="314" w:right="0" w:firstLine="0"/>
        <w:jc w:val="left"/>
        <w:rPr>
          <w:rFonts w:ascii="Times New Roman"/>
          <w:sz w:val="18"/>
        </w:rPr>
      </w:pPr>
      <w:r>
        <w:pict>
          <v:group id="docshapegroup213" o:spid="_x0000_s1248" o:spt="203" style="position:absolute;left:0pt;margin-left:816.2pt;margin-top:-70.7pt;height:114.85pt;width:135.7pt;mso-position-horizontal-relative:page;z-index:-251610112;mso-width-relative:page;mso-height-relative:page;" coordorigin="16324,-1415" coordsize="2714,2297">
            <o:lock v:ext="edit"/>
            <v:shape id="docshape214" o:spid="_x0000_s1249" o:spt="75" type="#_x0000_t75" style="position:absolute;left:16324;top:-1415;height:2297;width:2714;" filled="f" o:preferrelative="t" stroked="f" coordsize="21600,21600">
              <v:path/>
              <v:fill on="f" focussize="0,0"/>
              <v:stroke on="f" joinstyle="miter"/>
              <v:imagedata r:id="rId68" o:title=""/>
              <o:lock v:ext="edit" aspectratio="t"/>
            </v:shape>
            <v:shape id="docshape215" o:spid="_x0000_s1250" o:spt="202" type="#_x0000_t202" style="position:absolute;left:17730;top:-699;height:221;width:153;" filled="f" stroked="f" coordsize="21600,21600">
              <v:path/>
              <v:fill on="f" focussize="0,0"/>
              <v:stroke on="f" joinstyle="miter"/>
              <v:imagedata o:title=""/>
              <o:lock v:ext="edit"/>
              <v:textbox inset="0mm,0mm,0mm,0mm">
                <w:txbxContent>
                  <w:p>
                    <w:pPr>
                      <w:spacing w:before="0" w:line="220" w:lineRule="exact"/>
                      <w:ind w:left="0" w:right="0" w:firstLine="0"/>
                      <w:jc w:val="left"/>
                      <w:rPr>
                        <w:rFonts w:ascii="Times New Roman"/>
                        <w:sz w:val="20"/>
                      </w:rPr>
                    </w:pPr>
                    <w:r>
                      <w:rPr>
                        <w:rFonts w:ascii="Times New Roman"/>
                        <w:w w:val="99"/>
                        <w:sz w:val="20"/>
                      </w:rPr>
                      <w:t>B</w:t>
                    </w:r>
                  </w:p>
                </w:txbxContent>
              </v:textbox>
            </v:shape>
            <v:shape id="docshape216" o:spid="_x0000_s1251" o:spt="202" type="#_x0000_t202" style="position:absolute;left:18380;top:-706;height:221;width:153;" filled="f" stroked="f" coordsize="21600,21600">
              <v:path/>
              <v:fill on="f" focussize="0,0"/>
              <v:stroke on="f" joinstyle="miter"/>
              <v:imagedata o:title=""/>
              <o:lock v:ext="edit"/>
              <v:textbox inset="0mm,0mm,0mm,0mm">
                <w:txbxContent>
                  <w:p>
                    <w:pPr>
                      <w:spacing w:before="0" w:line="220" w:lineRule="exact"/>
                      <w:ind w:left="0" w:right="0" w:firstLine="0"/>
                      <w:jc w:val="left"/>
                      <w:rPr>
                        <w:rFonts w:ascii="Times New Roman"/>
                        <w:sz w:val="20"/>
                      </w:rPr>
                    </w:pPr>
                    <w:r>
                      <w:rPr>
                        <w:rFonts w:ascii="Times New Roman"/>
                        <w:w w:val="99"/>
                        <w:sz w:val="20"/>
                      </w:rPr>
                      <w:t>C</w:t>
                    </w:r>
                  </w:p>
                </w:txbxContent>
              </v:textbox>
            </v:shape>
            <v:shape id="docshape217" o:spid="_x0000_s1252" o:spt="202" type="#_x0000_t202" style="position:absolute;left:17032;top:-99;height:221;width:164;" filled="f" stroked="f" coordsize="21600,21600">
              <v:path/>
              <v:fill on="f" focussize="0,0"/>
              <v:stroke on="f" joinstyle="miter"/>
              <v:imagedata o:title=""/>
              <o:lock v:ext="edit"/>
              <v:textbox inset="0mm,0mm,0mm,0mm">
                <w:txbxContent>
                  <w:p>
                    <w:pPr>
                      <w:spacing w:before="0" w:line="220" w:lineRule="exact"/>
                      <w:ind w:left="0" w:right="0" w:firstLine="0"/>
                      <w:jc w:val="left"/>
                      <w:rPr>
                        <w:rFonts w:ascii="Times New Roman"/>
                        <w:sz w:val="20"/>
                      </w:rPr>
                    </w:pPr>
                    <w:r>
                      <w:rPr>
                        <w:rFonts w:ascii="Times New Roman"/>
                        <w:w w:val="99"/>
                        <w:sz w:val="20"/>
                      </w:rPr>
                      <w:t>A</w:t>
                    </w:r>
                  </w:p>
                </w:txbxContent>
              </v:textbox>
            </v:shape>
          </v:group>
        </w:pict>
      </w:r>
      <w:r>
        <w:rPr>
          <w:rFonts w:ascii="Times New Roman"/>
          <w:spacing w:val="-5"/>
          <w:sz w:val="18"/>
        </w:rPr>
        <w:t>/g</w:t>
      </w:r>
    </w:p>
    <w:p>
      <w:pPr>
        <w:pStyle w:val="2"/>
        <w:rPr>
          <w:rFonts w:ascii="Times New Roman"/>
          <w:sz w:val="20"/>
        </w:rPr>
      </w:pPr>
    </w:p>
    <w:p>
      <w:pPr>
        <w:pStyle w:val="2"/>
        <w:rPr>
          <w:rFonts w:ascii="Times New Roman"/>
          <w:sz w:val="20"/>
        </w:rPr>
      </w:pPr>
    </w:p>
    <w:p>
      <w:pPr>
        <w:pStyle w:val="2"/>
        <w:spacing w:before="1"/>
        <w:rPr>
          <w:rFonts w:ascii="Times New Roman"/>
          <w:sz w:val="16"/>
        </w:rPr>
      </w:pPr>
    </w:p>
    <w:p>
      <w:pPr>
        <w:tabs>
          <w:tab w:val="left" w:pos="1298"/>
          <w:tab w:val="left" w:pos="1987"/>
        </w:tabs>
        <w:spacing w:before="0"/>
        <w:ind w:left="590" w:right="0" w:firstLine="0"/>
        <w:jc w:val="left"/>
        <w:rPr>
          <w:rFonts w:ascii="Times New Roman"/>
          <w:sz w:val="20"/>
        </w:rPr>
      </w:pPr>
      <w:r>
        <w:rPr>
          <w:rFonts w:ascii="Times New Roman"/>
          <w:spacing w:val="-10"/>
          <w:sz w:val="20"/>
        </w:rPr>
        <w:t>0</w:t>
      </w:r>
      <w:r>
        <w:rPr>
          <w:rFonts w:ascii="Times New Roman"/>
          <w:sz w:val="20"/>
        </w:rPr>
        <w:tab/>
      </w:r>
      <w:r>
        <w:rPr>
          <w:rFonts w:ascii="Times New Roman"/>
          <w:spacing w:val="-5"/>
          <w:sz w:val="20"/>
        </w:rPr>
        <w:t>40</w:t>
      </w:r>
      <w:r>
        <w:rPr>
          <w:rFonts w:ascii="Times New Roman"/>
          <w:sz w:val="20"/>
        </w:rPr>
        <w:tab/>
      </w:r>
      <w:r>
        <w:rPr>
          <w:rFonts w:ascii="Times New Roman"/>
          <w:spacing w:val="-5"/>
          <w:position w:val="1"/>
          <w:sz w:val="20"/>
        </w:rPr>
        <w:t>80</w:t>
      </w:r>
    </w:p>
    <w:p>
      <w:pPr>
        <w:spacing w:before="0" w:line="240" w:lineRule="auto"/>
        <w:rPr>
          <w:rFonts w:ascii="Times New Roman"/>
          <w:sz w:val="22"/>
        </w:rPr>
      </w:pPr>
      <w:r>
        <w:br w:type="column"/>
      </w:r>
    </w:p>
    <w:p>
      <w:pPr>
        <w:pStyle w:val="2"/>
        <w:rPr>
          <w:rFonts w:ascii="Times New Roman"/>
          <w:sz w:val="22"/>
        </w:rPr>
      </w:pPr>
    </w:p>
    <w:p>
      <w:pPr>
        <w:pStyle w:val="2"/>
        <w:rPr>
          <w:rFonts w:ascii="Times New Roman"/>
          <w:sz w:val="22"/>
        </w:rPr>
      </w:pPr>
    </w:p>
    <w:p>
      <w:pPr>
        <w:pStyle w:val="2"/>
        <w:rPr>
          <w:rFonts w:ascii="Times New Roman"/>
          <w:sz w:val="22"/>
        </w:rPr>
      </w:pPr>
    </w:p>
    <w:p>
      <w:pPr>
        <w:pStyle w:val="2"/>
        <w:rPr>
          <w:rFonts w:ascii="Times New Roman"/>
          <w:sz w:val="22"/>
        </w:rPr>
      </w:pPr>
    </w:p>
    <w:p>
      <w:pPr>
        <w:pStyle w:val="2"/>
        <w:rPr>
          <w:rFonts w:ascii="Times New Roman"/>
          <w:sz w:val="22"/>
        </w:rPr>
      </w:pPr>
    </w:p>
    <w:p>
      <w:pPr>
        <w:pStyle w:val="2"/>
        <w:rPr>
          <w:rFonts w:ascii="Times New Roman"/>
          <w:sz w:val="22"/>
        </w:rPr>
      </w:pPr>
    </w:p>
    <w:p>
      <w:pPr>
        <w:pStyle w:val="2"/>
        <w:rPr>
          <w:rFonts w:ascii="Times New Roman"/>
          <w:sz w:val="22"/>
        </w:rPr>
      </w:pPr>
    </w:p>
    <w:p>
      <w:pPr>
        <w:pStyle w:val="2"/>
        <w:spacing w:before="2"/>
        <w:rPr>
          <w:rFonts w:ascii="Times New Roman"/>
          <w:sz w:val="25"/>
        </w:rPr>
      </w:pPr>
    </w:p>
    <w:p>
      <w:pPr>
        <w:spacing w:before="0"/>
        <w:ind w:left="314" w:right="0" w:firstLine="0"/>
        <w:jc w:val="left"/>
        <w:rPr>
          <w:rFonts w:ascii="Times New Roman"/>
          <w:sz w:val="20"/>
        </w:rPr>
      </w:pPr>
      <w:r>
        <w:rPr>
          <w:rFonts w:ascii="Times New Roman"/>
          <w:spacing w:val="-5"/>
          <w:sz w:val="20"/>
        </w:rPr>
        <w:t>120</w:t>
      </w:r>
    </w:p>
    <w:p>
      <w:pPr>
        <w:spacing w:after="0"/>
        <w:jc w:val="left"/>
        <w:rPr>
          <w:rFonts w:ascii="Times New Roman"/>
          <w:sz w:val="20"/>
        </w:rPr>
        <w:sectPr>
          <w:type w:val="continuous"/>
          <w:pgSz w:w="20980" w:h="14750" w:orient="landscape"/>
          <w:pgMar w:top="460" w:right="260" w:bottom="0" w:left="1200" w:header="273" w:footer="0" w:gutter="0"/>
          <w:cols w:equalWidth="0" w:num="3">
            <w:col w:w="8249" w:space="6268"/>
            <w:col w:w="2228" w:space="76"/>
            <w:col w:w="2699"/>
          </w:cols>
        </w:sectPr>
      </w:pPr>
    </w:p>
    <w:p>
      <w:pPr>
        <w:pStyle w:val="2"/>
        <w:tabs>
          <w:tab w:val="left" w:pos="1468"/>
        </w:tabs>
        <w:spacing w:line="261" w:lineRule="exact"/>
        <w:ind w:left="103"/>
      </w:pPr>
      <w:r>
        <w:rPr>
          <w:w w:val="95"/>
        </w:rPr>
        <w:t>存</w:t>
      </w:r>
      <w:r>
        <w:rPr>
          <w:spacing w:val="-10"/>
          <w:w w:val="95"/>
        </w:rPr>
        <w:t>在</w:t>
      </w:r>
      <w:r>
        <w:rPr>
          <w:rFonts w:ascii="Times New Roman" w:eastAsia="Times New Roman"/>
          <w:u w:val="single"/>
        </w:rPr>
        <w:tab/>
      </w:r>
      <w:r>
        <w:rPr>
          <w:w w:val="95"/>
        </w:rPr>
        <w:t>种溶质</w:t>
      </w:r>
      <w:r>
        <w:rPr>
          <w:spacing w:val="-10"/>
          <w:w w:val="95"/>
        </w:rPr>
        <w:t>。</w:t>
      </w:r>
    </w:p>
    <w:p>
      <w:pPr>
        <w:pStyle w:val="2"/>
        <w:tabs>
          <w:tab w:val="left" w:pos="7999"/>
          <w:tab w:val="left" w:pos="8134"/>
        </w:tabs>
        <w:spacing w:before="86" w:line="242" w:lineRule="auto"/>
        <w:ind w:left="103" w:right="38" w:firstLine="211"/>
        <w:rPr>
          <w:rFonts w:ascii="Times New Roman" w:eastAsia="Times New Roman"/>
        </w:rPr>
      </w:pPr>
      <w:r>
        <w:rPr>
          <w:spacing w:val="33"/>
        </w:rPr>
        <w:t>（</w:t>
      </w:r>
      <w:r>
        <w:rPr>
          <w:rFonts w:ascii="Times New Roman" w:eastAsia="Times New Roman"/>
          <w:spacing w:val="35"/>
        </w:rPr>
        <w:t>5</w:t>
      </w:r>
      <w:r>
        <w:rPr>
          <w:spacing w:val="-70"/>
        </w:rPr>
        <w:t>）</w:t>
      </w:r>
      <w:r>
        <w:t>固体混合物</w:t>
      </w:r>
      <w:r>
        <w:rPr>
          <w:spacing w:val="-45"/>
        </w:rPr>
        <w:t xml:space="preserve"> </w:t>
      </w:r>
      <w:r>
        <w:rPr>
          <w:rFonts w:ascii="Times New Roman" w:eastAsia="Times New Roman"/>
        </w:rPr>
        <w:t xml:space="preserve">A </w:t>
      </w:r>
      <w:r>
        <w:t>中</w:t>
      </w:r>
      <w:r>
        <w:rPr>
          <w:spacing w:val="-104"/>
        </w:rPr>
        <w:t>，</w:t>
      </w:r>
      <w:r>
        <w:t>肯定</w:t>
      </w:r>
      <w:r>
        <w:rPr>
          <w:spacing w:val="-147"/>
        </w:rPr>
        <w:t>不</w:t>
      </w:r>
      <w:r>
        <w:rPr>
          <w:spacing w:val="-63"/>
          <w:position w:val="-7"/>
        </w:rPr>
        <w:t>．</w:t>
      </w:r>
      <w:r>
        <w:rPr>
          <w:spacing w:val="-147"/>
        </w:rPr>
        <w:t>存</w:t>
      </w:r>
      <w:r>
        <w:rPr>
          <w:spacing w:val="-63"/>
          <w:position w:val="-7"/>
        </w:rPr>
        <w:t>．</w:t>
      </w:r>
      <w:r>
        <w:rPr>
          <w:spacing w:val="-146"/>
        </w:rPr>
        <w:t>在</w:t>
      </w:r>
      <w:r>
        <w:rPr>
          <w:spacing w:val="-62"/>
          <w:position w:val="-7"/>
        </w:rPr>
        <w:t>．</w:t>
      </w:r>
      <w:r>
        <w:t>的物质</w:t>
      </w:r>
      <w:r>
        <w:rPr>
          <w:spacing w:val="-101"/>
        </w:rPr>
        <w:t>是</w:t>
      </w:r>
      <w:r>
        <w:t>（写化学式</w:t>
      </w:r>
      <w:r>
        <w:rPr>
          <w:spacing w:val="-104"/>
        </w:rPr>
        <w:t>）</w:t>
      </w:r>
      <w:r>
        <w:rPr>
          <w:rFonts w:ascii="Times New Roman" w:eastAsia="Times New Roman"/>
          <w:u w:val="single"/>
        </w:rPr>
        <w:tab/>
      </w:r>
      <w:r>
        <w:rPr>
          <w:spacing w:val="-10"/>
        </w:rPr>
        <w:t>，</w:t>
      </w:r>
      <w:r>
        <w:rPr>
          <w:spacing w:val="-2"/>
        </w:rPr>
        <w:t>上述物质肯定</w:t>
      </w:r>
      <w:r>
        <w:rPr>
          <w:spacing w:val="-147"/>
        </w:rPr>
        <w:t>不</w:t>
      </w:r>
      <w:r>
        <w:rPr>
          <w:spacing w:val="-61"/>
          <w:position w:val="-7"/>
        </w:rPr>
        <w:t>．</w:t>
      </w:r>
      <w:r>
        <w:rPr>
          <w:spacing w:val="-147"/>
        </w:rPr>
        <w:t>存</w:t>
      </w:r>
      <w:r>
        <w:rPr>
          <w:spacing w:val="-63"/>
          <w:position w:val="-7"/>
        </w:rPr>
        <w:t>．</w:t>
      </w:r>
      <w:r>
        <w:rPr>
          <w:spacing w:val="-146"/>
        </w:rPr>
        <w:t>在</w:t>
      </w:r>
      <w:r>
        <w:rPr>
          <w:spacing w:val="-62"/>
          <w:position w:val="-7"/>
        </w:rPr>
        <w:t>．</w:t>
      </w:r>
      <w:r>
        <w:rPr>
          <w:spacing w:val="-2"/>
        </w:rPr>
        <w:t>的理由是</w:t>
      </w:r>
      <w:r>
        <w:rPr>
          <w:rFonts w:ascii="Times New Roman" w:eastAsia="Times New Roman"/>
          <w:u w:val="single"/>
        </w:rPr>
        <w:tab/>
      </w:r>
      <w:r>
        <w:rPr>
          <w:rFonts w:ascii="Times New Roman" w:eastAsia="Times New Roman"/>
          <w:u w:val="single"/>
        </w:rPr>
        <w:tab/>
      </w:r>
    </w:p>
    <w:p>
      <w:pPr>
        <w:tabs>
          <w:tab w:val="left" w:pos="7920"/>
        </w:tabs>
        <w:spacing w:before="4"/>
        <w:ind w:left="43" w:right="0" w:firstLine="0"/>
        <w:jc w:val="center"/>
        <w:rPr>
          <w:sz w:val="21"/>
        </w:rPr>
      </w:pPr>
      <w:r>
        <w:rPr>
          <w:rFonts w:ascii="Times New Roman" w:eastAsia="Times New Roman"/>
          <w:sz w:val="21"/>
          <w:u w:val="single"/>
        </w:rPr>
        <w:tab/>
      </w:r>
      <w:r>
        <w:rPr>
          <w:spacing w:val="-10"/>
          <w:sz w:val="21"/>
        </w:rPr>
        <w:t>。</w:t>
      </w:r>
    </w:p>
    <w:p>
      <w:pPr>
        <w:pStyle w:val="2"/>
        <w:rPr>
          <w:sz w:val="22"/>
        </w:rPr>
      </w:pPr>
    </w:p>
    <w:p>
      <w:pPr>
        <w:pStyle w:val="2"/>
        <w:rPr>
          <w:sz w:val="22"/>
        </w:rPr>
      </w:pPr>
    </w:p>
    <w:p>
      <w:pPr>
        <w:pStyle w:val="2"/>
        <w:rPr>
          <w:sz w:val="22"/>
        </w:rPr>
      </w:pPr>
    </w:p>
    <w:p>
      <w:pPr>
        <w:pStyle w:val="2"/>
        <w:spacing w:before="2"/>
        <w:rPr>
          <w:sz w:val="24"/>
        </w:rPr>
      </w:pPr>
    </w:p>
    <w:p>
      <w:pPr>
        <w:tabs>
          <w:tab w:val="left" w:pos="1200"/>
        </w:tabs>
        <w:spacing w:before="1"/>
        <w:ind w:left="120" w:right="0" w:firstLine="0"/>
        <w:jc w:val="center"/>
        <w:rPr>
          <w:sz w:val="18"/>
        </w:rPr>
      </w:pPr>
      <w:r>
        <w:rPr>
          <w:sz w:val="18"/>
        </w:rPr>
        <w:t>化学试</w:t>
      </w:r>
      <w:r>
        <w:rPr>
          <w:spacing w:val="-10"/>
          <w:sz w:val="18"/>
        </w:rPr>
        <w:t>题</w:t>
      </w:r>
      <w:r>
        <w:rPr>
          <w:sz w:val="18"/>
        </w:rPr>
        <w:tab/>
      </w:r>
      <w:r>
        <w:rPr>
          <w:sz w:val="18"/>
        </w:rPr>
        <w:t>第</w:t>
      </w:r>
      <w:r>
        <w:rPr>
          <w:spacing w:val="1"/>
          <w:sz w:val="18"/>
        </w:rPr>
        <w:t xml:space="preserve"> </w:t>
      </w:r>
      <w:r>
        <w:rPr>
          <w:rFonts w:ascii="Times New Roman" w:eastAsia="Times New Roman"/>
          <w:sz w:val="18"/>
        </w:rPr>
        <w:t>7</w:t>
      </w:r>
      <w:r>
        <w:rPr>
          <w:rFonts w:ascii="Times New Roman" w:eastAsia="Times New Roman"/>
          <w:spacing w:val="45"/>
          <w:sz w:val="18"/>
        </w:rPr>
        <w:t xml:space="preserve"> </w:t>
      </w:r>
      <w:r>
        <w:rPr>
          <w:sz w:val="18"/>
        </w:rPr>
        <w:t>页</w:t>
      </w:r>
      <w:r>
        <w:rPr>
          <w:spacing w:val="-2"/>
          <w:sz w:val="18"/>
        </w:rPr>
        <w:t xml:space="preserve"> </w:t>
      </w:r>
      <w:r>
        <w:rPr>
          <w:sz w:val="18"/>
        </w:rPr>
        <w:t>（共</w:t>
      </w:r>
      <w:r>
        <w:rPr>
          <w:spacing w:val="-45"/>
          <w:sz w:val="18"/>
        </w:rPr>
        <w:t xml:space="preserve"> </w:t>
      </w:r>
      <w:r>
        <w:rPr>
          <w:rFonts w:ascii="Times New Roman" w:eastAsia="Times New Roman"/>
          <w:sz w:val="18"/>
        </w:rPr>
        <w:t>8</w:t>
      </w:r>
      <w:r>
        <w:rPr>
          <w:rFonts w:ascii="Times New Roman" w:eastAsia="Times New Roman"/>
          <w:spacing w:val="-1"/>
          <w:sz w:val="18"/>
        </w:rPr>
        <w:t xml:space="preserve"> </w:t>
      </w:r>
      <w:r>
        <w:rPr>
          <w:sz w:val="18"/>
        </w:rPr>
        <w:t>页</w:t>
      </w:r>
      <w:r>
        <w:rPr>
          <w:spacing w:val="-12"/>
          <w:sz w:val="18"/>
        </w:rPr>
        <w:t>）</w:t>
      </w:r>
    </w:p>
    <w:p>
      <w:pPr>
        <w:spacing w:before="0" w:line="240" w:lineRule="auto"/>
        <w:rPr>
          <w:sz w:val="20"/>
        </w:rPr>
      </w:pPr>
      <w:r>
        <w:br w:type="column"/>
      </w: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spacing w:before="8"/>
        <w:rPr>
          <w:sz w:val="14"/>
        </w:rPr>
      </w:pPr>
    </w:p>
    <w:p>
      <w:pPr>
        <w:tabs>
          <w:tab w:val="left" w:pos="1182"/>
        </w:tabs>
        <w:spacing w:before="0"/>
        <w:ind w:left="102" w:right="0" w:firstLine="0"/>
        <w:jc w:val="left"/>
        <w:rPr>
          <w:sz w:val="18"/>
        </w:rPr>
      </w:pPr>
      <w:r>
        <w:rPr>
          <w:sz w:val="18"/>
        </w:rPr>
        <w:t>化学试</w:t>
      </w:r>
      <w:r>
        <w:rPr>
          <w:spacing w:val="-10"/>
          <w:sz w:val="18"/>
        </w:rPr>
        <w:t>题</w:t>
      </w:r>
      <w:r>
        <w:rPr>
          <w:sz w:val="18"/>
        </w:rPr>
        <w:tab/>
      </w:r>
      <w:r>
        <w:rPr>
          <w:sz w:val="18"/>
        </w:rPr>
        <w:t>第</w:t>
      </w:r>
      <w:r>
        <w:rPr>
          <w:spacing w:val="-2"/>
          <w:sz w:val="18"/>
        </w:rPr>
        <w:t xml:space="preserve"> </w:t>
      </w:r>
      <w:r>
        <w:rPr>
          <w:rFonts w:ascii="Times New Roman" w:eastAsia="Times New Roman"/>
          <w:sz w:val="18"/>
        </w:rPr>
        <w:t>8</w:t>
      </w:r>
      <w:r>
        <w:rPr>
          <w:rFonts w:ascii="Times New Roman" w:eastAsia="Times New Roman"/>
          <w:spacing w:val="45"/>
          <w:sz w:val="18"/>
        </w:rPr>
        <w:t xml:space="preserve"> </w:t>
      </w:r>
      <w:r>
        <w:rPr>
          <w:sz w:val="18"/>
        </w:rPr>
        <w:t>页</w:t>
      </w:r>
      <w:r>
        <w:rPr>
          <w:spacing w:val="1"/>
          <w:sz w:val="18"/>
        </w:rPr>
        <w:t xml:space="preserve"> </w:t>
      </w:r>
      <w:r>
        <w:rPr>
          <w:sz w:val="18"/>
        </w:rPr>
        <w:t>（共</w:t>
      </w:r>
      <w:r>
        <w:rPr>
          <w:spacing w:val="-45"/>
          <w:sz w:val="18"/>
        </w:rPr>
        <w:t xml:space="preserve"> </w:t>
      </w:r>
      <w:r>
        <w:rPr>
          <w:rFonts w:ascii="Times New Roman" w:eastAsia="Times New Roman"/>
          <w:sz w:val="18"/>
        </w:rPr>
        <w:t>8</w:t>
      </w:r>
      <w:r>
        <w:rPr>
          <w:rFonts w:ascii="Times New Roman" w:eastAsia="Times New Roman"/>
          <w:spacing w:val="-1"/>
          <w:sz w:val="18"/>
        </w:rPr>
        <w:t xml:space="preserve"> </w:t>
      </w:r>
      <w:r>
        <w:rPr>
          <w:sz w:val="18"/>
        </w:rPr>
        <w:t>页</w:t>
      </w:r>
      <w:r>
        <w:rPr>
          <w:spacing w:val="-12"/>
          <w:sz w:val="18"/>
        </w:rPr>
        <w:t>）</w:t>
      </w:r>
    </w:p>
    <w:p>
      <w:pPr>
        <w:spacing w:before="0" w:line="214" w:lineRule="exact"/>
        <w:ind w:left="102" w:right="0" w:firstLine="0"/>
        <w:jc w:val="left"/>
        <w:rPr>
          <w:rFonts w:ascii="Times New Roman" w:eastAsia="Times New Roman"/>
          <w:sz w:val="18"/>
        </w:rPr>
        <w:sectPr>
          <w:footerReference r:id="rId4" w:type="default"/>
          <w:type w:val="continuous"/>
          <w:pgSz w:w="20980" w:h="14750" w:orient="landscape"/>
          <w:pgMar w:top="460" w:right="260" w:bottom="0" w:left="1200" w:header="273" w:footer="0" w:gutter="0"/>
          <w:cols w:equalWidth="0" w:num="3">
            <w:col w:w="8249" w:space="4124"/>
            <w:col w:w="2843" w:space="545"/>
            <w:col w:w="3759"/>
          </w:cols>
        </w:sectPr>
      </w:pPr>
      <w:r>
        <w:br w:type="column"/>
      </w:r>
      <w:r>
        <w:rPr>
          <w:spacing w:val="-15"/>
          <w:sz w:val="18"/>
        </w:rPr>
        <w:t xml:space="preserve">滴入 </w:t>
      </w:r>
      <w:r>
        <w:rPr>
          <w:rFonts w:ascii="Times New Roman" w:eastAsia="Times New Roman"/>
          <w:sz w:val="18"/>
        </w:rPr>
        <w:t>NaOH</w:t>
      </w:r>
      <w:r>
        <w:rPr>
          <w:rFonts w:ascii="Times New Roman" w:eastAsia="Times New Roman"/>
          <w:spacing w:val="-3"/>
          <w:sz w:val="18"/>
        </w:rPr>
        <w:t xml:space="preserve"> </w:t>
      </w:r>
      <w:r>
        <w:rPr>
          <w:sz w:val="18"/>
        </w:rPr>
        <w:t>溶液的质量</w:t>
      </w:r>
      <w:r>
        <w:rPr>
          <w:rFonts w:ascii="Times New Roman" w:eastAsia="Times New Roman"/>
          <w:spacing w:val="-5"/>
          <w:sz w:val="18"/>
        </w:rPr>
        <w:t>/g</w:t>
      </w:r>
    </w:p>
    <w:p>
      <w:bookmarkStart w:id="0" w:name="_GoBack"/>
      <w:bookmarkEnd w:id="0"/>
    </w:p>
    <w:sectPr>
      <w:pgSz w:w="20980" w:h="1475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00"/>
    <w:family w:val="auto"/>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cs="Times New Roman"/>
        <w:sz w:val="2"/>
        <w:szCs w:val="2"/>
      </w:rPr>
    </w:pPr>
    <w:r>
      <w:rPr>
        <w:color w:val="FFFFFF"/>
        <w:sz w:val="2"/>
        <w:szCs w:val="2"/>
      </w:rPr>
      <w:pict>
        <v:shape id="PowerPlusWaterMarkObject1453549720" o:spid="_x0000_s209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94" o:spt="75" alt="学科网 zxxk.com" type="#_x0000_t75" style="position:absolute;left:0pt;margin-left:64.05pt;margin-top:-20.75pt;height:0.05pt;width:0.05pt;z-index:25168281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docshape1" o:spid="_x0000_s2049" o:spt="202" type="#_x0000_t202" style="position:absolute;left:0pt;margin-left:71pt;margin-top:17.25pt;height:20.25pt;width:130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before="0" w:line="385" w:lineRule="exact"/>
                  <w:ind w:left="20" w:right="0" w:firstLine="0"/>
                  <w:jc w:val="left"/>
                  <w:rPr>
                    <w:sz w:val="32"/>
                  </w:rPr>
                </w:pPr>
              </w:p>
            </w:txbxContent>
          </v:textbox>
        </v:shape>
      </w:pict>
    </w:r>
    <w:r>
      <w:pict>
        <v:shape id="docshape2" o:spid="_x0000_s2050" o:spt="202" type="#_x0000_t202" style="position:absolute;left:0pt;margin-left:863pt;margin-top:17.25pt;height:20.25pt;width:114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before="0" w:line="385" w:lineRule="exact"/>
                  <w:ind w:left="20" w:right="0" w:firstLine="0"/>
                  <w:jc w:val="left"/>
                  <w:rPr>
                    <w:sz w:val="32"/>
                  </w:rPr>
                </w:pPr>
              </w:p>
            </w:txbxContent>
          </v:textbox>
        </v:shape>
      </w:pict>
    </w:r>
  </w:p>
  <w:p>
    <w:pPr>
      <w:pBdr>
        <w:bottom w:val="none" w:color="auto" w:sz="0" w:space="1"/>
      </w:pBdr>
      <w:autoSpaceDE/>
      <w:autoSpaceDN/>
      <w:snapToGrid w:val="0"/>
      <w:jc w:val="both"/>
      <w:rPr>
        <w:rFonts w:ascii="Times New Roman" w:hAnsi="Times New Roman" w:cs="Times New Roman"/>
        <w:sz w:val="2"/>
        <w:szCs w:val="2"/>
      </w:rPr>
    </w:pPr>
    <w:r>
      <w:pict>
        <v:shape id="图片 4"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53" o:spid="_x0000_s2053"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55" o:spid="_x0000_s2055"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57" o:spid="_x0000_s2057"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59" o:spid="_x0000_s2059"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61" o:spid="_x0000_s2061" o:spt="75" alt="学科网 zxxk.com" type="#_x0000_t75" style="position:absolute;left:0pt;margin-left:351pt;margin-top:8.45pt;height:0.75pt;width:0.7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63" o:spid="_x0000_s2063" o:spt="75" alt="学科网 zxxk.com" type="#_x0000_t75" style="position:absolute;left:0pt;margin-left:351pt;margin-top:8.45pt;height:0.75pt;width:0.7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65" o:spid="_x0000_s2065" o:spt="75" alt="学科网 zxxk.com" type="#_x0000_t75" style="position:absolute;left:0pt;margin-left:351pt;margin-top:8.45pt;height:0.75pt;width:0.7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67" o:spid="_x0000_s2067" o:spt="75" alt="学科网 zxxk.com" type="#_x0000_t75" style="position:absolute;left:0pt;margin-left:351pt;margin-top:8.45pt;height:0.75pt;width:0.75pt;z-index:25166950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69" o:spid="_x0000_s2069" o:spt="75" alt="学科网 zxxk.com" type="#_x0000_t75" style="position:absolute;left:0pt;margin-left:351pt;margin-top:8.45pt;height:0.75pt;width:0.75pt;z-index:25167052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71" o:spid="_x0000_s2071" o:spt="75" alt="学科网 zxxk.com" type="#_x0000_t75" style="position:absolute;left:0pt;margin-left:351pt;margin-top:8.45pt;height:0.75pt;width:0.75pt;z-index:25167155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73" o:spid="_x0000_s2073" o:spt="75" alt="学科网 zxxk.com" type="#_x0000_t75" style="position:absolute;left:0pt;margin-left:351pt;margin-top:8.45pt;height:0.75pt;width:0.75pt;z-index:25167257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75" o:spid="_x0000_s2075" o:spt="75" alt="学科网 zxxk.com" type="#_x0000_t75" style="position:absolute;left:0pt;margin-left:351pt;margin-top:8.45pt;height:0.75pt;width:0.75pt;z-index:25167360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77" o:spid="_x0000_s2077" o:spt="75" alt="学科网 zxxk.com" type="#_x0000_t75" style="position:absolute;left:0pt;margin-left:351pt;margin-top:8.45pt;height:0.75pt;width:0.75pt;z-index:25167462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79" o:spid="_x0000_s2079" o:spt="75" alt="学科网 zxxk.com" type="#_x0000_t75" style="position:absolute;left:0pt;margin-left:351pt;margin-top:8.45pt;height:0.75pt;width:0.75pt;z-index:25167564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81" o:spid="_x0000_s2081" o:spt="75" alt="学科网 zxxk.com" type="#_x0000_t75" style="position:absolute;left:0pt;margin-left:351pt;margin-top:8.45pt;height:0.75pt;width:0.75pt;z-index:25167667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83" o:spid="_x0000_s2083" o:spt="75" alt="学科网 zxxk.com" type="#_x0000_t75" style="position:absolute;left:0pt;margin-left:351pt;margin-top:8.45pt;height:0.75pt;width:0.75pt;z-index:25167769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85" o:spid="_x0000_s2085" o:spt="75" alt="学科网 zxxk.com" type="#_x0000_t75" style="position:absolute;left:0pt;margin-left:351pt;margin-top:8.45pt;height:0.75pt;width:0.75pt;z-index:25167872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87" o:spid="_x0000_s2087" o:spt="75" alt="学科网 zxxk.com" type="#_x0000_t75" style="position:absolute;left:0pt;margin-left:351pt;margin-top:8.45pt;height:0.75pt;width:0.75pt;z-index:25167974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89" o:spid="_x0000_s2089" o:spt="75" alt="学科网 zxxk.com" type="#_x0000_t75" style="position:absolute;left:0pt;margin-left:351pt;margin-top:8.45pt;height:0.75pt;width:0.75pt;z-index:25168076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91" o:spid="_x0000_s2091" o:spt="75" alt="学科网 zxxk.com" type="#_x0000_t75" style="position:absolute;left:0pt;margin-left:351pt;margin-top:8.45pt;height:0.75pt;width:0.75pt;z-index:25168179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1"/>
      <w:numFmt w:val="decimal"/>
      <w:lvlText w:val="（%1）"/>
      <w:lvlJc w:val="left"/>
      <w:pPr>
        <w:ind w:left="839" w:hanging="526"/>
        <w:jc w:val="left"/>
      </w:pPr>
      <w:rPr>
        <w:rFonts w:hint="default" w:ascii="宋体" w:hAnsi="宋体" w:eastAsia="宋体" w:cs="宋体"/>
        <w:b w:val="0"/>
        <w:bCs w:val="0"/>
        <w:i w:val="0"/>
        <w:iCs w:val="0"/>
        <w:spacing w:val="-1"/>
        <w:w w:val="99"/>
        <w:sz w:val="19"/>
        <w:szCs w:val="19"/>
        <w:lang w:val="en-US" w:eastAsia="zh-CN" w:bidi="ar-SA"/>
      </w:rPr>
    </w:lvl>
    <w:lvl w:ilvl="1" w:tentative="0">
      <w:start w:val="0"/>
      <w:numFmt w:val="bullet"/>
      <w:lvlText w:val="•"/>
      <w:lvlJc w:val="left"/>
      <w:pPr>
        <w:ind w:left="1743" w:hanging="526"/>
      </w:pPr>
      <w:rPr>
        <w:rFonts w:hint="default"/>
        <w:lang w:val="en-US" w:eastAsia="zh-CN" w:bidi="ar-SA"/>
      </w:rPr>
    </w:lvl>
    <w:lvl w:ilvl="2" w:tentative="0">
      <w:start w:val="0"/>
      <w:numFmt w:val="bullet"/>
      <w:lvlText w:val="•"/>
      <w:lvlJc w:val="left"/>
      <w:pPr>
        <w:ind w:left="2647" w:hanging="526"/>
      </w:pPr>
      <w:rPr>
        <w:rFonts w:hint="default"/>
        <w:lang w:val="en-US" w:eastAsia="zh-CN" w:bidi="ar-SA"/>
      </w:rPr>
    </w:lvl>
    <w:lvl w:ilvl="3" w:tentative="0">
      <w:start w:val="0"/>
      <w:numFmt w:val="bullet"/>
      <w:lvlText w:val="•"/>
      <w:lvlJc w:val="left"/>
      <w:pPr>
        <w:ind w:left="3551" w:hanging="526"/>
      </w:pPr>
      <w:rPr>
        <w:rFonts w:hint="default"/>
        <w:lang w:val="en-US" w:eastAsia="zh-CN" w:bidi="ar-SA"/>
      </w:rPr>
    </w:lvl>
    <w:lvl w:ilvl="4" w:tentative="0">
      <w:start w:val="0"/>
      <w:numFmt w:val="bullet"/>
      <w:lvlText w:val="•"/>
      <w:lvlJc w:val="left"/>
      <w:pPr>
        <w:ind w:left="4455" w:hanging="526"/>
      </w:pPr>
      <w:rPr>
        <w:rFonts w:hint="default"/>
        <w:lang w:val="en-US" w:eastAsia="zh-CN" w:bidi="ar-SA"/>
      </w:rPr>
    </w:lvl>
    <w:lvl w:ilvl="5" w:tentative="0">
      <w:start w:val="0"/>
      <w:numFmt w:val="bullet"/>
      <w:lvlText w:val="•"/>
      <w:lvlJc w:val="left"/>
      <w:pPr>
        <w:ind w:left="5359" w:hanging="526"/>
      </w:pPr>
      <w:rPr>
        <w:rFonts w:hint="default"/>
        <w:lang w:val="en-US" w:eastAsia="zh-CN" w:bidi="ar-SA"/>
      </w:rPr>
    </w:lvl>
    <w:lvl w:ilvl="6" w:tentative="0">
      <w:start w:val="0"/>
      <w:numFmt w:val="bullet"/>
      <w:lvlText w:val="•"/>
      <w:lvlJc w:val="left"/>
      <w:pPr>
        <w:ind w:left="6263" w:hanging="526"/>
      </w:pPr>
      <w:rPr>
        <w:rFonts w:hint="default"/>
        <w:lang w:val="en-US" w:eastAsia="zh-CN" w:bidi="ar-SA"/>
      </w:rPr>
    </w:lvl>
    <w:lvl w:ilvl="7" w:tentative="0">
      <w:start w:val="0"/>
      <w:numFmt w:val="bullet"/>
      <w:lvlText w:val="•"/>
      <w:lvlJc w:val="left"/>
      <w:pPr>
        <w:ind w:left="7167" w:hanging="526"/>
      </w:pPr>
      <w:rPr>
        <w:rFonts w:hint="default"/>
        <w:lang w:val="en-US" w:eastAsia="zh-CN" w:bidi="ar-SA"/>
      </w:rPr>
    </w:lvl>
    <w:lvl w:ilvl="8" w:tentative="0">
      <w:start w:val="0"/>
      <w:numFmt w:val="bullet"/>
      <w:lvlText w:val="•"/>
      <w:lvlJc w:val="left"/>
      <w:pPr>
        <w:ind w:left="8070" w:hanging="526"/>
      </w:pPr>
      <w:rPr>
        <w:rFonts w:hint="default"/>
        <w:lang w:val="en-US" w:eastAsia="zh-CN" w:bidi="ar-SA"/>
      </w:rPr>
    </w:lvl>
  </w:abstractNum>
  <w:abstractNum w:abstractNumId="1">
    <w:nsid w:val="B5E306ED"/>
    <w:multiLevelType w:val="multilevel"/>
    <w:tmpl w:val="B5E306ED"/>
    <w:lvl w:ilvl="0" w:tentative="0">
      <w:start w:val="15"/>
      <w:numFmt w:val="decimal"/>
      <w:lvlText w:val="%1."/>
      <w:lvlJc w:val="left"/>
      <w:pPr>
        <w:ind w:left="524" w:hanging="422"/>
        <w:jc w:val="left"/>
      </w:pPr>
      <w:rPr>
        <w:rFonts w:hint="default" w:ascii="Times New Roman" w:hAnsi="Times New Roman" w:eastAsia="Times New Roman" w:cs="Times New Roman"/>
        <w:b w:val="0"/>
        <w:bCs w:val="0"/>
        <w:i w:val="0"/>
        <w:iCs w:val="0"/>
        <w:spacing w:val="-104"/>
        <w:w w:val="99"/>
        <w:sz w:val="19"/>
        <w:szCs w:val="19"/>
        <w:lang w:val="en-US" w:eastAsia="zh-CN" w:bidi="ar-SA"/>
      </w:rPr>
    </w:lvl>
    <w:lvl w:ilvl="1" w:tentative="0">
      <w:start w:val="1"/>
      <w:numFmt w:val="upperLetter"/>
      <w:lvlText w:val="%2."/>
      <w:lvlJc w:val="left"/>
      <w:pPr>
        <w:ind w:left="742" w:hanging="362"/>
        <w:jc w:val="left"/>
      </w:pPr>
      <w:rPr>
        <w:rFonts w:hint="default" w:ascii="Times New Roman" w:hAnsi="Times New Roman" w:eastAsia="Times New Roman" w:cs="Times New Roman"/>
        <w:b w:val="0"/>
        <w:bCs w:val="0"/>
        <w:i w:val="0"/>
        <w:iCs w:val="0"/>
        <w:spacing w:val="-1"/>
        <w:w w:val="99"/>
        <w:sz w:val="19"/>
        <w:szCs w:val="19"/>
        <w:lang w:val="en-US" w:eastAsia="zh-CN" w:bidi="ar-SA"/>
      </w:rPr>
    </w:lvl>
    <w:lvl w:ilvl="2" w:tentative="0">
      <w:start w:val="0"/>
      <w:numFmt w:val="bullet"/>
      <w:lvlText w:val="•"/>
      <w:lvlJc w:val="left"/>
      <w:pPr>
        <w:ind w:left="1755" w:hanging="362"/>
      </w:pPr>
      <w:rPr>
        <w:rFonts w:hint="default"/>
        <w:lang w:val="en-US" w:eastAsia="zh-CN" w:bidi="ar-SA"/>
      </w:rPr>
    </w:lvl>
    <w:lvl w:ilvl="3" w:tentative="0">
      <w:start w:val="0"/>
      <w:numFmt w:val="bullet"/>
      <w:lvlText w:val="•"/>
      <w:lvlJc w:val="left"/>
      <w:pPr>
        <w:ind w:left="2770" w:hanging="362"/>
      </w:pPr>
      <w:rPr>
        <w:rFonts w:hint="default"/>
        <w:lang w:val="en-US" w:eastAsia="zh-CN" w:bidi="ar-SA"/>
      </w:rPr>
    </w:lvl>
    <w:lvl w:ilvl="4" w:tentative="0">
      <w:start w:val="0"/>
      <w:numFmt w:val="bullet"/>
      <w:lvlText w:val="•"/>
      <w:lvlJc w:val="left"/>
      <w:pPr>
        <w:ind w:left="3786" w:hanging="362"/>
      </w:pPr>
      <w:rPr>
        <w:rFonts w:hint="default"/>
        <w:lang w:val="en-US" w:eastAsia="zh-CN" w:bidi="ar-SA"/>
      </w:rPr>
    </w:lvl>
    <w:lvl w:ilvl="5" w:tentative="0">
      <w:start w:val="0"/>
      <w:numFmt w:val="bullet"/>
      <w:lvlText w:val="•"/>
      <w:lvlJc w:val="left"/>
      <w:pPr>
        <w:ind w:left="4801" w:hanging="362"/>
      </w:pPr>
      <w:rPr>
        <w:rFonts w:hint="default"/>
        <w:lang w:val="en-US" w:eastAsia="zh-CN" w:bidi="ar-SA"/>
      </w:rPr>
    </w:lvl>
    <w:lvl w:ilvl="6" w:tentative="0">
      <w:start w:val="0"/>
      <w:numFmt w:val="bullet"/>
      <w:lvlText w:val="•"/>
      <w:lvlJc w:val="left"/>
      <w:pPr>
        <w:ind w:left="5817" w:hanging="362"/>
      </w:pPr>
      <w:rPr>
        <w:rFonts w:hint="default"/>
        <w:lang w:val="en-US" w:eastAsia="zh-CN" w:bidi="ar-SA"/>
      </w:rPr>
    </w:lvl>
    <w:lvl w:ilvl="7" w:tentative="0">
      <w:start w:val="0"/>
      <w:numFmt w:val="bullet"/>
      <w:lvlText w:val="•"/>
      <w:lvlJc w:val="left"/>
      <w:pPr>
        <w:ind w:left="6832" w:hanging="362"/>
      </w:pPr>
      <w:rPr>
        <w:rFonts w:hint="default"/>
        <w:lang w:val="en-US" w:eastAsia="zh-CN" w:bidi="ar-SA"/>
      </w:rPr>
    </w:lvl>
    <w:lvl w:ilvl="8" w:tentative="0">
      <w:start w:val="0"/>
      <w:numFmt w:val="bullet"/>
      <w:lvlText w:val="•"/>
      <w:lvlJc w:val="left"/>
      <w:pPr>
        <w:ind w:left="7847" w:hanging="362"/>
      </w:pPr>
      <w:rPr>
        <w:rFonts w:hint="default"/>
        <w:lang w:val="en-US" w:eastAsia="zh-CN" w:bidi="ar-SA"/>
      </w:rPr>
    </w:lvl>
  </w:abstractNum>
  <w:abstractNum w:abstractNumId="2">
    <w:nsid w:val="BF205925"/>
    <w:multiLevelType w:val="multilevel"/>
    <w:tmpl w:val="BF205925"/>
    <w:lvl w:ilvl="0" w:tentative="0">
      <w:start w:val="1"/>
      <w:numFmt w:val="upperLetter"/>
      <w:lvlText w:val="%1."/>
      <w:lvlJc w:val="left"/>
      <w:pPr>
        <w:ind w:left="675" w:hanging="362"/>
        <w:jc w:val="left"/>
      </w:pPr>
      <w:rPr>
        <w:rFonts w:hint="default" w:ascii="Times New Roman" w:hAnsi="Times New Roman" w:eastAsia="Times New Roman" w:cs="Times New Roman"/>
        <w:b w:val="0"/>
        <w:bCs w:val="0"/>
        <w:i w:val="0"/>
        <w:iCs w:val="0"/>
        <w:spacing w:val="-1"/>
        <w:w w:val="99"/>
        <w:sz w:val="19"/>
        <w:szCs w:val="19"/>
        <w:lang w:val="en-US" w:eastAsia="zh-CN" w:bidi="ar-SA"/>
      </w:rPr>
    </w:lvl>
    <w:lvl w:ilvl="1" w:tentative="0">
      <w:start w:val="0"/>
      <w:numFmt w:val="bullet"/>
      <w:lvlText w:val="•"/>
      <w:lvlJc w:val="left"/>
      <w:pPr>
        <w:ind w:left="1436" w:hanging="362"/>
      </w:pPr>
      <w:rPr>
        <w:rFonts w:hint="default"/>
        <w:lang w:val="en-US" w:eastAsia="zh-CN" w:bidi="ar-SA"/>
      </w:rPr>
    </w:lvl>
    <w:lvl w:ilvl="2" w:tentative="0">
      <w:start w:val="0"/>
      <w:numFmt w:val="bullet"/>
      <w:lvlText w:val="•"/>
      <w:lvlJc w:val="left"/>
      <w:pPr>
        <w:ind w:left="2193" w:hanging="362"/>
      </w:pPr>
      <w:rPr>
        <w:rFonts w:hint="default"/>
        <w:lang w:val="en-US" w:eastAsia="zh-CN" w:bidi="ar-SA"/>
      </w:rPr>
    </w:lvl>
    <w:lvl w:ilvl="3" w:tentative="0">
      <w:start w:val="0"/>
      <w:numFmt w:val="bullet"/>
      <w:lvlText w:val="•"/>
      <w:lvlJc w:val="left"/>
      <w:pPr>
        <w:ind w:left="2950" w:hanging="362"/>
      </w:pPr>
      <w:rPr>
        <w:rFonts w:hint="default"/>
        <w:lang w:val="en-US" w:eastAsia="zh-CN" w:bidi="ar-SA"/>
      </w:rPr>
    </w:lvl>
    <w:lvl w:ilvl="4" w:tentative="0">
      <w:start w:val="0"/>
      <w:numFmt w:val="bullet"/>
      <w:lvlText w:val="•"/>
      <w:lvlJc w:val="left"/>
      <w:pPr>
        <w:ind w:left="3707" w:hanging="362"/>
      </w:pPr>
      <w:rPr>
        <w:rFonts w:hint="default"/>
        <w:lang w:val="en-US" w:eastAsia="zh-CN" w:bidi="ar-SA"/>
      </w:rPr>
    </w:lvl>
    <w:lvl w:ilvl="5" w:tentative="0">
      <w:start w:val="0"/>
      <w:numFmt w:val="bullet"/>
      <w:lvlText w:val="•"/>
      <w:lvlJc w:val="left"/>
      <w:pPr>
        <w:ind w:left="4464" w:hanging="362"/>
      </w:pPr>
      <w:rPr>
        <w:rFonts w:hint="default"/>
        <w:lang w:val="en-US" w:eastAsia="zh-CN" w:bidi="ar-SA"/>
      </w:rPr>
    </w:lvl>
    <w:lvl w:ilvl="6" w:tentative="0">
      <w:start w:val="0"/>
      <w:numFmt w:val="bullet"/>
      <w:lvlText w:val="•"/>
      <w:lvlJc w:val="left"/>
      <w:pPr>
        <w:ind w:left="5220" w:hanging="362"/>
      </w:pPr>
      <w:rPr>
        <w:rFonts w:hint="default"/>
        <w:lang w:val="en-US" w:eastAsia="zh-CN" w:bidi="ar-SA"/>
      </w:rPr>
    </w:lvl>
    <w:lvl w:ilvl="7" w:tentative="0">
      <w:start w:val="0"/>
      <w:numFmt w:val="bullet"/>
      <w:lvlText w:val="•"/>
      <w:lvlJc w:val="left"/>
      <w:pPr>
        <w:ind w:left="5977" w:hanging="362"/>
      </w:pPr>
      <w:rPr>
        <w:rFonts w:hint="default"/>
        <w:lang w:val="en-US" w:eastAsia="zh-CN" w:bidi="ar-SA"/>
      </w:rPr>
    </w:lvl>
    <w:lvl w:ilvl="8" w:tentative="0">
      <w:start w:val="0"/>
      <w:numFmt w:val="bullet"/>
      <w:lvlText w:val="•"/>
      <w:lvlJc w:val="left"/>
      <w:pPr>
        <w:ind w:left="6734" w:hanging="362"/>
      </w:pPr>
      <w:rPr>
        <w:rFonts w:hint="default"/>
        <w:lang w:val="en-US" w:eastAsia="zh-CN" w:bidi="ar-SA"/>
      </w:rPr>
    </w:lvl>
  </w:abstractNum>
  <w:abstractNum w:abstractNumId="3">
    <w:nsid w:val="CF092B84"/>
    <w:multiLevelType w:val="multilevel"/>
    <w:tmpl w:val="CF092B84"/>
    <w:lvl w:ilvl="0" w:tentative="0">
      <w:start w:val="3"/>
      <w:numFmt w:val="decimal"/>
      <w:lvlText w:val="%1."/>
      <w:lvlJc w:val="left"/>
      <w:pPr>
        <w:ind w:left="670" w:hanging="316"/>
        <w:jc w:val="right"/>
      </w:pPr>
      <w:rPr>
        <w:rFonts w:hint="default" w:ascii="Times New Roman" w:hAnsi="Times New Roman" w:eastAsia="Times New Roman" w:cs="Times New Roman"/>
        <w:b w:val="0"/>
        <w:bCs w:val="0"/>
        <w:i w:val="0"/>
        <w:iCs w:val="0"/>
        <w:spacing w:val="-1"/>
        <w:w w:val="99"/>
        <w:sz w:val="19"/>
        <w:szCs w:val="19"/>
        <w:lang w:val="en-US" w:eastAsia="zh-CN" w:bidi="ar-SA"/>
      </w:rPr>
    </w:lvl>
    <w:lvl w:ilvl="1" w:tentative="0">
      <w:start w:val="1"/>
      <w:numFmt w:val="upperLetter"/>
      <w:lvlText w:val="%2."/>
      <w:lvlJc w:val="left"/>
      <w:pPr>
        <w:ind w:left="1242" w:hanging="362"/>
        <w:jc w:val="left"/>
      </w:pPr>
      <w:rPr>
        <w:rFonts w:hint="default"/>
        <w:spacing w:val="-1"/>
        <w:w w:val="99"/>
        <w:lang w:val="en-US" w:eastAsia="zh-CN" w:bidi="ar-SA"/>
      </w:rPr>
    </w:lvl>
    <w:lvl w:ilvl="2" w:tentative="0">
      <w:start w:val="0"/>
      <w:numFmt w:val="bullet"/>
      <w:lvlText w:val="•"/>
      <w:lvlJc w:val="left"/>
      <w:pPr>
        <w:ind w:left="1240" w:hanging="362"/>
      </w:pPr>
      <w:rPr>
        <w:rFonts w:hint="default"/>
        <w:lang w:val="en-US" w:eastAsia="zh-CN" w:bidi="ar-SA"/>
      </w:rPr>
    </w:lvl>
    <w:lvl w:ilvl="3" w:tentative="0">
      <w:start w:val="0"/>
      <w:numFmt w:val="bullet"/>
      <w:lvlText w:val="•"/>
      <w:lvlJc w:val="left"/>
      <w:pPr>
        <w:ind w:left="982" w:hanging="362"/>
      </w:pPr>
      <w:rPr>
        <w:rFonts w:hint="default"/>
        <w:lang w:val="en-US" w:eastAsia="zh-CN" w:bidi="ar-SA"/>
      </w:rPr>
    </w:lvl>
    <w:lvl w:ilvl="4" w:tentative="0">
      <w:start w:val="0"/>
      <w:numFmt w:val="bullet"/>
      <w:lvlText w:val="•"/>
      <w:lvlJc w:val="left"/>
      <w:pPr>
        <w:ind w:left="724" w:hanging="362"/>
      </w:pPr>
      <w:rPr>
        <w:rFonts w:hint="default"/>
        <w:lang w:val="en-US" w:eastAsia="zh-CN" w:bidi="ar-SA"/>
      </w:rPr>
    </w:lvl>
    <w:lvl w:ilvl="5" w:tentative="0">
      <w:start w:val="0"/>
      <w:numFmt w:val="bullet"/>
      <w:lvlText w:val="•"/>
      <w:lvlJc w:val="left"/>
      <w:pPr>
        <w:ind w:left="466" w:hanging="362"/>
      </w:pPr>
      <w:rPr>
        <w:rFonts w:hint="default"/>
        <w:lang w:val="en-US" w:eastAsia="zh-CN" w:bidi="ar-SA"/>
      </w:rPr>
    </w:lvl>
    <w:lvl w:ilvl="6" w:tentative="0">
      <w:start w:val="0"/>
      <w:numFmt w:val="bullet"/>
      <w:lvlText w:val="•"/>
      <w:lvlJc w:val="left"/>
      <w:pPr>
        <w:ind w:left="208" w:hanging="362"/>
      </w:pPr>
      <w:rPr>
        <w:rFonts w:hint="default"/>
        <w:lang w:val="en-US" w:eastAsia="zh-CN" w:bidi="ar-SA"/>
      </w:rPr>
    </w:lvl>
    <w:lvl w:ilvl="7" w:tentative="0">
      <w:start w:val="0"/>
      <w:numFmt w:val="bullet"/>
      <w:lvlText w:val="•"/>
      <w:lvlJc w:val="left"/>
      <w:pPr>
        <w:ind w:left="-50" w:hanging="362"/>
      </w:pPr>
      <w:rPr>
        <w:rFonts w:hint="default"/>
        <w:lang w:val="en-US" w:eastAsia="zh-CN" w:bidi="ar-SA"/>
      </w:rPr>
    </w:lvl>
    <w:lvl w:ilvl="8" w:tentative="0">
      <w:start w:val="0"/>
      <w:numFmt w:val="bullet"/>
      <w:lvlText w:val="•"/>
      <w:lvlJc w:val="left"/>
      <w:pPr>
        <w:ind w:left="-308" w:hanging="362"/>
      </w:pPr>
      <w:rPr>
        <w:rFonts w:hint="default"/>
        <w:lang w:val="en-US" w:eastAsia="zh-CN" w:bidi="ar-SA"/>
      </w:rPr>
    </w:lvl>
  </w:abstractNum>
  <w:abstractNum w:abstractNumId="4">
    <w:nsid w:val="0053208E"/>
    <w:multiLevelType w:val="multilevel"/>
    <w:tmpl w:val="0053208E"/>
    <w:lvl w:ilvl="0" w:tentative="0">
      <w:start w:val="1"/>
      <w:numFmt w:val="upperLetter"/>
      <w:lvlText w:val="%1."/>
      <w:lvlJc w:val="left"/>
      <w:pPr>
        <w:ind w:left="881" w:hanging="362"/>
        <w:jc w:val="right"/>
      </w:pPr>
      <w:rPr>
        <w:rFonts w:hint="default" w:ascii="Times New Roman" w:hAnsi="Times New Roman" w:eastAsia="Times New Roman" w:cs="Times New Roman"/>
        <w:b w:val="0"/>
        <w:bCs w:val="0"/>
        <w:i w:val="0"/>
        <w:iCs w:val="0"/>
        <w:spacing w:val="-1"/>
        <w:w w:val="99"/>
        <w:sz w:val="19"/>
        <w:szCs w:val="19"/>
        <w:lang w:val="en-US" w:eastAsia="zh-CN" w:bidi="ar-SA"/>
      </w:rPr>
    </w:lvl>
    <w:lvl w:ilvl="1" w:tentative="0">
      <w:start w:val="0"/>
      <w:numFmt w:val="bullet"/>
      <w:lvlText w:val="•"/>
      <w:lvlJc w:val="left"/>
      <w:pPr>
        <w:ind w:left="1673" w:hanging="362"/>
      </w:pPr>
      <w:rPr>
        <w:rFonts w:hint="default"/>
        <w:lang w:val="en-US" w:eastAsia="zh-CN" w:bidi="ar-SA"/>
      </w:rPr>
    </w:lvl>
    <w:lvl w:ilvl="2" w:tentative="0">
      <w:start w:val="0"/>
      <w:numFmt w:val="bullet"/>
      <w:lvlText w:val="•"/>
      <w:lvlJc w:val="left"/>
      <w:pPr>
        <w:ind w:left="2467" w:hanging="362"/>
      </w:pPr>
      <w:rPr>
        <w:rFonts w:hint="default"/>
        <w:lang w:val="en-US" w:eastAsia="zh-CN" w:bidi="ar-SA"/>
      </w:rPr>
    </w:lvl>
    <w:lvl w:ilvl="3" w:tentative="0">
      <w:start w:val="0"/>
      <w:numFmt w:val="bullet"/>
      <w:lvlText w:val="•"/>
      <w:lvlJc w:val="left"/>
      <w:pPr>
        <w:ind w:left="3260" w:hanging="362"/>
      </w:pPr>
      <w:rPr>
        <w:rFonts w:hint="default"/>
        <w:lang w:val="en-US" w:eastAsia="zh-CN" w:bidi="ar-SA"/>
      </w:rPr>
    </w:lvl>
    <w:lvl w:ilvl="4" w:tentative="0">
      <w:start w:val="0"/>
      <w:numFmt w:val="bullet"/>
      <w:lvlText w:val="•"/>
      <w:lvlJc w:val="left"/>
      <w:pPr>
        <w:ind w:left="4054" w:hanging="362"/>
      </w:pPr>
      <w:rPr>
        <w:rFonts w:hint="default"/>
        <w:lang w:val="en-US" w:eastAsia="zh-CN" w:bidi="ar-SA"/>
      </w:rPr>
    </w:lvl>
    <w:lvl w:ilvl="5" w:tentative="0">
      <w:start w:val="0"/>
      <w:numFmt w:val="bullet"/>
      <w:lvlText w:val="•"/>
      <w:lvlJc w:val="left"/>
      <w:pPr>
        <w:ind w:left="4847" w:hanging="362"/>
      </w:pPr>
      <w:rPr>
        <w:rFonts w:hint="default"/>
        <w:lang w:val="en-US" w:eastAsia="zh-CN" w:bidi="ar-SA"/>
      </w:rPr>
    </w:lvl>
    <w:lvl w:ilvl="6" w:tentative="0">
      <w:start w:val="0"/>
      <w:numFmt w:val="bullet"/>
      <w:lvlText w:val="•"/>
      <w:lvlJc w:val="left"/>
      <w:pPr>
        <w:ind w:left="5641" w:hanging="362"/>
      </w:pPr>
      <w:rPr>
        <w:rFonts w:hint="default"/>
        <w:lang w:val="en-US" w:eastAsia="zh-CN" w:bidi="ar-SA"/>
      </w:rPr>
    </w:lvl>
    <w:lvl w:ilvl="7" w:tentative="0">
      <w:start w:val="0"/>
      <w:numFmt w:val="bullet"/>
      <w:lvlText w:val="•"/>
      <w:lvlJc w:val="left"/>
      <w:pPr>
        <w:ind w:left="6434" w:hanging="362"/>
      </w:pPr>
      <w:rPr>
        <w:rFonts w:hint="default"/>
        <w:lang w:val="en-US" w:eastAsia="zh-CN" w:bidi="ar-SA"/>
      </w:rPr>
    </w:lvl>
    <w:lvl w:ilvl="8" w:tentative="0">
      <w:start w:val="0"/>
      <w:numFmt w:val="bullet"/>
      <w:lvlText w:val="•"/>
      <w:lvlJc w:val="left"/>
      <w:pPr>
        <w:ind w:left="7228" w:hanging="362"/>
      </w:pPr>
      <w:rPr>
        <w:rFonts w:hint="default"/>
        <w:lang w:val="en-US" w:eastAsia="zh-CN" w:bidi="ar-SA"/>
      </w:rPr>
    </w:lvl>
  </w:abstractNum>
  <w:abstractNum w:abstractNumId="5">
    <w:nsid w:val="0248C179"/>
    <w:multiLevelType w:val="multilevel"/>
    <w:tmpl w:val="0248C179"/>
    <w:lvl w:ilvl="0" w:tentative="0">
      <w:start w:val="1"/>
      <w:numFmt w:val="decimal"/>
      <w:lvlText w:val="（%1）"/>
      <w:lvlJc w:val="left"/>
      <w:pPr>
        <w:ind w:left="103" w:hanging="526"/>
        <w:jc w:val="left"/>
      </w:pPr>
      <w:rPr>
        <w:rFonts w:hint="default" w:ascii="宋体" w:hAnsi="宋体" w:eastAsia="宋体" w:cs="宋体"/>
        <w:b w:val="0"/>
        <w:bCs w:val="0"/>
        <w:i w:val="0"/>
        <w:iCs w:val="0"/>
        <w:spacing w:val="-1"/>
        <w:w w:val="99"/>
        <w:sz w:val="19"/>
        <w:szCs w:val="19"/>
        <w:lang w:val="en-US" w:eastAsia="zh-CN" w:bidi="ar-SA"/>
      </w:rPr>
    </w:lvl>
    <w:lvl w:ilvl="1" w:tentative="0">
      <w:start w:val="1"/>
      <w:numFmt w:val="upperLetter"/>
      <w:lvlText w:val="%2."/>
      <w:lvlJc w:val="left"/>
      <w:pPr>
        <w:ind w:left="1095" w:hanging="362"/>
        <w:jc w:val="left"/>
      </w:pPr>
      <w:rPr>
        <w:rFonts w:hint="default" w:ascii="Times New Roman" w:hAnsi="Times New Roman" w:eastAsia="Times New Roman" w:cs="Times New Roman"/>
        <w:b w:val="0"/>
        <w:bCs w:val="0"/>
        <w:i w:val="0"/>
        <w:iCs w:val="0"/>
        <w:spacing w:val="-1"/>
        <w:w w:val="99"/>
        <w:sz w:val="19"/>
        <w:szCs w:val="19"/>
        <w:lang w:val="en-US" w:eastAsia="zh-CN" w:bidi="ar-SA"/>
      </w:rPr>
    </w:lvl>
    <w:lvl w:ilvl="2" w:tentative="0">
      <w:start w:val="0"/>
      <w:numFmt w:val="bullet"/>
      <w:lvlText w:val="•"/>
      <w:lvlJc w:val="left"/>
      <w:pPr>
        <w:ind w:left="1892" w:hanging="362"/>
      </w:pPr>
      <w:rPr>
        <w:rFonts w:hint="default"/>
        <w:lang w:val="en-US" w:eastAsia="zh-CN" w:bidi="ar-SA"/>
      </w:rPr>
    </w:lvl>
    <w:lvl w:ilvl="3" w:tentative="0">
      <w:start w:val="0"/>
      <w:numFmt w:val="bullet"/>
      <w:lvlText w:val="•"/>
      <w:lvlJc w:val="left"/>
      <w:pPr>
        <w:ind w:left="2684" w:hanging="362"/>
      </w:pPr>
      <w:rPr>
        <w:rFonts w:hint="default"/>
        <w:lang w:val="en-US" w:eastAsia="zh-CN" w:bidi="ar-SA"/>
      </w:rPr>
    </w:lvl>
    <w:lvl w:ilvl="4" w:tentative="0">
      <w:start w:val="0"/>
      <w:numFmt w:val="bullet"/>
      <w:lvlText w:val="•"/>
      <w:lvlJc w:val="left"/>
      <w:pPr>
        <w:ind w:left="3476" w:hanging="362"/>
      </w:pPr>
      <w:rPr>
        <w:rFonts w:hint="default"/>
        <w:lang w:val="en-US" w:eastAsia="zh-CN" w:bidi="ar-SA"/>
      </w:rPr>
    </w:lvl>
    <w:lvl w:ilvl="5" w:tentative="0">
      <w:start w:val="0"/>
      <w:numFmt w:val="bullet"/>
      <w:lvlText w:val="•"/>
      <w:lvlJc w:val="left"/>
      <w:pPr>
        <w:ind w:left="4268" w:hanging="362"/>
      </w:pPr>
      <w:rPr>
        <w:rFonts w:hint="default"/>
        <w:lang w:val="en-US" w:eastAsia="zh-CN" w:bidi="ar-SA"/>
      </w:rPr>
    </w:lvl>
    <w:lvl w:ilvl="6" w:tentative="0">
      <w:start w:val="0"/>
      <w:numFmt w:val="bullet"/>
      <w:lvlText w:val="•"/>
      <w:lvlJc w:val="left"/>
      <w:pPr>
        <w:ind w:left="5060" w:hanging="362"/>
      </w:pPr>
      <w:rPr>
        <w:rFonts w:hint="default"/>
        <w:lang w:val="en-US" w:eastAsia="zh-CN" w:bidi="ar-SA"/>
      </w:rPr>
    </w:lvl>
    <w:lvl w:ilvl="7" w:tentative="0">
      <w:start w:val="0"/>
      <w:numFmt w:val="bullet"/>
      <w:lvlText w:val="•"/>
      <w:lvlJc w:val="left"/>
      <w:pPr>
        <w:ind w:left="5852" w:hanging="362"/>
      </w:pPr>
      <w:rPr>
        <w:rFonts w:hint="default"/>
        <w:lang w:val="en-US" w:eastAsia="zh-CN" w:bidi="ar-SA"/>
      </w:rPr>
    </w:lvl>
    <w:lvl w:ilvl="8" w:tentative="0">
      <w:start w:val="0"/>
      <w:numFmt w:val="bullet"/>
      <w:lvlText w:val="•"/>
      <w:lvlJc w:val="left"/>
      <w:pPr>
        <w:ind w:left="6644" w:hanging="362"/>
      </w:pPr>
      <w:rPr>
        <w:rFonts w:hint="default"/>
        <w:lang w:val="en-US" w:eastAsia="zh-CN" w:bidi="ar-SA"/>
      </w:rPr>
    </w:lvl>
  </w:abstractNum>
  <w:abstractNum w:abstractNumId="6">
    <w:nsid w:val="03D62ECE"/>
    <w:multiLevelType w:val="multilevel"/>
    <w:tmpl w:val="03D62ECE"/>
    <w:lvl w:ilvl="0" w:tentative="0">
      <w:start w:val="1"/>
      <w:numFmt w:val="upperLetter"/>
      <w:lvlText w:val="%1."/>
      <w:lvlJc w:val="left"/>
      <w:pPr>
        <w:ind w:left="687" w:hanging="362"/>
        <w:jc w:val="left"/>
      </w:pPr>
      <w:rPr>
        <w:rFonts w:hint="default" w:ascii="Times New Roman" w:hAnsi="Times New Roman" w:eastAsia="Times New Roman" w:cs="Times New Roman"/>
        <w:b w:val="0"/>
        <w:bCs w:val="0"/>
        <w:i w:val="0"/>
        <w:iCs w:val="0"/>
        <w:spacing w:val="-1"/>
        <w:w w:val="99"/>
        <w:sz w:val="19"/>
        <w:szCs w:val="19"/>
        <w:lang w:val="en-US" w:eastAsia="zh-CN" w:bidi="ar-SA"/>
      </w:rPr>
    </w:lvl>
    <w:lvl w:ilvl="1" w:tentative="0">
      <w:start w:val="0"/>
      <w:numFmt w:val="bullet"/>
      <w:lvlText w:val="•"/>
      <w:lvlJc w:val="left"/>
      <w:pPr>
        <w:ind w:left="1426" w:hanging="362"/>
      </w:pPr>
      <w:rPr>
        <w:rFonts w:hint="default"/>
        <w:lang w:val="en-US" w:eastAsia="zh-CN" w:bidi="ar-SA"/>
      </w:rPr>
    </w:lvl>
    <w:lvl w:ilvl="2" w:tentative="0">
      <w:start w:val="0"/>
      <w:numFmt w:val="bullet"/>
      <w:lvlText w:val="•"/>
      <w:lvlJc w:val="left"/>
      <w:pPr>
        <w:ind w:left="2172" w:hanging="362"/>
      </w:pPr>
      <w:rPr>
        <w:rFonts w:hint="default"/>
        <w:lang w:val="en-US" w:eastAsia="zh-CN" w:bidi="ar-SA"/>
      </w:rPr>
    </w:lvl>
    <w:lvl w:ilvl="3" w:tentative="0">
      <w:start w:val="0"/>
      <w:numFmt w:val="bullet"/>
      <w:lvlText w:val="•"/>
      <w:lvlJc w:val="left"/>
      <w:pPr>
        <w:ind w:left="2919" w:hanging="362"/>
      </w:pPr>
      <w:rPr>
        <w:rFonts w:hint="default"/>
        <w:lang w:val="en-US" w:eastAsia="zh-CN" w:bidi="ar-SA"/>
      </w:rPr>
    </w:lvl>
    <w:lvl w:ilvl="4" w:tentative="0">
      <w:start w:val="0"/>
      <w:numFmt w:val="bullet"/>
      <w:lvlText w:val="•"/>
      <w:lvlJc w:val="left"/>
      <w:pPr>
        <w:ind w:left="3665" w:hanging="362"/>
      </w:pPr>
      <w:rPr>
        <w:rFonts w:hint="default"/>
        <w:lang w:val="en-US" w:eastAsia="zh-CN" w:bidi="ar-SA"/>
      </w:rPr>
    </w:lvl>
    <w:lvl w:ilvl="5" w:tentative="0">
      <w:start w:val="0"/>
      <w:numFmt w:val="bullet"/>
      <w:lvlText w:val="•"/>
      <w:lvlJc w:val="left"/>
      <w:pPr>
        <w:ind w:left="4412" w:hanging="362"/>
      </w:pPr>
      <w:rPr>
        <w:rFonts w:hint="default"/>
        <w:lang w:val="en-US" w:eastAsia="zh-CN" w:bidi="ar-SA"/>
      </w:rPr>
    </w:lvl>
    <w:lvl w:ilvl="6" w:tentative="0">
      <w:start w:val="0"/>
      <w:numFmt w:val="bullet"/>
      <w:lvlText w:val="•"/>
      <w:lvlJc w:val="left"/>
      <w:pPr>
        <w:ind w:left="5158" w:hanging="362"/>
      </w:pPr>
      <w:rPr>
        <w:rFonts w:hint="default"/>
        <w:lang w:val="en-US" w:eastAsia="zh-CN" w:bidi="ar-SA"/>
      </w:rPr>
    </w:lvl>
    <w:lvl w:ilvl="7" w:tentative="0">
      <w:start w:val="0"/>
      <w:numFmt w:val="bullet"/>
      <w:lvlText w:val="•"/>
      <w:lvlJc w:val="left"/>
      <w:pPr>
        <w:ind w:left="5905" w:hanging="362"/>
      </w:pPr>
      <w:rPr>
        <w:rFonts w:hint="default"/>
        <w:lang w:val="en-US" w:eastAsia="zh-CN" w:bidi="ar-SA"/>
      </w:rPr>
    </w:lvl>
    <w:lvl w:ilvl="8" w:tentative="0">
      <w:start w:val="0"/>
      <w:numFmt w:val="bullet"/>
      <w:lvlText w:val="•"/>
      <w:lvlJc w:val="left"/>
      <w:pPr>
        <w:ind w:left="6651" w:hanging="362"/>
      </w:pPr>
      <w:rPr>
        <w:rFonts w:hint="default"/>
        <w:lang w:val="en-US" w:eastAsia="zh-CN" w:bidi="ar-SA"/>
      </w:rPr>
    </w:lvl>
  </w:abstractNum>
  <w:abstractNum w:abstractNumId="7">
    <w:nsid w:val="25B654F3"/>
    <w:multiLevelType w:val="multilevel"/>
    <w:tmpl w:val="25B654F3"/>
    <w:lvl w:ilvl="0" w:tentative="0">
      <w:start w:val="2"/>
      <w:numFmt w:val="decimal"/>
      <w:lvlText w:val="（%1）"/>
      <w:lvlJc w:val="left"/>
      <w:pPr>
        <w:ind w:left="103" w:hanging="525"/>
        <w:jc w:val="left"/>
      </w:pPr>
      <w:rPr>
        <w:rFonts w:hint="default" w:ascii="宋体" w:hAnsi="宋体" w:eastAsia="宋体" w:cs="宋体"/>
        <w:b w:val="0"/>
        <w:bCs w:val="0"/>
        <w:i w:val="0"/>
        <w:iCs w:val="0"/>
        <w:spacing w:val="-15"/>
        <w:w w:val="99"/>
        <w:sz w:val="19"/>
        <w:szCs w:val="19"/>
        <w:lang w:val="en-US" w:eastAsia="zh-CN" w:bidi="ar-SA"/>
      </w:rPr>
    </w:lvl>
    <w:lvl w:ilvl="1" w:tentative="0">
      <w:start w:val="1"/>
      <w:numFmt w:val="decimal"/>
      <w:lvlText w:val="（%2）"/>
      <w:lvlJc w:val="left"/>
      <w:pPr>
        <w:ind w:left="670" w:hanging="531"/>
        <w:jc w:val="left"/>
      </w:pPr>
      <w:rPr>
        <w:rFonts w:hint="default" w:ascii="宋体" w:hAnsi="宋体" w:eastAsia="宋体" w:cs="宋体"/>
        <w:b w:val="0"/>
        <w:bCs w:val="0"/>
        <w:i w:val="0"/>
        <w:iCs w:val="0"/>
        <w:spacing w:val="2"/>
        <w:w w:val="99"/>
        <w:sz w:val="19"/>
        <w:szCs w:val="19"/>
        <w:lang w:val="en-US" w:eastAsia="zh-CN" w:bidi="ar-SA"/>
      </w:rPr>
    </w:lvl>
    <w:lvl w:ilvl="2" w:tentative="0">
      <w:start w:val="0"/>
      <w:numFmt w:val="bullet"/>
      <w:lvlText w:val="•"/>
      <w:lvlJc w:val="left"/>
      <w:pPr>
        <w:ind w:left="2000" w:hanging="531"/>
      </w:pPr>
      <w:rPr>
        <w:rFonts w:hint="default"/>
        <w:lang w:val="en-US" w:eastAsia="zh-CN" w:bidi="ar-SA"/>
      </w:rPr>
    </w:lvl>
    <w:lvl w:ilvl="3" w:tentative="0">
      <w:start w:val="0"/>
      <w:numFmt w:val="bullet"/>
      <w:lvlText w:val="•"/>
      <w:lvlJc w:val="left"/>
      <w:pPr>
        <w:ind w:left="1647" w:hanging="531"/>
      </w:pPr>
      <w:rPr>
        <w:rFonts w:hint="default"/>
        <w:lang w:val="en-US" w:eastAsia="zh-CN" w:bidi="ar-SA"/>
      </w:rPr>
    </w:lvl>
    <w:lvl w:ilvl="4" w:tentative="0">
      <w:start w:val="0"/>
      <w:numFmt w:val="bullet"/>
      <w:lvlText w:val="•"/>
      <w:lvlJc w:val="left"/>
      <w:pPr>
        <w:ind w:left="1294" w:hanging="531"/>
      </w:pPr>
      <w:rPr>
        <w:rFonts w:hint="default"/>
        <w:lang w:val="en-US" w:eastAsia="zh-CN" w:bidi="ar-SA"/>
      </w:rPr>
    </w:lvl>
    <w:lvl w:ilvl="5" w:tentative="0">
      <w:start w:val="0"/>
      <w:numFmt w:val="bullet"/>
      <w:lvlText w:val="•"/>
      <w:lvlJc w:val="left"/>
      <w:pPr>
        <w:ind w:left="941" w:hanging="531"/>
      </w:pPr>
      <w:rPr>
        <w:rFonts w:hint="default"/>
        <w:lang w:val="en-US" w:eastAsia="zh-CN" w:bidi="ar-SA"/>
      </w:rPr>
    </w:lvl>
    <w:lvl w:ilvl="6" w:tentative="0">
      <w:start w:val="0"/>
      <w:numFmt w:val="bullet"/>
      <w:lvlText w:val="•"/>
      <w:lvlJc w:val="left"/>
      <w:pPr>
        <w:ind w:left="588" w:hanging="531"/>
      </w:pPr>
      <w:rPr>
        <w:rFonts w:hint="default"/>
        <w:lang w:val="en-US" w:eastAsia="zh-CN" w:bidi="ar-SA"/>
      </w:rPr>
    </w:lvl>
    <w:lvl w:ilvl="7" w:tentative="0">
      <w:start w:val="0"/>
      <w:numFmt w:val="bullet"/>
      <w:lvlText w:val="•"/>
      <w:lvlJc w:val="left"/>
      <w:pPr>
        <w:ind w:left="235" w:hanging="531"/>
      </w:pPr>
      <w:rPr>
        <w:rFonts w:hint="default"/>
        <w:lang w:val="en-US" w:eastAsia="zh-CN" w:bidi="ar-SA"/>
      </w:rPr>
    </w:lvl>
    <w:lvl w:ilvl="8" w:tentative="0">
      <w:start w:val="0"/>
      <w:numFmt w:val="bullet"/>
      <w:lvlText w:val="•"/>
      <w:lvlJc w:val="left"/>
      <w:pPr>
        <w:ind w:left="-118" w:hanging="531"/>
      </w:pPr>
      <w:rPr>
        <w:rFonts w:hint="default"/>
        <w:lang w:val="en-US" w:eastAsia="zh-CN" w:bidi="ar-SA"/>
      </w:rPr>
    </w:lvl>
  </w:abstractNum>
  <w:abstractNum w:abstractNumId="8">
    <w:nsid w:val="2A8F537B"/>
    <w:multiLevelType w:val="multilevel"/>
    <w:tmpl w:val="2A8F537B"/>
    <w:lvl w:ilvl="0" w:tentative="0">
      <w:start w:val="1"/>
      <w:numFmt w:val="decimal"/>
      <w:lvlText w:val="（%1）"/>
      <w:lvlJc w:val="left"/>
      <w:pPr>
        <w:ind w:left="838" w:hanging="525"/>
        <w:jc w:val="left"/>
      </w:pPr>
      <w:rPr>
        <w:rFonts w:hint="default" w:ascii="宋体" w:hAnsi="宋体" w:eastAsia="宋体" w:cs="宋体"/>
        <w:b w:val="0"/>
        <w:bCs w:val="0"/>
        <w:i w:val="0"/>
        <w:iCs w:val="0"/>
        <w:spacing w:val="-32"/>
        <w:w w:val="99"/>
        <w:sz w:val="19"/>
        <w:szCs w:val="19"/>
        <w:lang w:val="en-US" w:eastAsia="zh-CN" w:bidi="ar-SA"/>
      </w:rPr>
    </w:lvl>
    <w:lvl w:ilvl="1" w:tentative="0">
      <w:start w:val="0"/>
      <w:numFmt w:val="bullet"/>
      <w:lvlText w:val="•"/>
      <w:lvlJc w:val="left"/>
      <w:pPr>
        <w:ind w:left="1743" w:hanging="525"/>
      </w:pPr>
      <w:rPr>
        <w:rFonts w:hint="default"/>
        <w:lang w:val="en-US" w:eastAsia="zh-CN" w:bidi="ar-SA"/>
      </w:rPr>
    </w:lvl>
    <w:lvl w:ilvl="2" w:tentative="0">
      <w:start w:val="0"/>
      <w:numFmt w:val="bullet"/>
      <w:lvlText w:val="•"/>
      <w:lvlJc w:val="left"/>
      <w:pPr>
        <w:ind w:left="2647" w:hanging="525"/>
      </w:pPr>
      <w:rPr>
        <w:rFonts w:hint="default"/>
        <w:lang w:val="en-US" w:eastAsia="zh-CN" w:bidi="ar-SA"/>
      </w:rPr>
    </w:lvl>
    <w:lvl w:ilvl="3" w:tentative="0">
      <w:start w:val="0"/>
      <w:numFmt w:val="bullet"/>
      <w:lvlText w:val="•"/>
      <w:lvlJc w:val="left"/>
      <w:pPr>
        <w:ind w:left="3551" w:hanging="525"/>
      </w:pPr>
      <w:rPr>
        <w:rFonts w:hint="default"/>
        <w:lang w:val="en-US" w:eastAsia="zh-CN" w:bidi="ar-SA"/>
      </w:rPr>
    </w:lvl>
    <w:lvl w:ilvl="4" w:tentative="0">
      <w:start w:val="0"/>
      <w:numFmt w:val="bullet"/>
      <w:lvlText w:val="•"/>
      <w:lvlJc w:val="left"/>
      <w:pPr>
        <w:ind w:left="4455" w:hanging="525"/>
      </w:pPr>
      <w:rPr>
        <w:rFonts w:hint="default"/>
        <w:lang w:val="en-US" w:eastAsia="zh-CN" w:bidi="ar-SA"/>
      </w:rPr>
    </w:lvl>
    <w:lvl w:ilvl="5" w:tentative="0">
      <w:start w:val="0"/>
      <w:numFmt w:val="bullet"/>
      <w:lvlText w:val="•"/>
      <w:lvlJc w:val="left"/>
      <w:pPr>
        <w:ind w:left="5359" w:hanging="525"/>
      </w:pPr>
      <w:rPr>
        <w:rFonts w:hint="default"/>
        <w:lang w:val="en-US" w:eastAsia="zh-CN" w:bidi="ar-SA"/>
      </w:rPr>
    </w:lvl>
    <w:lvl w:ilvl="6" w:tentative="0">
      <w:start w:val="0"/>
      <w:numFmt w:val="bullet"/>
      <w:lvlText w:val="•"/>
      <w:lvlJc w:val="left"/>
      <w:pPr>
        <w:ind w:left="6263" w:hanging="525"/>
      </w:pPr>
      <w:rPr>
        <w:rFonts w:hint="default"/>
        <w:lang w:val="en-US" w:eastAsia="zh-CN" w:bidi="ar-SA"/>
      </w:rPr>
    </w:lvl>
    <w:lvl w:ilvl="7" w:tentative="0">
      <w:start w:val="0"/>
      <w:numFmt w:val="bullet"/>
      <w:lvlText w:val="•"/>
      <w:lvlJc w:val="left"/>
      <w:pPr>
        <w:ind w:left="7167" w:hanging="525"/>
      </w:pPr>
      <w:rPr>
        <w:rFonts w:hint="default"/>
        <w:lang w:val="en-US" w:eastAsia="zh-CN" w:bidi="ar-SA"/>
      </w:rPr>
    </w:lvl>
    <w:lvl w:ilvl="8" w:tentative="0">
      <w:start w:val="0"/>
      <w:numFmt w:val="bullet"/>
      <w:lvlText w:val="•"/>
      <w:lvlJc w:val="left"/>
      <w:pPr>
        <w:ind w:left="8070" w:hanging="525"/>
      </w:pPr>
      <w:rPr>
        <w:rFonts w:hint="default"/>
        <w:lang w:val="en-US" w:eastAsia="zh-CN" w:bidi="ar-SA"/>
      </w:rPr>
    </w:lvl>
  </w:abstractNum>
  <w:abstractNum w:abstractNumId="9">
    <w:nsid w:val="59ADCABA"/>
    <w:multiLevelType w:val="multilevel"/>
    <w:tmpl w:val="59ADCABA"/>
    <w:lvl w:ilvl="0" w:tentative="0">
      <w:start w:val="13"/>
      <w:numFmt w:val="decimal"/>
      <w:lvlText w:val="%1."/>
      <w:lvlJc w:val="left"/>
      <w:pPr>
        <w:ind w:left="524" w:hanging="422"/>
        <w:jc w:val="left"/>
      </w:pPr>
      <w:rPr>
        <w:rFonts w:hint="default" w:ascii="Times New Roman" w:hAnsi="Times New Roman" w:eastAsia="Times New Roman" w:cs="Times New Roman"/>
        <w:b w:val="0"/>
        <w:bCs w:val="0"/>
        <w:i w:val="0"/>
        <w:iCs w:val="0"/>
        <w:spacing w:val="-1"/>
        <w:w w:val="99"/>
        <w:sz w:val="19"/>
        <w:szCs w:val="19"/>
        <w:lang w:val="en-US" w:eastAsia="zh-CN" w:bidi="ar-SA"/>
      </w:rPr>
    </w:lvl>
    <w:lvl w:ilvl="1" w:tentative="0">
      <w:start w:val="0"/>
      <w:numFmt w:val="bullet"/>
      <w:lvlText w:val="•"/>
      <w:lvlJc w:val="left"/>
      <w:pPr>
        <w:ind w:left="1455" w:hanging="422"/>
      </w:pPr>
      <w:rPr>
        <w:rFonts w:hint="default"/>
        <w:lang w:val="en-US" w:eastAsia="zh-CN" w:bidi="ar-SA"/>
      </w:rPr>
    </w:lvl>
    <w:lvl w:ilvl="2" w:tentative="0">
      <w:start w:val="0"/>
      <w:numFmt w:val="bullet"/>
      <w:lvlText w:val="•"/>
      <w:lvlJc w:val="left"/>
      <w:pPr>
        <w:ind w:left="2391" w:hanging="422"/>
      </w:pPr>
      <w:rPr>
        <w:rFonts w:hint="default"/>
        <w:lang w:val="en-US" w:eastAsia="zh-CN" w:bidi="ar-SA"/>
      </w:rPr>
    </w:lvl>
    <w:lvl w:ilvl="3" w:tentative="0">
      <w:start w:val="0"/>
      <w:numFmt w:val="bullet"/>
      <w:lvlText w:val="•"/>
      <w:lvlJc w:val="left"/>
      <w:pPr>
        <w:ind w:left="3327" w:hanging="422"/>
      </w:pPr>
      <w:rPr>
        <w:rFonts w:hint="default"/>
        <w:lang w:val="en-US" w:eastAsia="zh-CN" w:bidi="ar-SA"/>
      </w:rPr>
    </w:lvl>
    <w:lvl w:ilvl="4" w:tentative="0">
      <w:start w:val="0"/>
      <w:numFmt w:val="bullet"/>
      <w:lvlText w:val="•"/>
      <w:lvlJc w:val="left"/>
      <w:pPr>
        <w:ind w:left="4263" w:hanging="422"/>
      </w:pPr>
      <w:rPr>
        <w:rFonts w:hint="default"/>
        <w:lang w:val="en-US" w:eastAsia="zh-CN" w:bidi="ar-SA"/>
      </w:rPr>
    </w:lvl>
    <w:lvl w:ilvl="5" w:tentative="0">
      <w:start w:val="0"/>
      <w:numFmt w:val="bullet"/>
      <w:lvlText w:val="•"/>
      <w:lvlJc w:val="left"/>
      <w:pPr>
        <w:ind w:left="5199" w:hanging="422"/>
      </w:pPr>
      <w:rPr>
        <w:rFonts w:hint="default"/>
        <w:lang w:val="en-US" w:eastAsia="zh-CN" w:bidi="ar-SA"/>
      </w:rPr>
    </w:lvl>
    <w:lvl w:ilvl="6" w:tentative="0">
      <w:start w:val="0"/>
      <w:numFmt w:val="bullet"/>
      <w:lvlText w:val="•"/>
      <w:lvlJc w:val="left"/>
      <w:pPr>
        <w:ind w:left="6135" w:hanging="422"/>
      </w:pPr>
      <w:rPr>
        <w:rFonts w:hint="default"/>
        <w:lang w:val="en-US" w:eastAsia="zh-CN" w:bidi="ar-SA"/>
      </w:rPr>
    </w:lvl>
    <w:lvl w:ilvl="7" w:tentative="0">
      <w:start w:val="0"/>
      <w:numFmt w:val="bullet"/>
      <w:lvlText w:val="•"/>
      <w:lvlJc w:val="left"/>
      <w:pPr>
        <w:ind w:left="7071" w:hanging="422"/>
      </w:pPr>
      <w:rPr>
        <w:rFonts w:hint="default"/>
        <w:lang w:val="en-US" w:eastAsia="zh-CN" w:bidi="ar-SA"/>
      </w:rPr>
    </w:lvl>
    <w:lvl w:ilvl="8" w:tentative="0">
      <w:start w:val="0"/>
      <w:numFmt w:val="bullet"/>
      <w:lvlText w:val="•"/>
      <w:lvlJc w:val="left"/>
      <w:pPr>
        <w:ind w:left="8006" w:hanging="422"/>
      </w:pPr>
      <w:rPr>
        <w:rFonts w:hint="default"/>
        <w:lang w:val="en-US" w:eastAsia="zh-CN" w:bidi="ar-SA"/>
      </w:rPr>
    </w:lvl>
  </w:abstractNum>
  <w:abstractNum w:abstractNumId="10">
    <w:nsid w:val="5A241D34"/>
    <w:multiLevelType w:val="multilevel"/>
    <w:tmpl w:val="5A241D34"/>
    <w:lvl w:ilvl="0" w:tentative="0">
      <w:start w:val="1"/>
      <w:numFmt w:val="decimal"/>
      <w:lvlText w:val="（%1）"/>
      <w:lvlJc w:val="left"/>
      <w:pPr>
        <w:ind w:left="838" w:hanging="525"/>
        <w:jc w:val="left"/>
      </w:pPr>
      <w:rPr>
        <w:rFonts w:hint="default" w:ascii="宋体" w:hAnsi="宋体" w:eastAsia="宋体" w:cs="宋体"/>
        <w:b w:val="0"/>
        <w:bCs w:val="0"/>
        <w:i w:val="0"/>
        <w:iCs w:val="0"/>
        <w:spacing w:val="-25"/>
        <w:w w:val="99"/>
        <w:sz w:val="19"/>
        <w:szCs w:val="19"/>
        <w:lang w:val="en-US" w:eastAsia="zh-CN" w:bidi="ar-SA"/>
      </w:rPr>
    </w:lvl>
    <w:lvl w:ilvl="1" w:tentative="0">
      <w:start w:val="0"/>
      <w:numFmt w:val="bullet"/>
      <w:lvlText w:val="•"/>
      <w:lvlJc w:val="left"/>
      <w:pPr>
        <w:ind w:left="1580" w:hanging="525"/>
      </w:pPr>
      <w:rPr>
        <w:rFonts w:hint="default"/>
        <w:lang w:val="en-US" w:eastAsia="zh-CN" w:bidi="ar-SA"/>
      </w:rPr>
    </w:lvl>
    <w:lvl w:ilvl="2" w:tentative="0">
      <w:start w:val="0"/>
      <w:numFmt w:val="bullet"/>
      <w:lvlText w:val="•"/>
      <w:lvlJc w:val="left"/>
      <w:pPr>
        <w:ind w:left="2321" w:hanging="525"/>
      </w:pPr>
      <w:rPr>
        <w:rFonts w:hint="default"/>
        <w:lang w:val="en-US" w:eastAsia="zh-CN" w:bidi="ar-SA"/>
      </w:rPr>
    </w:lvl>
    <w:lvl w:ilvl="3" w:tentative="0">
      <w:start w:val="0"/>
      <w:numFmt w:val="bullet"/>
      <w:lvlText w:val="•"/>
      <w:lvlJc w:val="left"/>
      <w:pPr>
        <w:ind w:left="3062" w:hanging="525"/>
      </w:pPr>
      <w:rPr>
        <w:rFonts w:hint="default"/>
        <w:lang w:val="en-US" w:eastAsia="zh-CN" w:bidi="ar-SA"/>
      </w:rPr>
    </w:lvl>
    <w:lvl w:ilvl="4" w:tentative="0">
      <w:start w:val="0"/>
      <w:numFmt w:val="bullet"/>
      <w:lvlText w:val="•"/>
      <w:lvlJc w:val="left"/>
      <w:pPr>
        <w:ind w:left="3803" w:hanging="525"/>
      </w:pPr>
      <w:rPr>
        <w:rFonts w:hint="default"/>
        <w:lang w:val="en-US" w:eastAsia="zh-CN" w:bidi="ar-SA"/>
      </w:rPr>
    </w:lvl>
    <w:lvl w:ilvl="5" w:tentative="0">
      <w:start w:val="0"/>
      <w:numFmt w:val="bullet"/>
      <w:lvlText w:val="•"/>
      <w:lvlJc w:val="left"/>
      <w:pPr>
        <w:ind w:left="4544" w:hanging="525"/>
      </w:pPr>
      <w:rPr>
        <w:rFonts w:hint="default"/>
        <w:lang w:val="en-US" w:eastAsia="zh-CN" w:bidi="ar-SA"/>
      </w:rPr>
    </w:lvl>
    <w:lvl w:ilvl="6" w:tentative="0">
      <w:start w:val="0"/>
      <w:numFmt w:val="bullet"/>
      <w:lvlText w:val="•"/>
      <w:lvlJc w:val="left"/>
      <w:pPr>
        <w:ind w:left="5284" w:hanging="525"/>
      </w:pPr>
      <w:rPr>
        <w:rFonts w:hint="default"/>
        <w:lang w:val="en-US" w:eastAsia="zh-CN" w:bidi="ar-SA"/>
      </w:rPr>
    </w:lvl>
    <w:lvl w:ilvl="7" w:tentative="0">
      <w:start w:val="0"/>
      <w:numFmt w:val="bullet"/>
      <w:lvlText w:val="•"/>
      <w:lvlJc w:val="left"/>
      <w:pPr>
        <w:ind w:left="6025" w:hanging="525"/>
      </w:pPr>
      <w:rPr>
        <w:rFonts w:hint="default"/>
        <w:lang w:val="en-US" w:eastAsia="zh-CN" w:bidi="ar-SA"/>
      </w:rPr>
    </w:lvl>
    <w:lvl w:ilvl="8" w:tentative="0">
      <w:start w:val="0"/>
      <w:numFmt w:val="bullet"/>
      <w:lvlText w:val="•"/>
      <w:lvlJc w:val="left"/>
      <w:pPr>
        <w:ind w:left="6766" w:hanging="525"/>
      </w:pPr>
      <w:rPr>
        <w:rFonts w:hint="default"/>
        <w:lang w:val="en-US" w:eastAsia="zh-CN" w:bidi="ar-SA"/>
      </w:rPr>
    </w:lvl>
  </w:abstractNum>
  <w:abstractNum w:abstractNumId="11">
    <w:nsid w:val="72183CF9"/>
    <w:multiLevelType w:val="multilevel"/>
    <w:tmpl w:val="72183CF9"/>
    <w:lvl w:ilvl="0" w:tentative="0">
      <w:start w:val="1"/>
      <w:numFmt w:val="decimal"/>
      <w:lvlText w:val="（%1）"/>
      <w:lvlJc w:val="left"/>
      <w:pPr>
        <w:ind w:left="669" w:hanging="525"/>
        <w:jc w:val="left"/>
      </w:pPr>
      <w:rPr>
        <w:rFonts w:hint="default" w:ascii="宋体" w:hAnsi="宋体" w:eastAsia="宋体" w:cs="宋体"/>
        <w:b w:val="0"/>
        <w:bCs w:val="0"/>
        <w:i w:val="0"/>
        <w:iCs w:val="0"/>
        <w:spacing w:val="-63"/>
        <w:w w:val="99"/>
        <w:sz w:val="19"/>
        <w:szCs w:val="19"/>
        <w:lang w:val="en-US" w:eastAsia="zh-CN" w:bidi="ar-SA"/>
      </w:rPr>
    </w:lvl>
    <w:lvl w:ilvl="1" w:tentative="0">
      <w:start w:val="0"/>
      <w:numFmt w:val="bullet"/>
      <w:lvlText w:val="•"/>
      <w:lvlJc w:val="left"/>
      <w:pPr>
        <w:ind w:left="1581" w:hanging="525"/>
      </w:pPr>
      <w:rPr>
        <w:rFonts w:hint="default"/>
        <w:lang w:val="en-US" w:eastAsia="zh-CN" w:bidi="ar-SA"/>
      </w:rPr>
    </w:lvl>
    <w:lvl w:ilvl="2" w:tentative="0">
      <w:start w:val="0"/>
      <w:numFmt w:val="bullet"/>
      <w:lvlText w:val="•"/>
      <w:lvlJc w:val="left"/>
      <w:pPr>
        <w:ind w:left="2503" w:hanging="525"/>
      </w:pPr>
      <w:rPr>
        <w:rFonts w:hint="default"/>
        <w:lang w:val="en-US" w:eastAsia="zh-CN" w:bidi="ar-SA"/>
      </w:rPr>
    </w:lvl>
    <w:lvl w:ilvl="3" w:tentative="0">
      <w:start w:val="0"/>
      <w:numFmt w:val="bullet"/>
      <w:lvlText w:val="•"/>
      <w:lvlJc w:val="left"/>
      <w:pPr>
        <w:ind w:left="3425" w:hanging="525"/>
      </w:pPr>
      <w:rPr>
        <w:rFonts w:hint="default"/>
        <w:lang w:val="en-US" w:eastAsia="zh-CN" w:bidi="ar-SA"/>
      </w:rPr>
    </w:lvl>
    <w:lvl w:ilvl="4" w:tentative="0">
      <w:start w:val="0"/>
      <w:numFmt w:val="bullet"/>
      <w:lvlText w:val="•"/>
      <w:lvlJc w:val="left"/>
      <w:pPr>
        <w:ind w:left="4347" w:hanging="525"/>
      </w:pPr>
      <w:rPr>
        <w:rFonts w:hint="default"/>
        <w:lang w:val="en-US" w:eastAsia="zh-CN" w:bidi="ar-SA"/>
      </w:rPr>
    </w:lvl>
    <w:lvl w:ilvl="5" w:tentative="0">
      <w:start w:val="0"/>
      <w:numFmt w:val="bullet"/>
      <w:lvlText w:val="•"/>
      <w:lvlJc w:val="left"/>
      <w:pPr>
        <w:ind w:left="5268" w:hanging="525"/>
      </w:pPr>
      <w:rPr>
        <w:rFonts w:hint="default"/>
        <w:lang w:val="en-US" w:eastAsia="zh-CN" w:bidi="ar-SA"/>
      </w:rPr>
    </w:lvl>
    <w:lvl w:ilvl="6" w:tentative="0">
      <w:start w:val="0"/>
      <w:numFmt w:val="bullet"/>
      <w:lvlText w:val="•"/>
      <w:lvlJc w:val="left"/>
      <w:pPr>
        <w:ind w:left="6190" w:hanging="525"/>
      </w:pPr>
      <w:rPr>
        <w:rFonts w:hint="default"/>
        <w:lang w:val="en-US" w:eastAsia="zh-CN" w:bidi="ar-SA"/>
      </w:rPr>
    </w:lvl>
    <w:lvl w:ilvl="7" w:tentative="0">
      <w:start w:val="0"/>
      <w:numFmt w:val="bullet"/>
      <w:lvlText w:val="•"/>
      <w:lvlJc w:val="left"/>
      <w:pPr>
        <w:ind w:left="7112" w:hanging="525"/>
      </w:pPr>
      <w:rPr>
        <w:rFonts w:hint="default"/>
        <w:lang w:val="en-US" w:eastAsia="zh-CN" w:bidi="ar-SA"/>
      </w:rPr>
    </w:lvl>
    <w:lvl w:ilvl="8" w:tentative="0">
      <w:start w:val="0"/>
      <w:numFmt w:val="bullet"/>
      <w:lvlText w:val="•"/>
      <w:lvlJc w:val="left"/>
      <w:pPr>
        <w:ind w:left="8034" w:hanging="525"/>
      </w:pPr>
      <w:rPr>
        <w:rFonts w:hint="default"/>
        <w:lang w:val="en-US" w:eastAsia="zh-CN" w:bidi="ar-SA"/>
      </w:rPr>
    </w:lvl>
  </w:abstractNum>
  <w:num w:numId="1">
    <w:abstractNumId w:val="4"/>
  </w:num>
  <w:num w:numId="2">
    <w:abstractNumId w:val="3"/>
  </w:num>
  <w:num w:numId="3">
    <w:abstractNumId w:val="9"/>
  </w:num>
  <w:num w:numId="4">
    <w:abstractNumId w:val="2"/>
  </w:num>
  <w:num w:numId="5">
    <w:abstractNumId w:val="1"/>
  </w:num>
  <w:num w:numId="6">
    <w:abstractNumId w:val="6"/>
  </w:num>
  <w:num w:numId="7">
    <w:abstractNumId w:val="7"/>
  </w:num>
  <w:num w:numId="8">
    <w:abstractNumId w:val="11"/>
  </w:num>
  <w:num w:numId="9">
    <w:abstractNumId w:val="5"/>
  </w:num>
  <w:num w:numId="10">
    <w:abstractNumId w:val="0"/>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wNTQ5NmVhYjE5YTcxYzFjNWJjMTU3MGEyYTI0ZjgifQ=="/>
  </w:docVars>
  <w:rsids>
    <w:rsidRoot w:val="00000000"/>
    <w:rsid w:val="004151FC"/>
    <w:rsid w:val="00C02FC6"/>
    <w:rsid w:val="48AD2548"/>
    <w:rsid w:val="663C3E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character" w:default="1" w:styleId="6">
    <w:name w:val="Default Paragraph Font"/>
    <w:semiHidden/>
    <w:unhideWhenUsed/>
    <w:uiPriority w:val="1"/>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1"/>
      <w:szCs w:val="21"/>
      <w:lang w:val="en-US" w:eastAsia="zh-CN"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10"/>
    <w:unhideWhenUsed/>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rPr>
  </w:style>
  <w:style w:type="table" w:customStyle="1" w:styleId="7">
    <w:name w:val="Table Normal_0"/>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ind w:left="103"/>
    </w:pPr>
    <w:rPr>
      <w:rFonts w:ascii="宋体" w:hAnsi="宋体" w:eastAsia="宋体" w:cs="宋体"/>
      <w:lang w:val="en-US" w:eastAsia="zh-CN" w:bidi="ar-SA"/>
    </w:rPr>
  </w:style>
  <w:style w:type="paragraph" w:customStyle="1" w:styleId="9">
    <w:name w:val="Table Paragraph"/>
    <w:basedOn w:val="1"/>
    <w:qFormat/>
    <w:uiPriority w:val="1"/>
    <w:pPr>
      <w:spacing w:before="31"/>
      <w:ind w:left="145"/>
      <w:jc w:val="center"/>
    </w:pPr>
    <w:rPr>
      <w:rFonts w:ascii="宋体" w:hAnsi="宋体" w:eastAsia="宋体" w:cs="宋体"/>
      <w:lang w:val="en-US" w:eastAsia="zh-CN" w:bidi="ar-SA"/>
    </w:rPr>
  </w:style>
  <w:style w:type="character" w:customStyle="1" w:styleId="10">
    <w:name w:val="页眉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1" Type="http://schemas.openxmlformats.org/officeDocument/2006/relationships/fontTable" Target="fontTable.xml"/><Relationship Id="rId70" Type="http://schemas.openxmlformats.org/officeDocument/2006/relationships/numbering" Target="numbering.xml"/><Relationship Id="rId7" Type="http://schemas.openxmlformats.org/officeDocument/2006/relationships/image" Target="media/image3.jpeg"/><Relationship Id="rId69" Type="http://schemas.openxmlformats.org/officeDocument/2006/relationships/customXml" Target="../customXml/item1.xml"/><Relationship Id="rId68" Type="http://schemas.openxmlformats.org/officeDocument/2006/relationships/image" Target="media/image64.png"/><Relationship Id="rId67" Type="http://schemas.openxmlformats.org/officeDocument/2006/relationships/image" Target="media/image63.png"/><Relationship Id="rId66" Type="http://schemas.openxmlformats.org/officeDocument/2006/relationships/image" Target="media/image62.png"/><Relationship Id="rId65" Type="http://schemas.openxmlformats.org/officeDocument/2006/relationships/image" Target="media/image61.png"/><Relationship Id="rId64" Type="http://schemas.openxmlformats.org/officeDocument/2006/relationships/image" Target="media/image60.png"/><Relationship Id="rId63" Type="http://schemas.openxmlformats.org/officeDocument/2006/relationships/image" Target="media/image59.png"/><Relationship Id="rId62" Type="http://schemas.openxmlformats.org/officeDocument/2006/relationships/image" Target="media/image58.png"/><Relationship Id="rId61" Type="http://schemas.openxmlformats.org/officeDocument/2006/relationships/image" Target="media/image57.png"/><Relationship Id="rId60" Type="http://schemas.openxmlformats.org/officeDocument/2006/relationships/image" Target="media/image56.png"/><Relationship Id="rId6" Type="http://schemas.openxmlformats.org/officeDocument/2006/relationships/image" Target="media/image2.png"/><Relationship Id="rId59" Type="http://schemas.openxmlformats.org/officeDocument/2006/relationships/image" Target="media/image55.png"/><Relationship Id="rId58" Type="http://schemas.openxmlformats.org/officeDocument/2006/relationships/image" Target="media/image54.png"/><Relationship Id="rId57" Type="http://schemas.openxmlformats.org/officeDocument/2006/relationships/image" Target="media/image53.png"/><Relationship Id="rId56" Type="http://schemas.openxmlformats.org/officeDocument/2006/relationships/image" Target="media/image52.png"/><Relationship Id="rId55" Type="http://schemas.openxmlformats.org/officeDocument/2006/relationships/image" Target="media/image51.png"/><Relationship Id="rId54" Type="http://schemas.openxmlformats.org/officeDocument/2006/relationships/image" Target="media/image50.png"/><Relationship Id="rId53" Type="http://schemas.openxmlformats.org/officeDocument/2006/relationships/image" Target="media/image49.png"/><Relationship Id="rId52" Type="http://schemas.openxmlformats.org/officeDocument/2006/relationships/image" Target="media/image48.png"/><Relationship Id="rId51" Type="http://schemas.openxmlformats.org/officeDocument/2006/relationships/image" Target="media/image47.png"/><Relationship Id="rId50" Type="http://schemas.openxmlformats.org/officeDocument/2006/relationships/image" Target="media/image46.png"/><Relationship Id="rId5" Type="http://schemas.openxmlformats.org/officeDocument/2006/relationships/theme" Target="theme/theme1.xml"/><Relationship Id="rId49" Type="http://schemas.openxmlformats.org/officeDocument/2006/relationships/image" Target="media/image45.png"/><Relationship Id="rId48" Type="http://schemas.openxmlformats.org/officeDocument/2006/relationships/image" Target="media/image44.png"/><Relationship Id="rId47" Type="http://schemas.openxmlformats.org/officeDocument/2006/relationships/image" Target="media/image43.png"/><Relationship Id="rId46" Type="http://schemas.openxmlformats.org/officeDocument/2006/relationships/image" Target="media/image42.png"/><Relationship Id="rId45" Type="http://schemas.openxmlformats.org/officeDocument/2006/relationships/image" Target="media/image41.png"/><Relationship Id="rId44" Type="http://schemas.openxmlformats.org/officeDocument/2006/relationships/image" Target="media/image40.png"/><Relationship Id="rId43" Type="http://schemas.openxmlformats.org/officeDocument/2006/relationships/image" Target="media/image39.png"/><Relationship Id="rId42" Type="http://schemas.openxmlformats.org/officeDocument/2006/relationships/image" Target="media/image38.png"/><Relationship Id="rId41" Type="http://schemas.openxmlformats.org/officeDocument/2006/relationships/image" Target="media/image37.png"/><Relationship Id="rId40" Type="http://schemas.openxmlformats.org/officeDocument/2006/relationships/image" Target="media/image36.png"/><Relationship Id="rId4" Type="http://schemas.openxmlformats.org/officeDocument/2006/relationships/footer" Target="footer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jpeg"/><Relationship Id="rId35" Type="http://schemas.openxmlformats.org/officeDocument/2006/relationships/image" Target="media/image31.jpeg"/><Relationship Id="rId34" Type="http://schemas.openxmlformats.org/officeDocument/2006/relationships/image" Target="media/image30.jpeg"/><Relationship Id="rId33" Type="http://schemas.openxmlformats.org/officeDocument/2006/relationships/image" Target="media/image29.jpeg"/><Relationship Id="rId32" Type="http://schemas.openxmlformats.org/officeDocument/2006/relationships/image" Target="media/image28.jpeg"/><Relationship Id="rId31" Type="http://schemas.openxmlformats.org/officeDocument/2006/relationships/image" Target="media/image27.jpeg"/><Relationship Id="rId30" Type="http://schemas.openxmlformats.org/officeDocument/2006/relationships/image" Target="media/image26.jpe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3"/>
    <customShpInfo spid="_x0000_s2055"/>
    <customShpInfo spid="_x0000_s2057"/>
    <customShpInfo spid="_x0000_s2059"/>
    <customShpInfo spid="_x0000_s2061"/>
    <customShpInfo spid="_x0000_s2063"/>
    <customShpInfo spid="_x0000_s2065"/>
    <customShpInfo spid="_x0000_s2067"/>
    <customShpInfo spid="_x0000_s2069"/>
    <customShpInfo spid="_x0000_s2071"/>
    <customShpInfo spid="_x0000_s2073"/>
    <customShpInfo spid="_x0000_s2075"/>
    <customShpInfo spid="_x0000_s2077"/>
    <customShpInfo spid="_x0000_s2079"/>
    <customShpInfo spid="_x0000_s2081"/>
    <customShpInfo spid="_x0000_s2083"/>
    <customShpInfo spid="_x0000_s2085"/>
    <customShpInfo spid="_x0000_s2087"/>
    <customShpInfo spid="_x0000_s2089"/>
    <customShpInfo spid="_x0000_s2091"/>
    <customShpInfo spid="_x0000_s2093"/>
    <customShpInfo spid="_x0000_s2094"/>
    <customShpInfo spid="_x0000_s1025"/>
    <customShpInfo spid="_x0000_s1026"/>
    <customShpInfo spid="_x0000_s1028"/>
    <customShpInfo spid="_x0000_s1029"/>
    <customShpInfo spid="_x0000_s1027"/>
    <customShpInfo spid="_x0000_s1031"/>
    <customShpInfo spid="_x0000_s1032"/>
    <customShpInfo spid="_x0000_s1030"/>
    <customShpInfo spid="_x0000_s1034"/>
    <customShpInfo spid="_x0000_s1035"/>
    <customShpInfo spid="_x0000_s1033"/>
    <customShpInfo spid="_x0000_s1037"/>
    <customShpInfo spid="_x0000_s1038"/>
    <customShpInfo spid="_x0000_s1036"/>
    <customShpInfo spid="_x0000_s1039"/>
    <customShpInfo spid="_x0000_s1041"/>
    <customShpInfo spid="_x0000_s1042"/>
    <customShpInfo spid="_x0000_s1043"/>
    <customShpInfo spid="_x0000_s1044"/>
    <customShpInfo spid="_x0000_s1045"/>
    <customShpInfo spid="_x0000_s1046"/>
    <customShpInfo spid="_x0000_s1047"/>
    <customShpInfo spid="_x0000_s1048"/>
    <customShpInfo spid="_x0000_s1040"/>
    <customShpInfo spid="_x0000_s1050"/>
    <customShpInfo spid="_x0000_s1051"/>
    <customShpInfo spid="_x0000_s1052"/>
    <customShpInfo spid="_x0000_s1053"/>
    <customShpInfo spid="_x0000_s1054"/>
    <customShpInfo spid="_x0000_s1055"/>
    <customShpInfo spid="_x0000_s1056"/>
    <customShpInfo spid="_x0000_s1057"/>
    <customShpInfo spid="_x0000_s1049"/>
    <customShpInfo spid="_x0000_s1059"/>
    <customShpInfo spid="_x0000_s1060"/>
    <customShpInfo spid="_x0000_s1061"/>
    <customShpInfo spid="_x0000_s1062"/>
    <customShpInfo spid="_x0000_s1063"/>
    <customShpInfo spid="_x0000_s1064"/>
    <customShpInfo spid="_x0000_s1058"/>
    <customShpInfo spid="_x0000_s1066"/>
    <customShpInfo spid="_x0000_s1067"/>
    <customShpInfo spid="_x0000_s1068"/>
    <customShpInfo spid="_x0000_s1069"/>
    <customShpInfo spid="_x0000_s1070"/>
    <customShpInfo spid="_x0000_s1071"/>
    <customShpInfo spid="_x0000_s1065"/>
    <customShpInfo spid="_x0000_s1072"/>
    <customShpInfo spid="_x0000_s1073"/>
    <customShpInfo spid="_x0000_s1074"/>
    <customShpInfo spid="_x0000_s1075"/>
    <customShpInfo spid="_x0000_s1076"/>
    <customShpInfo spid="_x0000_s1077"/>
    <customShpInfo spid="_x0000_s1079"/>
    <customShpInfo spid="_x0000_s1080"/>
    <customShpInfo spid="_x0000_s1081"/>
    <customShpInfo spid="_x0000_s1082"/>
    <customShpInfo spid="_x0000_s1083"/>
    <customShpInfo spid="_x0000_s1084"/>
    <customShpInfo spid="_x0000_s1078"/>
    <customShpInfo spid="_x0000_s1086"/>
    <customShpInfo spid="_x0000_s1087"/>
    <customShpInfo spid="_x0000_s1085"/>
    <customShpInfo spid="_x0000_s1089"/>
    <customShpInfo spid="_x0000_s1090"/>
    <customShpInfo spid="_x0000_s1091"/>
    <customShpInfo spid="_x0000_s1092"/>
    <customShpInfo spid="_x0000_s1088"/>
    <customShpInfo spid="_x0000_s1094"/>
    <customShpInfo spid="_x0000_s1095"/>
    <customShpInfo spid="_x0000_s1096"/>
    <customShpInfo spid="_x0000_s1097"/>
    <customShpInfo spid="_x0000_s1098"/>
    <customShpInfo spid="_x0000_s1099"/>
    <customShpInfo spid="_x0000_s1093"/>
    <customShpInfo spid="_x0000_s1101"/>
    <customShpInfo spid="_x0000_s1102"/>
    <customShpInfo spid="_x0000_s1103"/>
    <customShpInfo spid="_x0000_s1104"/>
    <customShpInfo spid="_x0000_s1105"/>
    <customShpInfo spid="_x0000_s1106"/>
    <customShpInfo spid="_x0000_s1107"/>
    <customShpInfo spid="_x0000_s1100"/>
    <customShpInfo spid="_x0000_s1109"/>
    <customShpInfo spid="_x0000_s1110"/>
    <customShpInfo spid="_x0000_s1108"/>
    <customShpInfo spid="_x0000_s1112"/>
    <customShpInfo spid="_x0000_s1113"/>
    <customShpInfo spid="_x0000_s1114"/>
    <customShpInfo spid="_x0000_s1115"/>
    <customShpInfo spid="_x0000_s1116"/>
    <customShpInfo spid="_x0000_s1111"/>
    <customShpInfo spid="_x0000_s1118"/>
    <customShpInfo spid="_x0000_s1119"/>
    <customShpInfo spid="_x0000_s1120"/>
    <customShpInfo spid="_x0000_s1121"/>
    <customShpInfo spid="_x0000_s1117"/>
    <customShpInfo spid="_x0000_s1122"/>
    <customShpInfo spid="_x0000_s1123"/>
    <customShpInfo spid="_x0000_s1124"/>
    <customShpInfo spid="_x0000_s1125"/>
    <customShpInfo spid="_x0000_s1126"/>
    <customShpInfo spid="_x0000_s1128"/>
    <customShpInfo spid="_x0000_s1129"/>
    <customShpInfo spid="_x0000_s1130"/>
    <customShpInfo spid="_x0000_s1131"/>
    <customShpInfo spid="_x0000_s1132"/>
    <customShpInfo spid="_x0000_s1133"/>
    <customShpInfo spid="_x0000_s1134"/>
    <customShpInfo spid="_x0000_s1135"/>
    <customShpInfo spid="_x0000_s1127"/>
    <customShpInfo spid="_x0000_s1137"/>
    <customShpInfo spid="_x0000_s1138"/>
    <customShpInfo spid="_x0000_s1136"/>
    <customShpInfo spid="_x0000_s1139"/>
    <customShpInfo spid="_x0000_s1140"/>
    <customShpInfo spid="_x0000_s1141"/>
    <customShpInfo spid="_x0000_s1142"/>
    <customShpInfo spid="_x0000_s1144"/>
    <customShpInfo spid="_x0000_s1145"/>
    <customShpInfo spid="_x0000_s1146"/>
    <customShpInfo spid="_x0000_s1147"/>
    <customShpInfo spid="_x0000_s1148"/>
    <customShpInfo spid="_x0000_s1149"/>
    <customShpInfo spid="_x0000_s1150"/>
    <customShpInfo spid="_x0000_s1151"/>
    <customShpInfo spid="_x0000_s1152"/>
    <customShpInfo spid="_x0000_s1153"/>
    <customShpInfo spid="_x0000_s1143"/>
    <customShpInfo spid="_x0000_s1155"/>
    <customShpInfo spid="_x0000_s1156"/>
    <customShpInfo spid="_x0000_s1157"/>
    <customShpInfo spid="_x0000_s1158"/>
    <customShpInfo spid="_x0000_s1159"/>
    <customShpInfo spid="_x0000_s1160"/>
    <customShpInfo spid="_x0000_s1161"/>
    <customShpInfo spid="_x0000_s1162"/>
    <customShpInfo spid="_x0000_s1163"/>
    <customShpInfo spid="_x0000_s1164"/>
    <customShpInfo spid="_x0000_s1154"/>
    <customShpInfo spid="_x0000_s1166"/>
    <customShpInfo spid="_x0000_s1167"/>
    <customShpInfo spid="_x0000_s1168"/>
    <customShpInfo spid="_x0000_s1169"/>
    <customShpInfo spid="_x0000_s1170"/>
    <customShpInfo spid="_x0000_s1171"/>
    <customShpInfo spid="_x0000_s1172"/>
    <customShpInfo spid="_x0000_s1173"/>
    <customShpInfo spid="_x0000_s1174"/>
    <customShpInfo spid="_x0000_s1175"/>
    <customShpInfo spid="_x0000_s1176"/>
    <customShpInfo spid="_x0000_s1177"/>
    <customShpInfo spid="_x0000_s1178"/>
    <customShpInfo spid="_x0000_s1179"/>
    <customShpInfo spid="_x0000_s1180"/>
    <customShpInfo spid="_x0000_s1181"/>
    <customShpInfo spid="_x0000_s1182"/>
    <customShpInfo spid="_x0000_s1183"/>
    <customShpInfo spid="_x0000_s1184"/>
    <customShpInfo spid="_x0000_s1185"/>
    <customShpInfo spid="_x0000_s1186"/>
    <customShpInfo spid="_x0000_s1187"/>
    <customShpInfo spid="_x0000_s1188"/>
    <customShpInfo spid="_x0000_s1189"/>
    <customShpInfo spid="_x0000_s1190"/>
    <customShpInfo spid="_x0000_s1191"/>
    <customShpInfo spid="_x0000_s1192"/>
    <customShpInfo spid="_x0000_s1193"/>
    <customShpInfo spid="_x0000_s1165"/>
    <customShpInfo spid="_x0000_s1195"/>
    <customShpInfo spid="_x0000_s1196"/>
    <customShpInfo spid="_x0000_s1197"/>
    <customShpInfo spid="_x0000_s1198"/>
    <customShpInfo spid="_x0000_s1199"/>
    <customShpInfo spid="_x0000_s1200"/>
    <customShpInfo spid="_x0000_s1201"/>
    <customShpInfo spid="_x0000_s1202"/>
    <customShpInfo spid="_x0000_s1194"/>
    <customShpInfo spid="_x0000_s1203"/>
    <customShpInfo spid="_x0000_s1204"/>
    <customShpInfo spid="_x0000_s1206"/>
    <customShpInfo spid="_x0000_s1207"/>
    <customShpInfo spid="_x0000_s1208"/>
    <customShpInfo spid="_x0000_s1209"/>
    <customShpInfo spid="_x0000_s1210"/>
    <customShpInfo spid="_x0000_s1211"/>
    <customShpInfo spid="_x0000_s1212"/>
    <customShpInfo spid="_x0000_s1213"/>
    <customShpInfo spid="_x0000_s1214"/>
    <customShpInfo spid="_x0000_s1215"/>
    <customShpInfo spid="_x0000_s1205"/>
    <customShpInfo spid="_x0000_s1216"/>
    <customShpInfo spid="_x0000_s1217"/>
    <customShpInfo spid="_x0000_s1218"/>
    <customShpInfo spid="_x0000_s1219"/>
    <customShpInfo spid="_x0000_s1220"/>
    <customShpInfo spid="_x0000_s1222"/>
    <customShpInfo spid="_x0000_s1223"/>
    <customShpInfo spid="_x0000_s1224"/>
    <customShpInfo spid="_x0000_s1225"/>
    <customShpInfo spid="_x0000_s1226"/>
    <customShpInfo spid="_x0000_s1227"/>
    <customShpInfo spid="_x0000_s1228"/>
    <customShpInfo spid="_x0000_s1229"/>
    <customShpInfo spid="_x0000_s1221"/>
    <customShpInfo spid="_x0000_s1230"/>
    <customShpInfo spid="_x0000_s1231"/>
    <customShpInfo spid="_x0000_s1233"/>
    <customShpInfo spid="_x0000_s1234"/>
    <customShpInfo spid="_x0000_s1235"/>
    <customShpInfo spid="_x0000_s1236"/>
    <customShpInfo spid="_x0000_s1237"/>
    <customShpInfo spid="_x0000_s1238"/>
    <customShpInfo spid="_x0000_s1232"/>
    <customShpInfo spid="_x0000_s1240"/>
    <customShpInfo spid="_x0000_s1241"/>
    <customShpInfo spid="_x0000_s1242"/>
    <customShpInfo spid="_x0000_s1243"/>
    <customShpInfo spid="_x0000_s1244"/>
    <customShpInfo spid="_x0000_s1245"/>
    <customShpInfo spid="_x0000_s1246"/>
    <customShpInfo spid="_x0000_s1247"/>
    <customShpInfo spid="_x0000_s1239"/>
    <customShpInfo spid="_x0000_s1249"/>
    <customShpInfo spid="_x0000_s1250"/>
    <customShpInfo spid="_x0000_s1251"/>
    <customShpInfo spid="_x0000_s1252"/>
    <customShpInfo spid="_x0000_s124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5569</Words>
  <Characters>5976</Characters>
  <Lines>0</Lines>
  <Paragraphs>0</Paragraphs>
  <TotalTime>6</TotalTime>
  <ScaleCrop>false</ScaleCrop>
  <LinksUpToDate>false</LinksUpToDate>
  <CharactersWithSpaces>6409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2023-02-17T10:58:00Z</dcterms:created>
  <dc:creator>lintao van</dc:creator>
  <cp:lastModifiedBy>Administrator</cp:lastModifiedBy>
  <dcterms:modified xsi:type="dcterms:W3CDTF">2023-02-21T03:40:44Z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