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eastAsia="宋体"/>
          <w:lang w:eastAsia="zh-CN"/>
        </w:rPr>
      </w:pPr>
      <w:r>
        <w:rPr>
          <w:rFonts w:hint="eastAsia" w:eastAsia="宋体"/>
          <w:lang w:eastAsia="zh-CN"/>
        </w:rPr>
        <w:drawing>
          <wp:anchor distT="0" distB="0" distL="114300" distR="114300" simplePos="0" relativeHeight="251658240" behindDoc="0" locked="0" layoutInCell="1" allowOverlap="1">
            <wp:simplePos x="0" y="0"/>
            <wp:positionH relativeFrom="page">
              <wp:posOffset>12115800</wp:posOffset>
            </wp:positionH>
            <wp:positionV relativeFrom="topMargin">
              <wp:posOffset>11938000</wp:posOffset>
            </wp:positionV>
            <wp:extent cx="406400" cy="304800"/>
            <wp:effectExtent l="0" t="0" r="12700" b="0"/>
            <wp:wrapNone/>
            <wp:docPr id="100040" name="图片 100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0" name="图片 100040"/>
                    <pic:cNvPicPr>
                      <a:picLocks noChangeAspect="1"/>
                    </pic:cNvPicPr>
                  </pic:nvPicPr>
                  <pic:blipFill>
                    <a:blip r:embed="rId6"/>
                    <a:stretch>
                      <a:fillRect/>
                    </a:stretch>
                  </pic:blipFill>
                  <pic:spPr>
                    <a:xfrm>
                      <a:off x="0" y="0"/>
                      <a:ext cx="406400" cy="304800"/>
                    </a:xfrm>
                    <a:prstGeom prst="rect">
                      <a:avLst/>
                    </a:prstGeom>
                  </pic:spPr>
                </pic:pic>
              </a:graphicData>
            </a:graphic>
          </wp:anchor>
        </w:drawing>
      </w:r>
    </w:p>
    <w:p>
      <w:pPr>
        <w:jc w:val="center"/>
      </w:pPr>
      <w:r>
        <w:rPr>
          <w:b/>
          <w:sz w:val="32"/>
        </w:rPr>
        <w:t>人教版物理九年级全册第20章电与磁单元测试</w:t>
      </w:r>
    </w:p>
    <w:p/>
    <w:p>
      <w:r>
        <w:rPr>
          <w:rStyle w:val="164"/>
        </w:rPr>
        <w:t>一 、单选题（本大题共18小题，共54分）</w:t>
      </w:r>
    </w:p>
    <w:p>
      <w:r>
        <w:t>1.（3分）一根条形磁铁不小心摔成两段后，一共会有</w:t>
      </w:r>
      <m:oMath>
        <m:r>
          <m:t>N</m:t>
        </m:r>
      </m:oMath>
      <w:r>
        <w:t>极的个数为</w:t>
      </w:r>
      <m:oMath>
        <m:r>
          <m:t>(</m:t>
        </m:r>
        <m:r>
          <m:rPr>
            <m:nor/>
            <m:sty m:val="p"/>
          </m:rPr>
          <w:rPr>
            <w:b w:val="0"/>
            <w:i w:val="0"/>
          </w:rPr>
          <m:t>    </m:t>
        </m:r>
        <m:r>
          <m:t>)</m:t>
        </m:r>
      </m:oMath>
      <w:r>
        <w:br w:type="textWrapping"/>
      </w:r>
      <w:r>
        <w:drawing>
          <wp:inline distT="0" distB="0" distL="114300" distR="114300">
            <wp:extent cx="1281430" cy="283845"/>
            <wp:effectExtent l="0" t="0" r="1397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7"/>
                    <a:stretch>
                      <a:fillRect/>
                    </a:stretch>
                  </pic:blipFill>
                  <pic:spPr>
                    <a:xfrm>
                      <a:off x="0" y="0"/>
                      <a:ext cx="1281600" cy="284400"/>
                    </a:xfrm>
                    <a:prstGeom prst="rect">
                      <a:avLst/>
                    </a:prstGeom>
                  </pic:spPr>
                </pic:pic>
              </a:graphicData>
            </a:graphic>
          </wp:inline>
        </w:drawing>
      </w:r>
    </w:p>
    <w:p>
      <w:pPr>
        <w:tabs>
          <w:tab w:val="left" w:pos="2307"/>
          <w:tab w:val="left" w:pos="4195"/>
          <w:tab w:val="left" w:pos="6083"/>
        </w:tabs>
        <w:ind w:left="420"/>
      </w:pPr>
      <w:r>
        <w:t xml:space="preserve">A. </w:t>
      </w:r>
      <m:oMath>
        <m:r>
          <m:t>1</m:t>
        </m:r>
      </m:oMath>
      <w:r>
        <w:t>个</w:t>
      </w:r>
      <w:r>
        <w:tab/>
      </w:r>
      <w:r>
        <w:t xml:space="preserve">B. </w:t>
      </w:r>
      <m:oMath>
        <m:r>
          <m:t>2</m:t>
        </m:r>
      </m:oMath>
      <w:r>
        <w:t>个</w:t>
      </w:r>
      <w:r>
        <w:tab/>
      </w:r>
      <w:r>
        <w:t xml:space="preserve">C. </w:t>
      </w:r>
      <m:oMath>
        <m:r>
          <m:t>3</m:t>
        </m:r>
      </m:oMath>
      <w:r>
        <w:t>个</w:t>
      </w:r>
      <w:r>
        <w:tab/>
      </w:r>
      <w:r>
        <w:t xml:space="preserve">D. </w:t>
      </w:r>
      <m:oMath>
        <m:r>
          <m:t>4</m:t>
        </m:r>
      </m:oMath>
      <w:r>
        <w:t>个</w:t>
      </w:r>
    </w:p>
    <w:p>
      <w:r>
        <w:t>2.（3分）如图所示，条形磁铁固定在水平地面上，用沿水平方向的拉力</w:t>
      </w:r>
      <m:oMath>
        <m:r>
          <m:t>F</m:t>
        </m:r>
      </m:oMath>
      <w:r>
        <w:t>把重为</w:t>
      </w:r>
      <m:oMath>
        <m:r>
          <m:t>G</m:t>
        </m:r>
      </m:oMath>
      <w:r>
        <w:t>的小铁块从条形磁铁的</w:t>
      </w:r>
      <m:oMath>
        <m:r>
          <m:t>N</m:t>
        </m:r>
      </m:oMath>
      <w:r>
        <w:t>极匀速拉到</w:t>
      </w:r>
      <m:oMath>
        <m:r>
          <m:t>S</m:t>
        </m:r>
      </m:oMath>
      <w:r>
        <w:t>极，对此过程中拉力</w:t>
      </w:r>
      <m:oMath>
        <m:r>
          <m:t>F</m:t>
        </m:r>
      </m:oMath>
      <w:r>
        <w:t>的大小，下列说法正确的是</w:t>
      </w:r>
      <m:oMath>
        <m:r>
          <m:t>(</m:t>
        </m:r>
        <m:r>
          <m:rPr>
            <m:nor/>
            <m:sty m:val="p"/>
          </m:rPr>
          <w:rPr>
            <w:b w:val="0"/>
            <w:i w:val="0"/>
          </w:rPr>
          <m:t>    </m:t>
        </m:r>
        <m:r>
          <m:t>)</m:t>
        </m:r>
      </m:oMath>
      <w:r>
        <w:br w:type="textWrapping"/>
      </w:r>
      <w:r>
        <w:drawing>
          <wp:inline distT="0" distB="0" distL="114300" distR="114300">
            <wp:extent cx="2091055" cy="665480"/>
            <wp:effectExtent l="0" t="0" r="444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8"/>
                    <a:stretch>
                      <a:fillRect/>
                    </a:stretch>
                  </pic:blipFill>
                  <pic:spPr>
                    <a:xfrm>
                      <a:off x="0" y="0"/>
                      <a:ext cx="2091599" cy="666000"/>
                    </a:xfrm>
                    <a:prstGeom prst="rect">
                      <a:avLst/>
                    </a:prstGeom>
                  </pic:spPr>
                </pic:pic>
              </a:graphicData>
            </a:graphic>
          </wp:inline>
        </w:drawing>
      </w:r>
    </w:p>
    <w:p>
      <w:pPr>
        <w:tabs>
          <w:tab w:val="left" w:pos="2307"/>
          <w:tab w:val="left" w:pos="4195"/>
          <w:tab w:val="left" w:pos="6083"/>
        </w:tabs>
        <w:ind w:left="420"/>
      </w:pPr>
      <w:r>
        <w:t>A. 始终不变</w:t>
      </w:r>
      <w:r>
        <w:tab/>
      </w:r>
      <w:r>
        <w:t>B. 由大变小</w:t>
      </w:r>
      <w:r>
        <w:tab/>
      </w:r>
      <w:r>
        <w:t>C. 由小变大</w:t>
      </w:r>
      <w:r>
        <w:tab/>
      </w:r>
      <w:r>
        <w:t>D. 先变小再变大</w:t>
      </w:r>
    </w:p>
    <w:p>
      <w:r>
        <w:t>3.（3分）原来有磁性的钢棒，下面哪种方法不能去磁</w:t>
      </w:r>
      <m:oMath>
        <m:r>
          <m:t>(</m:t>
        </m:r>
        <m:r>
          <m:rPr>
            <m:nor/>
            <m:sty m:val="p"/>
          </m:rPr>
          <w:rPr>
            <w:b w:val="0"/>
            <w:i w:val="0"/>
          </w:rPr>
          <m:t> </m:t>
        </m:r>
        <m:r>
          <m:t>)</m:t>
        </m:r>
      </m:oMath>
    </w:p>
    <w:p>
      <w:pPr>
        <w:tabs>
          <w:tab w:val="left" w:pos="4195"/>
        </w:tabs>
        <w:ind w:left="420"/>
      </w:pPr>
      <w:r>
        <w:t>A. 将铁锤在钢棒上猛敲几下</w:t>
      </w:r>
      <w:r>
        <w:tab/>
      </w:r>
      <w:r>
        <w:t>B. 将钢棒在地上掼几下</w:t>
      </w:r>
      <w:r>
        <w:br w:type="textWrapping"/>
      </w:r>
      <w:r>
        <w:t>C. 将钢棒在火炉里烧红</w:t>
      </w:r>
      <w:r>
        <w:tab/>
      </w:r>
      <w:r>
        <w:t>D. 将钢棒在冰箱里冷冻</w:t>
      </w:r>
    </w:p>
    <w:p>
      <w:r>
        <w:t>4.（3分）如右图所示的三个钢块，正确的判断是</w:t>
      </w:r>
      <m:oMath>
        <m:r>
          <m:t>(</m:t>
        </m:r>
        <m:r>
          <m:rPr>
            <m:nor/>
            <m:sty m:val="p"/>
          </m:rPr>
          <w:rPr>
            <w:b w:val="0"/>
            <w:i w:val="0"/>
          </w:rPr>
          <m:t>    </m:t>
        </m:r>
        <m:r>
          <m:t>)</m:t>
        </m:r>
      </m:oMath>
      <w:r>
        <w:t xml:space="preserve">  </w:t>
      </w:r>
      <w:r>
        <w:br w:type="textWrapping"/>
      </w:r>
      <w:r>
        <w:drawing>
          <wp:inline distT="0" distB="0" distL="114300" distR="114300">
            <wp:extent cx="1216660" cy="723265"/>
            <wp:effectExtent l="0" t="0" r="254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9"/>
                    <a:stretch>
                      <a:fillRect/>
                    </a:stretch>
                  </pic:blipFill>
                  <pic:spPr>
                    <a:xfrm>
                      <a:off x="0" y="0"/>
                      <a:ext cx="1216800" cy="723599"/>
                    </a:xfrm>
                    <a:prstGeom prst="rect">
                      <a:avLst/>
                    </a:prstGeom>
                  </pic:spPr>
                </pic:pic>
              </a:graphicData>
            </a:graphic>
          </wp:inline>
        </w:drawing>
      </w:r>
    </w:p>
    <w:p>
      <w:pPr>
        <w:tabs>
          <w:tab w:val="left" w:pos="4195"/>
        </w:tabs>
        <w:ind w:left="420"/>
      </w:pPr>
      <w:r>
        <w:t>A. 都是磁体</w:t>
      </w:r>
      <w:r>
        <w:tab/>
      </w:r>
      <w:r>
        <w:t>B. 只有两个磁性</w:t>
      </w:r>
      <w:r>
        <w:br w:type="textWrapping"/>
      </w:r>
      <w:r>
        <w:t>C. 可能都是磁体，也可能只有两个磁性</w:t>
      </w:r>
      <w:r>
        <w:tab/>
      </w:r>
      <w:r>
        <w:t>D. 都不是磁体</w:t>
      </w:r>
    </w:p>
    <w:p>
      <w:r>
        <w:t>5.（3分）小华同学在教室里擦黑板时，发现当板擦靠近黑板时，会被吸附在黑板上。为了探究是黑板具有磁性还是板擦具有磁性，他设计了下列实验，能得出正确结论的是</w:t>
      </w:r>
      <m:oMath>
        <m:r>
          <m:t>(</m:t>
        </m:r>
        <m:r>
          <m:rPr>
            <m:nor/>
            <m:sty m:val="p"/>
          </m:rPr>
          <w:rPr>
            <w:b w:val="0"/>
            <w:i w:val="0"/>
          </w:rPr>
          <m:t> </m:t>
        </m:r>
        <m:r>
          <m:t>)</m:t>
        </m:r>
      </m:oMath>
    </w:p>
    <w:p>
      <w:pPr>
        <w:ind w:left="420"/>
      </w:pPr>
      <w:r>
        <w:t>A. 用小磁针分别靠近板擦和黑板，小磁针都发生了偏转，说明黑板擦和黑板都具有磁性</w:t>
      </w:r>
      <w:r>
        <w:br w:type="textWrapping"/>
      </w:r>
      <w:r>
        <w:t>B. 将板擦的正面和反面靠近黑板，板擦都能吸附在黑板上，说明板擦一定具有磁性</w:t>
      </w:r>
      <w:r>
        <w:br w:type="textWrapping"/>
      </w:r>
      <w:r>
        <w:t>C. 将板擦用细线悬挂起来使其自由旋转，发现板擦静止时某侧边始终的指向东方，说明板按擦一定具有磁性</w:t>
      </w:r>
      <w:r>
        <w:br w:type="textWrapping"/>
      </w:r>
      <w:r>
        <w:t>D. 将板擦用细线悬挂起来，发现板擦靠近黑板时细线偏离了竖直方向，说明黑板具有磁性</w:t>
      </w:r>
    </w:p>
    <w:p>
      <w:r>
        <w:t>6.（3分）如图所示，有三根钢棒，其中甲、乙相互排斥，甲、丙相互吸引，如果已知甲是磁体且右端为</w:t>
      </w:r>
      <m:oMath>
        <m:r>
          <m:t>N</m:t>
        </m:r>
      </m:oMath>
      <w:r>
        <w:t>极，那么下列对乙、丙的判断正确的是</w:t>
      </w:r>
      <m:oMath>
        <m:r>
          <m:t>(</m:t>
        </m:r>
        <m:r>
          <m:rPr>
            <m:nor/>
            <m:sty m:val="p"/>
          </m:rPr>
          <w:rPr>
            <w:b w:val="0"/>
            <w:i w:val="0"/>
          </w:rPr>
          <m:t> </m:t>
        </m:r>
        <m:r>
          <m:t>)</m:t>
        </m:r>
      </m:oMath>
      <w:r>
        <w:t> </w:t>
      </w:r>
      <w:r>
        <w:br w:type="textWrapping"/>
      </w:r>
      <w:r>
        <w:drawing>
          <wp:inline distT="0" distB="0" distL="114300" distR="114300">
            <wp:extent cx="1558290" cy="730250"/>
            <wp:effectExtent l="0" t="0" r="3810" b="127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10"/>
                    <a:stretch>
                      <a:fillRect/>
                    </a:stretch>
                  </pic:blipFill>
                  <pic:spPr>
                    <a:xfrm>
                      <a:off x="0" y="0"/>
                      <a:ext cx="1558800" cy="730799"/>
                    </a:xfrm>
                    <a:prstGeom prst="rect">
                      <a:avLst/>
                    </a:prstGeom>
                  </pic:spPr>
                </pic:pic>
              </a:graphicData>
            </a:graphic>
          </wp:inline>
        </w:drawing>
      </w:r>
      <w:r>
        <w:t> </w:t>
      </w:r>
      <w:r>
        <w:br w:type="textWrapping"/>
      </w:r>
    </w:p>
    <w:p>
      <w:pPr>
        <w:ind w:left="420"/>
      </w:pPr>
      <w:r>
        <w:t>A. 乙是磁体且右端是</w:t>
      </w:r>
      <m:oMath>
        <m:r>
          <m:t>N</m:t>
        </m:r>
      </m:oMath>
      <w:r>
        <w:t>极</w:t>
      </w:r>
      <w:r>
        <w:br w:type="textWrapping"/>
      </w:r>
      <w:r>
        <w:t>B. 丙是磁体且右端是</w:t>
      </w:r>
      <m:oMath>
        <m:r>
          <m:t>N</m:t>
        </m:r>
      </m:oMath>
      <w:r>
        <w:t>极</w:t>
      </w:r>
      <w:r>
        <w:br w:type="textWrapping"/>
      </w:r>
      <w:r>
        <w:t>C. 乙是磁体，丙不一定是磁体</w:t>
      </w:r>
      <w:r>
        <w:br w:type="textWrapping"/>
      </w:r>
      <w:r>
        <w:t>D. 乙是磁体，丙也一定是磁体</w:t>
      </w:r>
    </w:p>
    <w:p>
      <w:r>
        <w:t>7.（3分）某矿石能吸引大头针，说明该矿石具有</w:t>
      </w:r>
      <m:oMath>
        <m:r>
          <m:t>(</m:t>
        </m:r>
        <m:r>
          <m:rPr>
            <m:nor/>
            <m:sty m:val="p"/>
          </m:rPr>
          <w:rPr>
            <w:b w:val="0"/>
            <w:i w:val="0"/>
          </w:rPr>
          <m:t>    </m:t>
        </m:r>
        <m:r>
          <m:t>)</m:t>
        </m:r>
      </m:oMath>
    </w:p>
    <w:p>
      <w:pPr>
        <w:tabs>
          <w:tab w:val="left" w:pos="2307"/>
          <w:tab w:val="left" w:pos="4195"/>
          <w:tab w:val="left" w:pos="6083"/>
        </w:tabs>
        <w:ind w:left="420"/>
      </w:pPr>
      <w:r>
        <w:t>A. 导电性</w:t>
      </w:r>
      <w:r>
        <w:tab/>
      </w:r>
      <w:r>
        <w:t>B. 磁性</w:t>
      </w:r>
      <w:r>
        <w:tab/>
      </w:r>
      <w:r>
        <w:t>C. 延展性</w:t>
      </w:r>
      <w:r>
        <w:tab/>
      </w:r>
      <w:r>
        <w:t>D. 弹性</w:t>
      </w:r>
    </w:p>
    <w:p>
      <w:r>
        <w:t>8.（3分）如图所示为蹄形磁体周围的磁感线分布图，在</w:t>
      </w:r>
      <m:oMath>
        <m:r>
          <m:t>a</m:t>
        </m:r>
      </m:oMath>
      <w:r>
        <w:t>、</w:t>
      </w:r>
      <m:oMath>
        <m:r>
          <m:t>b</m:t>
        </m:r>
      </m:oMath>
      <w:r>
        <w:t>、</w:t>
      </w:r>
      <m:oMath>
        <m:r>
          <m:t>c</m:t>
        </m:r>
      </m:oMath>
      <w:r>
        <w:t>、</w:t>
      </w:r>
      <m:oMath>
        <m:r>
          <m:t>d</m:t>
        </m:r>
      </m:oMath>
      <w:r>
        <w:t>四点中，磁场最强的是</w:t>
      </w:r>
      <m:oMath>
        <m:r>
          <m:t>(</m:t>
        </m:r>
        <m:r>
          <m:rPr>
            <m:nor/>
            <m:sty m:val="p"/>
          </m:rPr>
          <w:rPr>
            <w:b w:val="0"/>
            <w:i w:val="0"/>
          </w:rPr>
          <m:t>    </m:t>
        </m:r>
        <m:r>
          <m:t>)</m:t>
        </m:r>
      </m:oMath>
      <w:r>
        <w:br w:type="textWrapping"/>
      </w:r>
      <w:r>
        <w:drawing>
          <wp:inline distT="0" distB="0" distL="114300" distR="114300">
            <wp:extent cx="1529715" cy="1169670"/>
            <wp:effectExtent l="0" t="0" r="13335" b="1143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11"/>
                    <a:stretch>
                      <a:fillRect/>
                    </a:stretch>
                  </pic:blipFill>
                  <pic:spPr>
                    <a:xfrm>
                      <a:off x="0" y="0"/>
                      <a:ext cx="1530000" cy="1170000"/>
                    </a:xfrm>
                    <a:prstGeom prst="rect">
                      <a:avLst/>
                    </a:prstGeom>
                  </pic:spPr>
                </pic:pic>
              </a:graphicData>
            </a:graphic>
          </wp:inline>
        </w:drawing>
      </w:r>
    </w:p>
    <w:p>
      <w:pPr>
        <w:tabs>
          <w:tab w:val="left" w:pos="2307"/>
          <w:tab w:val="left" w:pos="4195"/>
          <w:tab w:val="left" w:pos="6083"/>
        </w:tabs>
        <w:ind w:left="420"/>
      </w:pPr>
      <w:r>
        <w:t xml:space="preserve">A. </w:t>
      </w:r>
      <m:oMath>
        <m:r>
          <m:t>a</m:t>
        </m:r>
      </m:oMath>
      <w:r>
        <w:t>点</w:t>
      </w:r>
      <w:r>
        <w:tab/>
      </w:r>
      <w:r>
        <w:t xml:space="preserve">B. </w:t>
      </w:r>
      <m:oMath>
        <m:r>
          <m:t>b</m:t>
        </m:r>
      </m:oMath>
      <w:r>
        <w:t>点</w:t>
      </w:r>
      <w:r>
        <w:tab/>
      </w:r>
      <w:r>
        <w:t xml:space="preserve">C. </w:t>
      </w:r>
      <m:oMath>
        <m:r>
          <m:t>c</m:t>
        </m:r>
      </m:oMath>
      <w:r>
        <w:t>点</w:t>
      </w:r>
      <w:r>
        <w:tab/>
      </w:r>
      <w:r>
        <w:t xml:space="preserve">D. </w:t>
      </w:r>
      <m:oMath>
        <m:r>
          <m:t>d</m:t>
        </m:r>
      </m:oMath>
      <w:r>
        <w:t>点</w:t>
      </w:r>
    </w:p>
    <w:p>
      <w:r>
        <w:t>9.（3分）如图所示磁体两极间磁感线的画法正确的是</w:t>
      </w:r>
      <m:oMath>
        <m:r>
          <m:t>(</m:t>
        </m:r>
        <m:r>
          <m:rPr>
            <m:nor/>
            <m:sty m:val="p"/>
          </m:rPr>
          <w:rPr>
            <w:b w:val="0"/>
            <w:i w:val="0"/>
          </w:rPr>
          <m:t>    </m:t>
        </m:r>
        <m:r>
          <m:t>)</m:t>
        </m:r>
      </m:oMath>
    </w:p>
    <w:p>
      <w:pPr>
        <w:tabs>
          <w:tab w:val="left" w:pos="4195"/>
        </w:tabs>
        <w:ind w:left="420"/>
      </w:pPr>
      <w:r>
        <w:t xml:space="preserve">A. </w:t>
      </w:r>
      <w:r>
        <w:drawing>
          <wp:inline distT="0" distB="0" distL="114300" distR="114300">
            <wp:extent cx="1198245" cy="996950"/>
            <wp:effectExtent l="0" t="0" r="1905" b="127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2"/>
                    <a:stretch>
                      <a:fillRect/>
                    </a:stretch>
                  </pic:blipFill>
                  <pic:spPr>
                    <a:xfrm>
                      <a:off x="0" y="0"/>
                      <a:ext cx="1198800" cy="997200"/>
                    </a:xfrm>
                    <a:prstGeom prst="rect">
                      <a:avLst/>
                    </a:prstGeom>
                  </pic:spPr>
                </pic:pic>
              </a:graphicData>
            </a:graphic>
          </wp:inline>
        </w:drawing>
      </w:r>
      <w:r>
        <w:tab/>
      </w:r>
      <w:r>
        <w:t xml:space="preserve">B. </w:t>
      </w:r>
      <w:r>
        <w:drawing>
          <wp:inline distT="0" distB="0" distL="114300" distR="114300">
            <wp:extent cx="1245235" cy="885190"/>
            <wp:effectExtent l="0" t="0" r="12065" b="1016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13"/>
                    <a:stretch>
                      <a:fillRect/>
                    </a:stretch>
                  </pic:blipFill>
                  <pic:spPr>
                    <a:xfrm>
                      <a:off x="0" y="0"/>
                      <a:ext cx="1245600" cy="885600"/>
                    </a:xfrm>
                    <a:prstGeom prst="rect">
                      <a:avLst/>
                    </a:prstGeom>
                  </pic:spPr>
                </pic:pic>
              </a:graphicData>
            </a:graphic>
          </wp:inline>
        </w:drawing>
      </w:r>
      <w:r>
        <w:br w:type="textWrapping"/>
      </w:r>
      <w:r>
        <w:t xml:space="preserve">C. </w:t>
      </w:r>
      <w:r>
        <w:drawing>
          <wp:inline distT="0" distB="0" distL="114300" distR="114300">
            <wp:extent cx="1083310" cy="751840"/>
            <wp:effectExtent l="0" t="0" r="2540" b="1016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pic:cNvPicPr>
                  </pic:nvPicPr>
                  <pic:blipFill>
                    <a:blip r:embed="rId14"/>
                    <a:stretch>
                      <a:fillRect/>
                    </a:stretch>
                  </pic:blipFill>
                  <pic:spPr>
                    <a:xfrm>
                      <a:off x="0" y="0"/>
                      <a:ext cx="1083600" cy="752400"/>
                    </a:xfrm>
                    <a:prstGeom prst="rect">
                      <a:avLst/>
                    </a:prstGeom>
                  </pic:spPr>
                </pic:pic>
              </a:graphicData>
            </a:graphic>
          </wp:inline>
        </w:drawing>
      </w:r>
      <w:r>
        <w:tab/>
      </w:r>
      <w:r>
        <w:t xml:space="preserve">D. </w:t>
      </w:r>
      <w:r>
        <w:drawing>
          <wp:inline distT="0" distB="0" distL="114300" distR="114300">
            <wp:extent cx="1036320" cy="673100"/>
            <wp:effectExtent l="0" t="0" r="11430" b="1270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pic:cNvPicPr>
                  </pic:nvPicPr>
                  <pic:blipFill>
                    <a:blip r:embed="rId15"/>
                    <a:stretch>
                      <a:fillRect/>
                    </a:stretch>
                  </pic:blipFill>
                  <pic:spPr>
                    <a:xfrm>
                      <a:off x="0" y="0"/>
                      <a:ext cx="1036800" cy="673200"/>
                    </a:xfrm>
                    <a:prstGeom prst="rect">
                      <a:avLst/>
                    </a:prstGeom>
                  </pic:spPr>
                </pic:pic>
              </a:graphicData>
            </a:graphic>
          </wp:inline>
        </w:drawing>
      </w:r>
    </w:p>
    <w:p>
      <w:r>
        <w:t>10.（3分）如图所示，有三根钢棒，其中甲、乙相互排斥，甲、丙相互吸引，如果已知甲是磁体且右端为</w:t>
      </w:r>
      <m:oMath>
        <m:r>
          <m:t>N</m:t>
        </m:r>
      </m:oMath>
      <w:r>
        <w:t>极，那么下列对乙、丙的判断正确的是</w:t>
      </w:r>
      <m:oMath>
        <m:r>
          <m:t>(</m:t>
        </m:r>
        <m:r>
          <m:rPr>
            <m:nor/>
            <m:sty m:val="p"/>
          </m:rPr>
          <w:rPr>
            <w:b w:val="0"/>
            <w:i w:val="0"/>
          </w:rPr>
          <m:t> </m:t>
        </m:r>
        <m:r>
          <m:t>)</m:t>
        </m:r>
      </m:oMath>
      <w:r>
        <w:br w:type="textWrapping"/>
      </w:r>
      <w:r>
        <w:drawing>
          <wp:inline distT="0" distB="0" distL="114300" distR="114300">
            <wp:extent cx="1518920" cy="673100"/>
            <wp:effectExtent l="0" t="0" r="5080" b="1270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pic:cNvPicPr>
                  </pic:nvPicPr>
                  <pic:blipFill>
                    <a:blip r:embed="rId16"/>
                    <a:stretch>
                      <a:fillRect/>
                    </a:stretch>
                  </pic:blipFill>
                  <pic:spPr>
                    <a:xfrm>
                      <a:off x="0" y="0"/>
                      <a:ext cx="1519200" cy="673200"/>
                    </a:xfrm>
                    <a:prstGeom prst="rect">
                      <a:avLst/>
                    </a:prstGeom>
                  </pic:spPr>
                </pic:pic>
              </a:graphicData>
            </a:graphic>
          </wp:inline>
        </w:drawing>
      </w:r>
    </w:p>
    <w:p>
      <w:pPr>
        <w:tabs>
          <w:tab w:val="left" w:pos="4195"/>
        </w:tabs>
        <w:ind w:left="420"/>
      </w:pPr>
      <w:r>
        <w:t>A. 乙是磁体且右端是</w:t>
      </w:r>
      <m:oMath>
        <m:r>
          <m:t>N</m:t>
        </m:r>
      </m:oMath>
      <w:r>
        <w:t>极</w:t>
      </w:r>
      <w:r>
        <w:tab/>
      </w:r>
      <w:r>
        <w:t>B. 丙是磁体且右端是</w:t>
      </w:r>
      <m:oMath>
        <m:r>
          <m:t>N</m:t>
        </m:r>
      </m:oMath>
      <w:r>
        <w:t>极</w:t>
      </w:r>
      <w:r>
        <w:br w:type="textWrapping"/>
      </w:r>
      <w:r>
        <w:t>C. 乙是磁体，丙不一定是磁体</w:t>
      </w:r>
      <w:r>
        <w:tab/>
      </w:r>
      <w:r>
        <w:t>D. 乙是磁体，丙也一定是磁体</w:t>
      </w:r>
    </w:p>
    <w:p>
      <w:r>
        <w:t>11.（3分）地球是一个巨大的球体，下列图中有关地磁体的示意图正确的是</w:t>
      </w:r>
      <m:oMath>
        <m:r>
          <m:t>(</m:t>
        </m:r>
        <m:r>
          <m:rPr>
            <m:nor/>
            <m:sty m:val="p"/>
          </m:rPr>
          <w:rPr>
            <w:b w:val="0"/>
            <w:i w:val="0"/>
          </w:rPr>
          <m:t>    </m:t>
        </m:r>
        <m:r>
          <m:t>)</m:t>
        </m:r>
      </m:oMath>
    </w:p>
    <w:p>
      <w:pPr>
        <w:tabs>
          <w:tab w:val="left" w:pos="4195"/>
        </w:tabs>
        <w:ind w:left="420"/>
      </w:pPr>
      <w:r>
        <w:t xml:space="preserve">A. </w:t>
      </w:r>
      <w:r>
        <w:drawing>
          <wp:inline distT="0" distB="0" distL="114300" distR="114300">
            <wp:extent cx="1111885" cy="1065530"/>
            <wp:effectExtent l="0" t="0" r="12065"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17"/>
                    <a:stretch>
                      <a:fillRect/>
                    </a:stretch>
                  </pic:blipFill>
                  <pic:spPr>
                    <a:xfrm>
                      <a:off x="0" y="0"/>
                      <a:ext cx="1112400" cy="1065600"/>
                    </a:xfrm>
                    <a:prstGeom prst="rect">
                      <a:avLst/>
                    </a:prstGeom>
                  </pic:spPr>
                </pic:pic>
              </a:graphicData>
            </a:graphic>
          </wp:inline>
        </w:drawing>
      </w:r>
      <w:r>
        <w:tab/>
      </w:r>
      <w:r>
        <w:t xml:space="preserve">B. </w:t>
      </w:r>
      <w:r>
        <w:drawing>
          <wp:inline distT="0" distB="0" distL="114300" distR="114300">
            <wp:extent cx="1111885" cy="1043940"/>
            <wp:effectExtent l="0" t="0" r="12065"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18"/>
                    <a:stretch>
                      <a:fillRect/>
                    </a:stretch>
                  </pic:blipFill>
                  <pic:spPr>
                    <a:xfrm>
                      <a:off x="0" y="0"/>
                      <a:ext cx="1112400" cy="1044000"/>
                    </a:xfrm>
                    <a:prstGeom prst="rect">
                      <a:avLst/>
                    </a:prstGeom>
                  </pic:spPr>
                </pic:pic>
              </a:graphicData>
            </a:graphic>
          </wp:inline>
        </w:drawing>
      </w:r>
      <w:r>
        <w:br w:type="textWrapping"/>
      </w:r>
      <w:r>
        <w:t xml:space="preserve">C. </w:t>
      </w:r>
      <w:r>
        <w:drawing>
          <wp:inline distT="0" distB="0" distL="114300" distR="114300">
            <wp:extent cx="1198245" cy="1043940"/>
            <wp:effectExtent l="0" t="0" r="1905"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9"/>
                    <a:stretch>
                      <a:fillRect/>
                    </a:stretch>
                  </pic:blipFill>
                  <pic:spPr>
                    <a:xfrm>
                      <a:off x="0" y="0"/>
                      <a:ext cx="1198800" cy="1044000"/>
                    </a:xfrm>
                    <a:prstGeom prst="rect">
                      <a:avLst/>
                    </a:prstGeom>
                  </pic:spPr>
                </pic:pic>
              </a:graphicData>
            </a:graphic>
          </wp:inline>
        </w:drawing>
      </w:r>
      <w:r>
        <w:tab/>
      </w:r>
      <w:r>
        <w:t xml:space="preserve">D. </w:t>
      </w:r>
      <w:r>
        <w:drawing>
          <wp:inline distT="0" distB="0" distL="114300" distR="114300">
            <wp:extent cx="1176655" cy="1036320"/>
            <wp:effectExtent l="0" t="0" r="4445" b="1143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pic:cNvPicPr>
                  </pic:nvPicPr>
                  <pic:blipFill>
                    <a:blip r:embed="rId20"/>
                    <a:stretch>
                      <a:fillRect/>
                    </a:stretch>
                  </pic:blipFill>
                  <pic:spPr>
                    <a:xfrm>
                      <a:off x="0" y="0"/>
                      <a:ext cx="1177200" cy="1036800"/>
                    </a:xfrm>
                    <a:prstGeom prst="rect">
                      <a:avLst/>
                    </a:prstGeom>
                  </pic:spPr>
                </pic:pic>
              </a:graphicData>
            </a:graphic>
          </wp:inline>
        </w:drawing>
      </w:r>
    </w:p>
    <w:p>
      <w:r>
        <w:t>12.（3分）如图所示，我国早期的指南针</w:t>
      </w:r>
      <m:oMath>
        <m:r>
          <m:t>(</m:t>
        </m:r>
      </m:oMath>
      <w:r>
        <w:t>司南</w:t>
      </w:r>
      <m:oMath>
        <m:r>
          <m:t>)</m:t>
        </m:r>
      </m:oMath>
      <w:r>
        <w:t>，它是把天然磁石磨成勺子的形状，放在水平光滑的“地盘”上制成的。东汉学者王充在《论衡》中记载：“司南之杓，投之于地，其柢指南”。关于指南针，下列说法中正确的是</w:t>
      </w:r>
      <m:oMath>
        <m:r>
          <m:t>(</m:t>
        </m:r>
        <m:r>
          <m:rPr>
            <m:nor/>
            <m:sty m:val="p"/>
          </m:rPr>
          <w:rPr>
            <w:b w:val="0"/>
            <w:i w:val="0"/>
          </w:rPr>
          <m:t> </m:t>
        </m:r>
        <m:r>
          <m:t>)</m:t>
        </m:r>
      </m:oMath>
      <w:r>
        <w:br w:type="textWrapping"/>
      </w:r>
      <w:r>
        <w:drawing>
          <wp:inline distT="0" distB="0" distL="114300" distR="114300">
            <wp:extent cx="1501140" cy="960755"/>
            <wp:effectExtent l="0" t="0" r="3810" b="1079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pic:cNvPicPr>
                  </pic:nvPicPr>
                  <pic:blipFill>
                    <a:blip r:embed="rId21"/>
                    <a:stretch>
                      <a:fillRect/>
                    </a:stretch>
                  </pic:blipFill>
                  <pic:spPr>
                    <a:xfrm>
                      <a:off x="0" y="0"/>
                      <a:ext cx="1501200" cy="961200"/>
                    </a:xfrm>
                    <a:prstGeom prst="rect">
                      <a:avLst/>
                    </a:prstGeom>
                  </pic:spPr>
                </pic:pic>
              </a:graphicData>
            </a:graphic>
          </wp:inline>
        </w:drawing>
      </w:r>
    </w:p>
    <w:p>
      <w:pPr>
        <w:ind w:left="420"/>
      </w:pPr>
      <w:r>
        <w:t>A. 这个指南针只有一个磁极</w:t>
      </w:r>
      <w:r>
        <w:br w:type="textWrapping"/>
      </w:r>
      <w:r>
        <w:t>B. 指南针的指向不会受到附近磁铁的干扰</w:t>
      </w:r>
      <w:r>
        <w:br w:type="textWrapping"/>
      </w:r>
      <w:r>
        <w:t>C. 自由转动的指南针，其静止时指南北是由于地磁场的作用</w:t>
      </w:r>
      <w:r>
        <w:br w:type="textWrapping"/>
      </w:r>
      <w:r>
        <w:t>D. 指南针周围不存在磁场</w:t>
      </w:r>
    </w:p>
    <w:p>
      <w:r>
        <w:t>13.（3分）小强在北京将一根质量分布均匀的条形磁铁用一条线悬挂起来，使它平衡并呈水平状态，悬线系住磁体位置应在</w:t>
      </w:r>
      <m:oMath>
        <m:r>
          <m:t>(</m:t>
        </m:r>
        <m:r>
          <m:rPr>
            <m:nor/>
            <m:sty m:val="p"/>
          </m:rPr>
          <w:rPr>
            <w:b w:val="0"/>
            <w:i w:val="0"/>
          </w:rPr>
          <m:t>    </m:t>
        </m:r>
        <m:r>
          <m:t>)</m:t>
        </m:r>
      </m:oMath>
      <w:r>
        <w:br w:type="textWrapping"/>
      </w:r>
      <w:r>
        <w:drawing>
          <wp:inline distT="0" distB="0" distL="114300" distR="114300">
            <wp:extent cx="1673860" cy="1303020"/>
            <wp:effectExtent l="0" t="0" r="2540" b="1143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22"/>
                    <a:stretch>
                      <a:fillRect/>
                    </a:stretch>
                  </pic:blipFill>
                  <pic:spPr>
                    <a:xfrm>
                      <a:off x="0" y="0"/>
                      <a:ext cx="1674000" cy="1303200"/>
                    </a:xfrm>
                    <a:prstGeom prst="rect">
                      <a:avLst/>
                    </a:prstGeom>
                  </pic:spPr>
                </pic:pic>
              </a:graphicData>
            </a:graphic>
          </wp:inline>
        </w:drawing>
      </w:r>
    </w:p>
    <w:p>
      <w:pPr>
        <w:tabs>
          <w:tab w:val="left" w:pos="4195"/>
        </w:tabs>
        <w:ind w:left="420"/>
      </w:pPr>
      <w:r>
        <w:t>A. 磁体重心处</w:t>
      </w:r>
      <w:r>
        <w:tab/>
      </w:r>
      <w:r>
        <w:t>B. 磁体的某磁极处</w:t>
      </w:r>
      <w:r>
        <w:br w:type="textWrapping"/>
      </w:r>
      <w:r>
        <w:t>C. 磁体重心的北侧</w:t>
      </w:r>
      <w:r>
        <w:tab/>
      </w:r>
      <w:r>
        <w:t>D. 磁体重心的南侧</w:t>
      </w:r>
    </w:p>
    <w:p>
      <w:r>
        <w:t>14.（3分）如图所示的四个示意图，分别是用小磁针静止时“</w:t>
      </w:r>
      <m:oMath>
        <m:r>
          <m:t>N</m:t>
        </m:r>
      </m:oMath>
      <w:r>
        <w:t>”极的指向表示磁场方向，小磁针“涂黑”的一端为“</w:t>
      </w:r>
      <m:oMath>
        <m:r>
          <m:t>N</m:t>
        </m:r>
      </m:oMath>
      <w:r>
        <w:t>”极，其中对于磁场方向表示正确的是</w:t>
      </w:r>
      <m:oMath>
        <m:r>
          <m:t>(</m:t>
        </m:r>
        <m:r>
          <m:rPr>
            <m:nor/>
            <m:sty m:val="p"/>
          </m:rPr>
          <w:rPr>
            <w:b w:val="0"/>
            <w:i w:val="0"/>
          </w:rPr>
          <m:t>    </m:t>
        </m:r>
        <m:r>
          <m:t>)</m:t>
        </m:r>
      </m:oMath>
    </w:p>
    <w:p>
      <w:pPr>
        <w:tabs>
          <w:tab w:val="left" w:pos="4195"/>
        </w:tabs>
        <w:ind w:left="420"/>
      </w:pPr>
      <w:r>
        <w:t xml:space="preserve">A. </w:t>
      </w:r>
      <w:r>
        <w:drawing>
          <wp:inline distT="0" distB="0" distL="114300" distR="114300">
            <wp:extent cx="1014730" cy="1014730"/>
            <wp:effectExtent l="0" t="0" r="13970" b="1397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a:picLocks noChangeAspect="1"/>
                    </pic:cNvPicPr>
                  </pic:nvPicPr>
                  <pic:blipFill>
                    <a:blip r:embed="rId23"/>
                    <a:stretch>
                      <a:fillRect/>
                    </a:stretch>
                  </pic:blipFill>
                  <pic:spPr>
                    <a:xfrm>
                      <a:off x="0" y="0"/>
                      <a:ext cx="1015200" cy="1015200"/>
                    </a:xfrm>
                    <a:prstGeom prst="rect">
                      <a:avLst/>
                    </a:prstGeom>
                  </pic:spPr>
                </pic:pic>
              </a:graphicData>
            </a:graphic>
          </wp:inline>
        </w:drawing>
      </w:r>
      <w:r>
        <w:tab/>
      </w:r>
      <w:r>
        <w:t xml:space="preserve">B. </w:t>
      </w:r>
      <w:r>
        <w:drawing>
          <wp:inline distT="0" distB="0" distL="114300" distR="114300">
            <wp:extent cx="1385570" cy="1176655"/>
            <wp:effectExtent l="0" t="0" r="5080" b="444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pic:cNvPicPr>
                  </pic:nvPicPr>
                  <pic:blipFill>
                    <a:blip r:embed="rId24"/>
                    <a:stretch>
                      <a:fillRect/>
                    </a:stretch>
                  </pic:blipFill>
                  <pic:spPr>
                    <a:xfrm>
                      <a:off x="0" y="0"/>
                      <a:ext cx="1386000" cy="1177200"/>
                    </a:xfrm>
                    <a:prstGeom prst="rect">
                      <a:avLst/>
                    </a:prstGeom>
                  </pic:spPr>
                </pic:pic>
              </a:graphicData>
            </a:graphic>
          </wp:inline>
        </w:drawing>
      </w:r>
      <w:r>
        <w:br w:type="textWrapping"/>
      </w:r>
      <w:r>
        <w:t xml:space="preserve">C. </w:t>
      </w:r>
      <w:r>
        <w:drawing>
          <wp:inline distT="0" distB="0" distL="114300" distR="114300">
            <wp:extent cx="1007745" cy="1025525"/>
            <wp:effectExtent l="0" t="0" r="1905" b="317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a:picLocks noChangeAspect="1"/>
                    </pic:cNvPicPr>
                  </pic:nvPicPr>
                  <pic:blipFill>
                    <a:blip r:embed="rId25"/>
                    <a:stretch>
                      <a:fillRect/>
                    </a:stretch>
                  </pic:blipFill>
                  <pic:spPr>
                    <a:xfrm>
                      <a:off x="0" y="0"/>
                      <a:ext cx="1007999" cy="1026000"/>
                    </a:xfrm>
                    <a:prstGeom prst="rect">
                      <a:avLst/>
                    </a:prstGeom>
                  </pic:spPr>
                </pic:pic>
              </a:graphicData>
            </a:graphic>
          </wp:inline>
        </w:drawing>
      </w:r>
      <w:r>
        <w:tab/>
      </w:r>
      <w:r>
        <w:t xml:space="preserve">D. </w:t>
      </w:r>
      <w:r>
        <w:drawing>
          <wp:inline distT="0" distB="0" distL="114300" distR="114300">
            <wp:extent cx="989965" cy="979170"/>
            <wp:effectExtent l="0" t="0" r="635" b="1143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a:picLocks noChangeAspect="1"/>
                    </pic:cNvPicPr>
                  </pic:nvPicPr>
                  <pic:blipFill>
                    <a:blip r:embed="rId26"/>
                    <a:stretch>
                      <a:fillRect/>
                    </a:stretch>
                  </pic:blipFill>
                  <pic:spPr>
                    <a:xfrm>
                      <a:off x="0" y="0"/>
                      <a:ext cx="990000" cy="979200"/>
                    </a:xfrm>
                    <a:prstGeom prst="rect">
                      <a:avLst/>
                    </a:prstGeom>
                  </pic:spPr>
                </pic:pic>
              </a:graphicData>
            </a:graphic>
          </wp:inline>
        </w:drawing>
      </w:r>
    </w:p>
    <w:p>
      <w:r>
        <w:t>15.（3分）为研究光现象，引入“光线”用到的科学方法是</w:t>
      </w:r>
      <m:oMath>
        <m:r>
          <m:t>(</m:t>
        </m:r>
        <m:r>
          <m:rPr>
            <m:nor/>
            <m:sty m:val="p"/>
          </m:rPr>
          <w:rPr>
            <w:b w:val="0"/>
            <w:i w:val="0"/>
          </w:rPr>
          <m:t>    </m:t>
        </m:r>
        <m:r>
          <m:t>)</m:t>
        </m:r>
      </m:oMath>
    </w:p>
    <w:p>
      <w:pPr>
        <w:tabs>
          <w:tab w:val="left" w:pos="2307"/>
          <w:tab w:val="left" w:pos="4195"/>
          <w:tab w:val="left" w:pos="6083"/>
        </w:tabs>
        <w:ind w:left="420"/>
      </w:pPr>
      <w:r>
        <w:t>A. 控制变量法</w:t>
      </w:r>
      <w:r>
        <w:tab/>
      </w:r>
      <w:r>
        <w:t>B. 类比法</w:t>
      </w:r>
      <w:r>
        <w:tab/>
      </w:r>
      <w:r>
        <w:t>C. 建模法</w:t>
      </w:r>
      <w:r>
        <w:tab/>
      </w:r>
      <w:r>
        <w:t>D. 等效替代法</w:t>
      </w:r>
    </w:p>
    <w:p>
      <w:r>
        <w:t>16.（3分）下列说法中，正确的是</w:t>
      </w:r>
      <m:oMath>
        <m:r>
          <m:t>(</m:t>
        </m:r>
        <m:r>
          <m:rPr>
            <m:nor/>
            <m:sty m:val="p"/>
          </m:rPr>
          <w:rPr>
            <w:b w:val="0"/>
            <w:i w:val="0"/>
          </w:rPr>
          <m:t>    </m:t>
        </m:r>
        <m:r>
          <m:t>)</m:t>
        </m:r>
      </m:oMath>
    </w:p>
    <w:p>
      <w:pPr>
        <w:tabs>
          <w:tab w:val="left" w:pos="4195"/>
        </w:tabs>
        <w:ind w:left="420"/>
      </w:pPr>
      <w:r>
        <w:t>A. 物体的速度越大，惯性就越大</w:t>
      </w:r>
      <w:r>
        <w:tab/>
      </w:r>
      <w:r>
        <w:t>B. 钻木取火是通过做功的方式改变物体内能的</w:t>
      </w:r>
      <w:r>
        <w:br w:type="textWrapping"/>
      </w:r>
      <w:r>
        <w:t>C. 近视眼需要用凸透镜进行矫正</w:t>
      </w:r>
      <w:r>
        <w:tab/>
      </w:r>
      <w:r>
        <w:t>D. 磁场和磁感线都是客观存在的物质</w:t>
      </w:r>
    </w:p>
    <w:p>
      <w:r>
        <w:t>17.（3分）如图是一种磁悬浮地球仪的示意图，底座里面有一个电磁铁，可使内部有磁体的地球仪悬浮在空中。下列有关地球仪说法正确的是</w:t>
      </w:r>
      <m:oMath>
        <m:r>
          <m:t>(</m:t>
        </m:r>
        <m:r>
          <m:rPr>
            <m:nor/>
            <m:sty m:val="p"/>
          </m:rPr>
          <w:rPr>
            <w:b w:val="0"/>
            <w:i w:val="0"/>
          </w:rPr>
          <m:t>    </m:t>
        </m:r>
        <m:r>
          <m:t>)</m:t>
        </m:r>
      </m:oMath>
      <w:r>
        <w:br w:type="textWrapping"/>
      </w:r>
      <w:r>
        <w:drawing>
          <wp:inline distT="0" distB="0" distL="114300" distR="114300">
            <wp:extent cx="712470" cy="921385"/>
            <wp:effectExtent l="0" t="0" r="11430" b="1206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pic:cNvPicPr>
                  </pic:nvPicPr>
                  <pic:blipFill>
                    <a:blip r:embed="rId27"/>
                    <a:stretch>
                      <a:fillRect/>
                    </a:stretch>
                  </pic:blipFill>
                  <pic:spPr>
                    <a:xfrm>
                      <a:off x="0" y="0"/>
                      <a:ext cx="712800" cy="921600"/>
                    </a:xfrm>
                    <a:prstGeom prst="rect">
                      <a:avLst/>
                    </a:prstGeom>
                  </pic:spPr>
                </pic:pic>
              </a:graphicData>
            </a:graphic>
          </wp:inline>
        </w:drawing>
      </w:r>
    </w:p>
    <w:p>
      <w:pPr>
        <w:ind w:left="420"/>
      </w:pPr>
      <w:r>
        <w:t>A. 如果想取下地球仪，应先切断电源</w:t>
      </w:r>
      <w:r>
        <w:br w:type="textWrapping"/>
      </w:r>
      <w:r>
        <w:t>B. 这种装置是根据同名磁极相互排斥的原理来工作的</w:t>
      </w:r>
      <w:r>
        <w:br w:type="textWrapping"/>
      </w:r>
      <w:r>
        <w:t>C. 当一个质量较大的地球仪仍要悬浮在空中原位置，地球仪受到的磁力大小不变</w:t>
      </w:r>
      <w:r>
        <w:br w:type="textWrapping"/>
      </w:r>
      <w:r>
        <w:t>D. 当一个质量较大的地球仪仍要悬浮在空中原位置，要改变电磁铁线圈中的电流方向</w:t>
      </w:r>
    </w:p>
    <w:p>
      <w:r>
        <w:t>18.（3分）指南针是我国古代的四大发明之一，有关指南针和地磁场的说法正确的是</w:t>
      </w:r>
      <m:oMath>
        <m:r>
          <m:t>(</m:t>
        </m:r>
        <m:r>
          <m:rPr>
            <m:nor/>
            <m:sty m:val="p"/>
          </m:rPr>
          <w:rPr>
            <w:b w:val="0"/>
            <w:i w:val="0"/>
          </w:rPr>
          <m:t>    </m:t>
        </m:r>
        <m:r>
          <m:t>)</m:t>
        </m:r>
      </m:oMath>
    </w:p>
    <w:p>
      <w:pPr>
        <w:ind w:left="420"/>
      </w:pPr>
      <w:r>
        <w:t>A. 指南针静止时指示南北方向，是因为指南针受到地磁场的作用</w:t>
      </w:r>
      <w:r>
        <w:br w:type="textWrapping"/>
      </w:r>
      <w:r>
        <w:t>B. 指南针静止时南极指向地理北极</w:t>
      </w:r>
      <w:r>
        <w:br w:type="textWrapping"/>
      </w:r>
      <w:r>
        <w:t>C. 如果地磁场消失，指南针还能指示南北方向</w:t>
      </w:r>
      <w:r>
        <w:br w:type="textWrapping"/>
      </w:r>
      <w:r>
        <w:t>D. 信鸽是靠绑在身上的小磁铁来实现导航的</w:t>
      </w:r>
    </w:p>
    <w:p>
      <w:r>
        <w:rPr>
          <w:rStyle w:val="164"/>
        </w:rPr>
        <w:t>二 、填空题（本大题共1小题，共4分）</w:t>
      </w:r>
    </w:p>
    <w:p>
      <w:r>
        <w:t>19.（4分）如图所示，将一铁块挂在弹簧测力计下，从磁铁左端向右端移动的过程中，弹簧测力计的示数变化情况是：______，原因是______。</w:t>
      </w:r>
      <w:r>
        <w:br w:type="textWrapping"/>
      </w:r>
      <w:r>
        <w:drawing>
          <wp:inline distT="0" distB="0" distL="114300" distR="114300">
            <wp:extent cx="979170" cy="885190"/>
            <wp:effectExtent l="0" t="0" r="11430" b="1016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a:picLocks noChangeAspect="1"/>
                    </pic:cNvPicPr>
                  </pic:nvPicPr>
                  <pic:blipFill>
                    <a:blip r:embed="rId28"/>
                    <a:stretch>
                      <a:fillRect/>
                    </a:stretch>
                  </pic:blipFill>
                  <pic:spPr>
                    <a:xfrm>
                      <a:off x="0" y="0"/>
                      <a:ext cx="979200" cy="885600"/>
                    </a:xfrm>
                    <a:prstGeom prst="rect">
                      <a:avLst/>
                    </a:prstGeom>
                  </pic:spPr>
                </pic:pic>
              </a:graphicData>
            </a:graphic>
          </wp:inline>
        </w:drawing>
      </w:r>
    </w:p>
    <w:p>
      <w:r>
        <w:rPr>
          <w:rStyle w:val="164"/>
        </w:rPr>
        <w:t>三 、作图题（本大题共4小题，共24分）</w:t>
      </w:r>
    </w:p>
    <w:p>
      <w:r>
        <w:t>20.（6分）如图所示，请标出通电螺线管的</w:t>
      </w:r>
      <m:oMath>
        <m:r>
          <m:t>N</m:t>
        </m:r>
      </m:oMath>
      <w:r>
        <w:t>、</w:t>
      </w:r>
      <m:oMath>
        <m:r>
          <m:t>S</m:t>
        </m:r>
      </m:oMath>
      <w:r>
        <w:t>极并用箭头画出图中磁感线的方向。</w:t>
      </w:r>
      <w:r>
        <w:br w:type="textWrapping"/>
      </w:r>
      <w:r>
        <w:drawing>
          <wp:inline distT="0" distB="0" distL="114300" distR="114300">
            <wp:extent cx="1644650" cy="1065530"/>
            <wp:effectExtent l="0" t="0" r="12700" b="127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a:picLocks noChangeAspect="1"/>
                    </pic:cNvPicPr>
                  </pic:nvPicPr>
                  <pic:blipFill>
                    <a:blip r:embed="rId29"/>
                    <a:stretch>
                      <a:fillRect/>
                    </a:stretch>
                  </pic:blipFill>
                  <pic:spPr>
                    <a:xfrm>
                      <a:off x="0" y="0"/>
                      <a:ext cx="1645200" cy="1065600"/>
                    </a:xfrm>
                    <a:prstGeom prst="rect">
                      <a:avLst/>
                    </a:prstGeom>
                  </pic:spPr>
                </pic:pic>
              </a:graphicData>
            </a:graphic>
          </wp:inline>
        </w:drawing>
      </w:r>
    </w:p>
    <w:p>
      <w:r>
        <w:t>21.（6分）在图中，根据通电螺线管的</w:t>
      </w:r>
      <m:oMath>
        <m:r>
          <m:t>N</m:t>
        </m:r>
      </m:oMath>
      <w:r>
        <w:t>极，画出磁感线的方向，标出小磁针的</w:t>
      </w:r>
      <m:oMath>
        <m:r>
          <m:t>N</m:t>
        </m:r>
      </m:oMath>
      <w:r>
        <w:t>、</w:t>
      </w:r>
      <m:oMath>
        <m:r>
          <m:t>S</m:t>
        </m:r>
      </m:oMath>
      <w:r>
        <w:t>极及电源的正、负极。 </w:t>
      </w:r>
      <w:r>
        <w:br w:type="textWrapping"/>
      </w:r>
      <w:r>
        <w:drawing>
          <wp:inline distT="0" distB="0" distL="114300" distR="114300">
            <wp:extent cx="1795780" cy="1025525"/>
            <wp:effectExtent l="0" t="0" r="13970" b="317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a:picLocks noChangeAspect="1"/>
                    </pic:cNvPicPr>
                  </pic:nvPicPr>
                  <pic:blipFill>
                    <a:blip r:embed="rId30"/>
                    <a:stretch>
                      <a:fillRect/>
                    </a:stretch>
                  </pic:blipFill>
                  <pic:spPr>
                    <a:xfrm>
                      <a:off x="0" y="0"/>
                      <a:ext cx="1796400" cy="1026000"/>
                    </a:xfrm>
                    <a:prstGeom prst="rect">
                      <a:avLst/>
                    </a:prstGeom>
                  </pic:spPr>
                </pic:pic>
              </a:graphicData>
            </a:graphic>
          </wp:inline>
        </w:drawing>
      </w:r>
    </w:p>
    <w:p>
      <w:r>
        <w:t>22.（6分）在如图的括号中标出磁体的磁极（用“N”或“S”表示）和在A点标出磁感线方向．</w:t>
      </w:r>
    </w:p>
    <w:p>
      <w:pPr>
        <w:ind w:left="420"/>
      </w:pPr>
      <w:r>
        <w:drawing>
          <wp:inline distT="0" distB="0" distL="114300" distR="114300">
            <wp:extent cx="1889760" cy="902970"/>
            <wp:effectExtent l="0" t="0" r="15240" b="1143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pic:cNvPicPr>
                      <a:picLocks noChangeAspect="1"/>
                    </pic:cNvPicPr>
                  </pic:nvPicPr>
                  <pic:blipFill>
                    <a:blip r:embed="rId31"/>
                    <a:stretch>
                      <a:fillRect/>
                    </a:stretch>
                  </pic:blipFill>
                  <pic:spPr>
                    <a:xfrm>
                      <a:off x="0" y="0"/>
                      <a:ext cx="1890000" cy="903599"/>
                    </a:xfrm>
                    <a:prstGeom prst="rect">
                      <a:avLst/>
                    </a:prstGeom>
                  </pic:spPr>
                </pic:pic>
              </a:graphicData>
            </a:graphic>
          </wp:inline>
        </w:drawing>
      </w:r>
    </w:p>
    <w:p>
      <w:r>
        <w:t>23.（6分）如图甲，根据小磁针的指向</w:t>
      </w:r>
      <m:oMath>
        <m:r>
          <m:t>(</m:t>
        </m:r>
      </m:oMath>
      <w:r>
        <w:t>黑色为</w:t>
      </w:r>
      <m:oMath>
        <m:r>
          <m:t>N</m:t>
        </m:r>
      </m:oMath>
      <w:r>
        <w:t>极</w:t>
      </w:r>
      <m:oMath>
        <m:r>
          <m:t>)</m:t>
        </m:r>
      </m:oMath>
      <w:r>
        <w:t>，画出磁感线的方向</w:t>
      </w:r>
      <m:oMath>
        <m:r>
          <m:t>(</m:t>
        </m:r>
      </m:oMath>
      <w:r>
        <w:t>每条都画</w:t>
      </w:r>
      <m:oMath>
        <m:r>
          <m:t>)</m:t>
        </m:r>
      </m:oMath>
      <w:r>
        <w:t>，并标出磁铁的</w:t>
      </w:r>
      <m:oMath>
        <m:r>
          <m:t>N</m:t>
        </m:r>
      </m:oMath>
      <w:r>
        <w:t>、</w:t>
      </w:r>
      <m:oMath>
        <m:r>
          <m:t>S</m:t>
        </m:r>
      </m:oMath>
      <w:r>
        <w:t>极来。 </w:t>
      </w:r>
      <w:r>
        <w:br w:type="textWrapping"/>
      </w:r>
      <w:r>
        <w:drawing>
          <wp:inline distT="0" distB="0" distL="114300" distR="114300">
            <wp:extent cx="1216660" cy="921385"/>
            <wp:effectExtent l="0" t="0" r="2540" b="1206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a:picLocks noChangeAspect="1"/>
                    </pic:cNvPicPr>
                  </pic:nvPicPr>
                  <pic:blipFill>
                    <a:blip r:embed="rId32"/>
                    <a:stretch>
                      <a:fillRect/>
                    </a:stretch>
                  </pic:blipFill>
                  <pic:spPr>
                    <a:xfrm>
                      <a:off x="0" y="0"/>
                      <a:ext cx="1216800" cy="921600"/>
                    </a:xfrm>
                    <a:prstGeom prst="rect">
                      <a:avLst/>
                    </a:prstGeom>
                  </pic:spPr>
                </pic:pic>
              </a:graphicData>
            </a:graphic>
          </wp:inline>
        </w:drawing>
      </w:r>
    </w:p>
    <w:p>
      <w:r>
        <w:br w:type="page"/>
      </w:r>
    </w:p>
    <w:p>
      <w:pPr>
        <w:jc w:val="center"/>
      </w:pPr>
      <w:r>
        <w:rPr>
          <w:b/>
          <w:sz w:val="32"/>
        </w:rPr>
        <w:t>答案和解析</w:t>
      </w:r>
    </w:p>
    <w:p>
      <w:r>
        <w:rPr>
          <w:color w:val="3333FF"/>
        </w:rPr>
        <w:t>1.【答案】</w:t>
      </w:r>
      <w:r>
        <w:t>B;</w:t>
      </w:r>
    </w:p>
    <w:p>
      <w:r>
        <w:rPr>
          <w:color w:val="3333FF"/>
        </w:rPr>
        <w:t>【解析】</w:t>
      </w:r>
      <w:r>
        <w:t>解：一根条形磁铁不小心摔成两段后，就会变成两个小的条形磁铁，因为每个磁体都有一个</w:t>
      </w:r>
      <m:oMath>
        <m:r>
          <m:t>N</m:t>
        </m:r>
      </m:oMath>
      <w:r>
        <w:t>极，所以一共会有</w:t>
      </w:r>
      <m:oMath>
        <m:r>
          <m:t>N</m:t>
        </m:r>
      </m:oMath>
      <w:r>
        <w:t>极的个数为</w:t>
      </w:r>
      <m:oMath>
        <m:r>
          <m:t>2</m:t>
        </m:r>
      </m:oMath>
      <w:r>
        <w:t>个。  </w:t>
      </w:r>
      <w:r>
        <w:br w:type="textWrapping"/>
      </w:r>
      <w:r>
        <w:t> 故选：</w:t>
      </w:r>
      <m:oMath>
        <m:r>
          <m:t>B</m:t>
        </m:r>
      </m:oMath>
      <w:r>
        <w:t>。 </w:t>
      </w:r>
      <w:r>
        <w:br w:type="textWrapping"/>
      </w:r>
      <w:r>
        <w:t>每个磁体都会有两个磁极，即</w:t>
      </w:r>
      <m:oMath>
        <m:r>
          <m:t>N</m:t>
        </m:r>
      </m:oMath>
      <w:r>
        <w:t>极和</w:t>
      </w:r>
      <m:oMath>
        <m:r>
          <m:t>S</m:t>
        </m:r>
      </m:oMath>
      <w:r>
        <w:t>极，据此分析判断。 </w:t>
      </w:r>
      <w:r>
        <w:br w:type="textWrapping"/>
      </w:r>
      <w:r>
        <w:t>一个磁体只有一对磁极，一个</w:t>
      </w:r>
      <m:oMath>
        <m:r>
          <m:t>N</m:t>
        </m:r>
      </m:oMath>
      <w:r>
        <w:t>极一个</w:t>
      </w:r>
      <m:oMath>
        <m:r>
          <m:t>S</m:t>
        </m:r>
      </m:oMath>
      <w:r>
        <w:t>极。</w:t>
      </w:r>
      <w:r>
        <w:br w:type="textWrapping"/>
      </w:r>
    </w:p>
    <w:p>
      <w:r>
        <w:rPr>
          <w:color w:val="3333FF"/>
        </w:rPr>
        <w:t>2.【答案】</w:t>
      </w:r>
      <w:r>
        <w:t>D;</w:t>
      </w:r>
    </w:p>
    <w:p>
      <w:r>
        <w:rPr>
          <w:color w:val="3333FF"/>
        </w:rPr>
        <w:t>【解析】</w:t>
      </w:r>
      <w:r>
        <w:t>解：当小铁块从磁铁一端匀速滑到另一端的过程中，因为条形磁体两端的磁性最强，中间的磁性最弱，因此磁铁对小铁块的吸引是先变小再变大。那么，小铁块对磁铁的压力相应的也是先减小再变大。而压力又影响到摩擦力的大小，所以摩擦力也是先变小再变大。又因为是匀速运动，拉力</w:t>
      </w:r>
      <m:oMath>
        <m:r>
          <m:t>F</m:t>
        </m:r>
      </m:oMath>
      <w:r>
        <w:t>和摩擦力是一对平衡力，大小相等，所以拉力</w:t>
      </w:r>
      <m:oMath>
        <m:r>
          <m:t>F</m:t>
        </m:r>
      </m:oMath>
      <w:r>
        <w:t>和摩擦力一样也是先减小后增大。  </w:t>
      </w:r>
      <w:r>
        <w:br w:type="textWrapping"/>
      </w:r>
      <w:r>
        <w:t>故选：</w:t>
      </w:r>
      <m:oMath>
        <m:r>
          <m:t>D</m:t>
        </m:r>
      </m:oMath>
      <w:r>
        <w:t>。 </w:t>
      </w:r>
      <w:r>
        <w:br w:type="textWrapping"/>
      </w:r>
      <w:r>
        <w:t>条形磁体两端的磁性最强，中间的磁性最弱。当小铁块从磁铁一端匀速滑到另一端的过程中，磁铁对小铁块的吸引力也是先由强到弱，再由弱到强。那么，小铁块对磁铁的压力相应的也是先减小再变大，而压力又影响到摩擦力的大小，所以摩擦力是先变小再变大。因为是匀速运动，拉力</w:t>
      </w:r>
      <m:oMath>
        <m:r>
          <m:t>F</m:t>
        </m:r>
      </m:oMath>
      <w:r>
        <w:t>和摩擦力是一对平衡力，然后对拉力的大小作出判断。 </w:t>
      </w:r>
      <w:r>
        <w:br w:type="textWrapping"/>
      </w:r>
      <w:r>
        <w:t>该题考查的知识点有三个：一是磁体上磁性的强弱；二是摩擦力的大小受到压力大小的影响；三是平衡力的作用。这也是中考的常见综合题型，难度不大，但是考查的知识面广泛。</w:t>
      </w:r>
      <w:r>
        <w:br w:type="textWrapping"/>
      </w:r>
    </w:p>
    <w:p>
      <w:r>
        <w:rPr>
          <w:color w:val="3333FF"/>
        </w:rPr>
        <w:t>3.【答案】</w:t>
      </w:r>
      <w:r>
        <w:t>D;</w:t>
      </w:r>
    </w:p>
    <w:p>
      <w:r>
        <w:rPr>
          <w:color w:val="3333FF"/>
        </w:rPr>
        <w:t>【解析】</w:t>
      </w:r>
      <w:r>
        <w:t>解：高温和剧烈震动可以消磁，冷冻不能消磁，故</w:t>
      </w:r>
      <m:oMath>
        <m:r>
          <m:rPr>
            <m:nor/>
            <m:sty m:val="p"/>
          </m:rPr>
          <w:rPr>
            <w:b w:val="0"/>
            <w:i w:val="0"/>
          </w:rPr>
          <m:t>ABC</m:t>
        </m:r>
      </m:oMath>
      <w:r>
        <w:t>不合题意、</w:t>
      </w:r>
      <m:oMath>
        <m:r>
          <m:t>D</m:t>
        </m:r>
      </m:oMath>
      <w:r>
        <w:t>符合题意。 </w:t>
      </w:r>
      <w:r>
        <w:br w:type="textWrapping"/>
      </w:r>
      <w:r>
        <w:t>故选：</w:t>
      </w:r>
      <m:oMath>
        <m:r>
          <m:t>D</m:t>
        </m:r>
      </m:oMath>
      <w:r>
        <w:t>。 </w:t>
      </w:r>
      <w:r>
        <w:br w:type="textWrapping"/>
      </w:r>
      <w:r>
        <w:t>高温和剧烈震动都可以使物体失去磁性。 </w:t>
      </w:r>
      <w:r>
        <w:br w:type="textWrapping"/>
      </w:r>
      <w:r>
        <w:t>此题主要考查消磁的方法，难度不大。</w:t>
      </w:r>
      <w:r>
        <w:br w:type="textWrapping"/>
      </w:r>
    </w:p>
    <w:p>
      <w:r>
        <w:rPr>
          <w:color w:val="3333FF"/>
        </w:rPr>
        <w:t>4.【答案】</w:t>
      </w:r>
      <w:r>
        <w:t>C;</w:t>
      </w:r>
    </w:p>
    <w:p>
      <w:r>
        <w:rPr>
          <w:color w:val="3333FF"/>
        </w:rPr>
        <w:t>【解析】</w:t>
      </w:r>
      <w:r>
        <w:t>试题分析：要解答此题，应明确两点：  </w:t>
      </w:r>
      <w:r>
        <w:br w:type="textWrapping"/>
      </w:r>
      <m:oMath>
        <m:r>
          <m:t>(1)</m:t>
        </m:r>
      </m:oMath>
      <w:r>
        <w:t>若两个钢块相互排斥，则这两个钢块一定带磁性，且相近的磁极为同名磁极；  </w:t>
      </w:r>
      <w:r>
        <w:br w:type="textWrapping"/>
      </w:r>
      <m:oMath>
        <m:r>
          <m:t>(2)</m:t>
        </m:r>
      </m:oMath>
      <w:r>
        <w:t>若两个钢块相互吸引，则有两种情况：  </w:t>
      </w:r>
      <w:r>
        <w:br w:type="textWrapping"/>
      </w:r>
      <w:r>
        <w:t>①两个钢块都有磁性，且异名磁极相互接近；②一个有磁性，而另一个没有磁性．  </w:t>
      </w:r>
      <w:r>
        <w:br w:type="textWrapping"/>
      </w:r>
      <w:r>
        <w:t>由图知，钢块</w:t>
      </w:r>
      <m:oMath>
        <m:r>
          <m:t>B</m:t>
        </m:r>
      </m:oMath>
      <w:r>
        <w:t>、</w:t>
      </w:r>
      <m:oMath>
        <m:r>
          <m:t>C</m:t>
        </m:r>
      </m:oMath>
      <w:r>
        <w:t>相互排斥，由同名磁极相互排斥知，</w:t>
      </w:r>
      <m:oMath>
        <m:r>
          <m:t>B</m:t>
        </m:r>
      </m:oMath>
      <w:r>
        <w:t>、</w:t>
      </w:r>
      <m:oMath>
        <m:r>
          <m:t>C</m:t>
        </m:r>
      </m:oMath>
      <w:r>
        <w:t>一定有磁性，即</w:t>
      </w:r>
      <m:oMath>
        <m:r>
          <m:t>B</m:t>
        </m:r>
      </m:oMath>
      <w:r>
        <w:t>、</w:t>
      </w:r>
      <m:oMath>
        <m:r>
          <m:t>C</m:t>
        </m:r>
      </m:oMath>
      <w:r>
        <w:t>相对的磁极为同名磁极；  </w:t>
      </w:r>
      <w:r>
        <w:br w:type="textWrapping"/>
      </w:r>
      <w:r>
        <w:t>而</w:t>
      </w:r>
      <m:oMath>
        <m:r>
          <m:t>B</m:t>
        </m:r>
      </m:oMath>
      <w:r>
        <w:t>吸引</w:t>
      </w:r>
      <m:oMath>
        <m:r>
          <m:t>A</m:t>
        </m:r>
      </m:oMath>
      <w:r>
        <w:t>，则</w:t>
      </w:r>
      <m:oMath>
        <m:r>
          <m:t>A</m:t>
        </m:r>
      </m:oMath>
      <w:r>
        <w:t>有两种情况：①由异名磁极相互吸引，则</w:t>
      </w:r>
      <m:oMath>
        <m:r>
          <m:t>A</m:t>
        </m:r>
      </m:oMath>
      <w:r>
        <w:t>与</w:t>
      </w:r>
      <m:oMath>
        <m:r>
          <m:t>B</m:t>
        </m:r>
      </m:oMath>
      <w:r>
        <w:t>相对的磁极为异名，</w:t>
      </w:r>
      <m:oMath>
        <m:r>
          <m:t>A</m:t>
        </m:r>
      </m:oMath>
      <w:r>
        <w:t>有磁性；  </w:t>
      </w:r>
      <w:r>
        <w:br w:type="textWrapping"/>
      </w:r>
      <w:r>
        <w:t>②由于磁体能吸引钢块，由于</w:t>
      </w:r>
      <m:oMath>
        <m:r>
          <m:t>B</m:t>
        </m:r>
      </m:oMath>
      <w:r>
        <w:t>有磁性，故A可能为不带磁性的钢块．  </w:t>
      </w:r>
      <w:r>
        <w:br w:type="textWrapping"/>
      </w:r>
      <w:r>
        <w:t>可见</w:t>
      </w:r>
      <m:oMath>
        <m:r>
          <m:t>B</m:t>
        </m:r>
      </m:oMath>
      <w:r>
        <w:t>、</w:t>
      </w:r>
      <m:oMath>
        <m:r>
          <m:t>C</m:t>
        </m:r>
      </m:oMath>
      <w:r>
        <w:t>必然有磁性，但是</w:t>
      </w:r>
      <m:oMath>
        <m:r>
          <m:t>A</m:t>
        </m:r>
      </m:oMath>
      <w:r>
        <w:t>可能有磁性，也可能没有磁性．  </w:t>
      </w:r>
      <w:r>
        <w:br w:type="textWrapping"/>
      </w:r>
      <w:r>
        <w:t>故选C．</w:t>
      </w:r>
      <w:r>
        <w:br w:type="textWrapping"/>
      </w:r>
    </w:p>
    <w:p>
      <w:r>
        <w:rPr>
          <w:color w:val="3333FF"/>
        </w:rPr>
        <w:t>5.【答案】</w:t>
      </w:r>
      <w:r>
        <w:t>C;</w:t>
      </w:r>
    </w:p>
    <w:p>
      <w:r>
        <w:rPr>
          <w:color w:val="3333FF"/>
        </w:rPr>
        <w:t>【解析】</w:t>
      </w:r>
      <w:r>
        <w:t>解： </w:t>
      </w:r>
      <w:r>
        <w:br w:type="textWrapping"/>
      </w:r>
      <m:oMath>
        <m:r>
          <m:t>A</m:t>
        </m:r>
      </m:oMath>
      <w:r>
        <w:t>、用小磁针分别靠近板擦和黑板，小磁针都发生了偏转，说明黑板擦和黑板可能有磁性；由于磁铁可以吸引铁、钴、镍等物质，黑板擦和黑板也可能没有磁性，故</w:t>
      </w:r>
      <m:oMath>
        <m:r>
          <m:t>A</m:t>
        </m:r>
      </m:oMath>
      <w:r>
        <w:t>错误； </w:t>
      </w:r>
      <w:r>
        <w:br w:type="textWrapping"/>
      </w:r>
      <m:oMath>
        <m:r>
          <m:t>B</m:t>
        </m:r>
      </m:oMath>
      <w:r>
        <w:t>、板擦不具有磁性，黑板具有磁性，将板擦的正面和反面靠近黑板，板擦都能吸附在黑板上；板擦具有磁性，黑板不具有磁性，将板擦的正面和反面靠近黑板，板擦都能吸附在黑板上，故</w:t>
      </w:r>
      <m:oMath>
        <m:r>
          <m:t>B</m:t>
        </m:r>
      </m:oMath>
      <w:r>
        <w:t>错误； </w:t>
      </w:r>
      <w:r>
        <w:br w:type="textWrapping"/>
      </w:r>
      <m:oMath>
        <m:r>
          <m:t>C</m:t>
        </m:r>
      </m:oMath>
      <w:r>
        <w:t>、将板擦用细线悬挂起来使其自由旋转，若板擦不具有磁性，其指向无法判定，若发现板擦静止时某侧边始终的指向东方，说明板按擦受到了磁力的作用，则板擦一定具有磁性，故</w:t>
      </w:r>
      <m:oMath>
        <m:r>
          <m:t>C</m:t>
        </m:r>
      </m:oMath>
      <w:r>
        <w:t>正确； </w:t>
      </w:r>
      <w:r>
        <w:br w:type="textWrapping"/>
      </w:r>
      <m:oMath>
        <m:r>
          <m:t>D</m:t>
        </m:r>
      </m:oMath>
      <w:r>
        <w:t>、当板擦有磁性、黑板无磁性时，将板擦用细线悬挂起来，发现板擦靠近黑板时细线偏离了竖直方向；当板擦无磁性、黑板有磁性时，将板擦用细线悬挂起来，也会发现板擦靠近黑板时细线偏离了竖直方向，故</w:t>
      </w:r>
      <m:oMath>
        <m:r>
          <m:t>D</m:t>
        </m:r>
      </m:oMath>
      <w:r>
        <w:t>错误。 </w:t>
      </w:r>
      <w:r>
        <w:br w:type="textWrapping"/>
      </w:r>
      <w:r>
        <w:t>故选：</w:t>
      </w:r>
      <m:oMath>
        <m:r>
          <m:t>C</m:t>
        </m:r>
      </m:oMath>
      <w:r>
        <w:t>。 </w:t>
      </w:r>
      <w:r>
        <w:br w:type="textWrapping"/>
      </w:r>
      <w:r>
        <w:t>同名磁极相互排斥，异名磁极相互吸引；磁铁可以吸引铁、钴、镍等物质。 </w:t>
      </w:r>
      <w:r>
        <w:br w:type="textWrapping"/>
      </w:r>
      <w:r>
        <w:t>本题看出来磁性的判定方法，利用好磁极间的相互作用规律是解答该题的关键。</w:t>
      </w:r>
      <w:r>
        <w:br w:type="textWrapping"/>
      </w:r>
    </w:p>
    <w:p>
      <w:r>
        <w:rPr>
          <w:color w:val="3333FF"/>
        </w:rPr>
        <w:t>6.【答案】</w:t>
      </w:r>
      <w:r>
        <w:t>C;</w:t>
      </w:r>
    </w:p>
    <w:p>
      <w:r>
        <w:rPr>
          <w:color w:val="3333FF"/>
        </w:rPr>
        <w:t>【解析】</w:t>
      </w:r>
    </w:p>
    <w:p/>
    <w:p>
      <w:r>
        <w:t>根据同名磁极相互排斥、异名磁极相互吸引进行判断；</w:t>
      </w:r>
    </w:p>
    <w:p>
      <w:r>
        <w:t>根据磁体可吸引磁性物质，并结合磁极间的相互作用可做出判断。</w:t>
      </w:r>
    </w:p>
    <w:p>
      <w:r>
        <w:t>此题主要考查了磁性、磁体、磁极。熟知磁极间的相互作用规律，会运用这一规律以及磁体可吸引磁性物质这一特点来对相关现象进行判断，是解答的关键。</w:t>
      </w:r>
    </w:p>
    <w:p/>
    <w:p>
      <w:r>
        <w:t>A.如左图，甲是磁体且右端为</w:t>
      </w:r>
      <m:oMath>
        <m:r>
          <m:t>N</m:t>
        </m:r>
      </m:oMath>
      <w:r>
        <w:t>极，因为同名磁极相互排斥，故乙是磁体且左端是</w:t>
      </w:r>
      <m:oMath>
        <m:r>
          <m:t>N</m:t>
        </m:r>
      </m:oMath>
      <w:r>
        <w:t>极，故</w:t>
      </w:r>
      <m:oMath>
        <m:r>
          <m:t>A</m:t>
        </m:r>
      </m:oMath>
      <w:r>
        <w:t>错误；</w:t>
      </w:r>
    </w:p>
    <w:p>
      <m:oMath>
        <m:r>
          <m:rPr>
            <m:nor/>
            <m:sty m:val="p"/>
          </m:rPr>
          <w:rPr>
            <w:b w:val="0"/>
            <w:i w:val="0"/>
          </w:rPr>
          <m:t>BCD</m:t>
        </m:r>
        <m:r>
          <m:t>.</m:t>
        </m:r>
      </m:oMath>
      <w:r>
        <w:t>如右图，甲是磁体且右端为</w:t>
      </w:r>
      <m:oMath>
        <m:r>
          <m:t>N</m:t>
        </m:r>
      </m:oMath>
      <w:r>
        <w:t>极，因为异名磁极相互吸引，故如果丙是磁体，左端是</w:t>
      </w:r>
      <m:oMath>
        <m:r>
          <m:t>S</m:t>
        </m:r>
      </m:oMath>
      <w:r>
        <w:t>极，因为磁体可吸引磁性物质，若丙没有磁性，甲与丙也可以相互吸引，所以丙可以是磁体也可以不是磁体；故</w:t>
      </w:r>
      <m:oMath>
        <m:r>
          <m:t>C</m:t>
        </m:r>
      </m:oMath>
      <w:r>
        <w:t>正确、</w:t>
      </w:r>
      <m:oMath>
        <m:r>
          <m:rPr>
            <m:nor/>
            <m:sty m:val="p"/>
          </m:rPr>
          <w:rPr>
            <w:b w:val="0"/>
            <w:i w:val="0"/>
          </w:rPr>
          <m:t>BD</m:t>
        </m:r>
      </m:oMath>
      <w:r>
        <w:t>错误。</w:t>
      </w:r>
    </w:p>
    <w:p>
      <w:r>
        <w:t>故选</w:t>
      </w:r>
      <m:oMath>
        <m:r>
          <m:t>C</m:t>
        </m:r>
      </m:oMath>
      <w:r>
        <w:t>。</w:t>
      </w:r>
      <w:r>
        <w:br w:type="textWrapping"/>
      </w:r>
    </w:p>
    <w:p>
      <w:r>
        <w:rPr>
          <w:color w:val="3333FF"/>
        </w:rPr>
        <w:t>7.【答案】</w:t>
      </w:r>
      <w:r>
        <w:t>B;</w:t>
      </w:r>
    </w:p>
    <w:p>
      <w:r>
        <w:rPr>
          <w:color w:val="3333FF"/>
        </w:rPr>
        <w:t>【解析】</w:t>
      </w:r>
      <w:r>
        <w:t>解：能够吸引铁、钴、镍等物质的性质叫做磁性，所以某矿石能吸引大头针，说明该矿石具有磁性。  </w:t>
      </w:r>
      <w:r>
        <w:br w:type="textWrapping"/>
      </w:r>
      <w:r>
        <w:t>故选：</w:t>
      </w:r>
      <m:oMath>
        <m:r>
          <m:t>B</m:t>
        </m:r>
      </m:oMath>
      <w:r>
        <w:t>。 </w:t>
      </w:r>
      <w:r>
        <w:br w:type="textWrapping"/>
      </w:r>
      <w:r>
        <w:t>磁体是产生一定强度的磁场的装置。能吸引钢铁一类物质的物体。磁体--把能够吸引铁、钴、镍等物质的性质叫做磁性，具有磁性的物体叫磁体。 </w:t>
      </w:r>
      <w:r>
        <w:br w:type="textWrapping"/>
      </w:r>
      <w:r>
        <w:t>磁体是一种很神奇的物质，它有以至于无形的力，既能把一些东西吸过来，又能把一些东西排开。在我们周围，有很多磁体。</w:t>
      </w:r>
      <w:r>
        <w:br w:type="textWrapping"/>
      </w:r>
    </w:p>
    <w:p>
      <w:r>
        <w:rPr>
          <w:color w:val="3333FF"/>
        </w:rPr>
        <w:t>8.【答案】</w:t>
      </w:r>
      <w:r>
        <w:t>B;</w:t>
      </w:r>
    </w:p>
    <w:p>
      <w:r>
        <w:rPr>
          <w:color w:val="3333FF"/>
        </w:rPr>
        <w:t>【解析】</w:t>
      </w:r>
      <w:r>
        <w:t>解：由图中磁感线的分布情况可以看出</w:t>
      </w:r>
      <m:oMath>
        <m:r>
          <m:t>b</m:t>
        </m:r>
      </m:oMath>
      <w:r>
        <w:t>点的磁感线最密集，所以此处磁场最强。  </w:t>
      </w:r>
      <w:r>
        <w:br w:type="textWrapping"/>
      </w:r>
      <w:r>
        <w:t>故选：</w:t>
      </w:r>
      <m:oMath>
        <m:r>
          <m:t>B</m:t>
        </m:r>
      </m:oMath>
      <w:r>
        <w:t>。 </w:t>
      </w:r>
      <w:r>
        <w:br w:type="textWrapping"/>
      </w:r>
      <w:r>
        <w:t>磁体具有两极性，任何磁体都具有两个磁极，磁感线疏密程度反映了磁场的强弱，磁感线越密集磁场越强，磁感线越稀疏，磁场越弱。 </w:t>
      </w:r>
      <w:r>
        <w:br w:type="textWrapping"/>
      </w:r>
      <w:r>
        <w:t>该题考查磁场的强弱，注意磁感线疏密程度反映了磁场的强弱，磁感线越密集磁场越强，磁感线越稀疏，磁场越弱。</w:t>
      </w:r>
      <w:r>
        <w:br w:type="textWrapping"/>
      </w:r>
    </w:p>
    <w:p>
      <w:r>
        <w:rPr>
          <w:color w:val="3333FF"/>
        </w:rPr>
        <w:t>9.【答案】</w:t>
      </w:r>
      <w:r>
        <w:t>A;</w:t>
      </w:r>
    </w:p>
    <w:p>
      <w:r>
        <w:rPr>
          <w:color w:val="3333FF"/>
        </w:rPr>
        <w:t>【解析】</w:t>
      </w:r>
      <w:r>
        <w:t>解：</w:t>
      </w:r>
      <m:oMath>
        <m:r>
          <m:t>A</m:t>
        </m:r>
      </m:oMath>
      <w:r>
        <w:t>、图中磁体周围的磁感线从磁体的</w:t>
      </w:r>
      <m:oMath>
        <m:r>
          <m:t>N</m:t>
        </m:r>
      </m:oMath>
      <w:r>
        <w:t>极出来，回到磁体的</w:t>
      </w:r>
      <m:oMath>
        <m:r>
          <m:t>S</m:t>
        </m:r>
      </m:oMath>
      <w:r>
        <w:t>极，故A正确；  </w:t>
      </w:r>
      <w:r>
        <w:br w:type="textWrapping"/>
      </w:r>
      <w:r>
        <w:t>B、图中磁体周围的磁感线从磁体的</w:t>
      </w:r>
      <m:oMath>
        <m:r>
          <m:t>S</m:t>
        </m:r>
      </m:oMath>
      <w:r>
        <w:t>极出来，回到磁体的</w:t>
      </w:r>
      <m:oMath>
        <m:r>
          <m:t>N</m:t>
        </m:r>
      </m:oMath>
      <w:r>
        <w:t>极，故B错误；  </w:t>
      </w:r>
      <w:r>
        <w:br w:type="textWrapping"/>
      </w:r>
      <w:r>
        <w:t>C、图中磁体周围的磁感线从磁体的</w:t>
      </w:r>
      <m:oMath>
        <m:r>
          <m:t>S</m:t>
        </m:r>
      </m:oMath>
      <w:r>
        <w:t>和</w:t>
      </w:r>
      <m:oMath>
        <m:r>
          <m:t>N</m:t>
        </m:r>
      </m:oMath>
      <w:r>
        <w:t>极出来，故C错误；  </w:t>
      </w:r>
      <w:r>
        <w:br w:type="textWrapping"/>
      </w:r>
      <w:r>
        <w:t>D、图中磁体周围的磁感线从磁体的</w:t>
      </w:r>
      <m:oMath>
        <m:r>
          <m:t>N</m:t>
        </m:r>
      </m:oMath>
      <w:r>
        <w:t>极出来，回到磁体的</w:t>
      </w:r>
      <m:oMath>
        <m:r>
          <m:t>N</m:t>
        </m:r>
      </m:oMath>
      <w:r>
        <w:t>极，故D错误。  </w:t>
      </w:r>
      <w:r>
        <w:br w:type="textWrapping"/>
      </w:r>
      <w:r>
        <w:t>故选：</w:t>
      </w:r>
      <m:oMath>
        <m:r>
          <m:t>A</m:t>
        </m:r>
      </m:oMath>
      <w:r>
        <w:t>。 </w:t>
      </w:r>
      <w:r>
        <w:br w:type="textWrapping"/>
      </w:r>
      <w:r>
        <w:t>在磁体的周围，磁感线从磁体的</w:t>
      </w:r>
      <m:oMath>
        <m:r>
          <m:t>N</m:t>
        </m:r>
      </m:oMath>
      <w:r>
        <w:t>极出发，回到</w:t>
      </w:r>
      <m:oMath>
        <m:r>
          <m:t>S</m:t>
        </m:r>
      </m:oMath>
      <w:r>
        <w:t>极。 </w:t>
      </w:r>
      <w:r>
        <w:br w:type="textWrapping"/>
      </w:r>
      <w:r>
        <w:t>磁体周围的磁感线的形状与附近磁体的磁极有关，要记住课本中告诉的记住磁体周围磁感线的形状：如条形磁铁的、蹄形磁体、相互靠近的</w:t>
      </w:r>
      <m:oMath>
        <m:r>
          <m:rPr>
            <m:nor/>
            <m:sty m:val="p"/>
          </m:rPr>
          <w:rPr>
            <w:b w:val="0"/>
            <w:i w:val="0"/>
          </w:rPr>
          <m:t>SS</m:t>
        </m:r>
      </m:oMath>
      <w:r>
        <w:t>极的、相互靠近的</w:t>
      </w:r>
      <m:oMath>
        <m:r>
          <m:rPr>
            <m:nor/>
            <m:sty m:val="p"/>
          </m:rPr>
          <w:rPr>
            <w:b w:val="0"/>
            <w:i w:val="0"/>
          </w:rPr>
          <m:t>NN</m:t>
        </m:r>
      </m:oMath>
      <w:r>
        <w:t>极的，相互靠近的</w:t>
      </w:r>
      <m:oMath>
        <m:r>
          <m:rPr>
            <m:nor/>
            <m:sty m:val="p"/>
          </m:rPr>
          <w:rPr>
            <w:b w:val="0"/>
            <w:i w:val="0"/>
          </w:rPr>
          <m:t>NS</m:t>
        </m:r>
      </m:oMath>
      <w:r>
        <w:t>极的。</w:t>
      </w:r>
      <w:r>
        <w:br w:type="textWrapping"/>
      </w:r>
    </w:p>
    <w:p>
      <w:r>
        <w:rPr>
          <w:color w:val="3333FF"/>
        </w:rPr>
        <w:t>10.【答案】</w:t>
      </w:r>
      <w:r>
        <w:t>C;</w:t>
      </w:r>
    </w:p>
    <w:p>
      <w:r>
        <w:rPr>
          <w:color w:val="3333FF"/>
        </w:rPr>
        <w:t>【解析】</w:t>
      </w:r>
      <w:r>
        <w:t>解： </w:t>
      </w:r>
      <w:r>
        <w:br w:type="textWrapping"/>
      </w:r>
      <m:oMath>
        <m:r>
          <m:t>(1)</m:t>
        </m:r>
      </m:oMath>
      <w:r>
        <w:t>如左图，甲是磁体且右端为</w:t>
      </w:r>
      <m:oMath>
        <m:r>
          <m:t>N</m:t>
        </m:r>
      </m:oMath>
      <w:r>
        <w:t>极，因为同名磁极相互排斥，故乙是磁体且左端是</w:t>
      </w:r>
      <m:oMath>
        <m:r>
          <m:t>N</m:t>
        </m:r>
      </m:oMath>
      <w:r>
        <w:t>极，故</w:t>
      </w:r>
      <m:oMath>
        <m:r>
          <m:t>A</m:t>
        </m:r>
      </m:oMath>
      <w:r>
        <w:t>错误； </w:t>
      </w:r>
      <w:r>
        <w:br w:type="textWrapping"/>
      </w:r>
      <m:oMath>
        <m:r>
          <m:t>(2)</m:t>
        </m:r>
      </m:oMath>
      <w:r>
        <w:t>如右图，甲是磁体且右端为</w:t>
      </w:r>
      <m:oMath>
        <m:r>
          <m:t>N</m:t>
        </m:r>
      </m:oMath>
      <w:r>
        <w:t>极，因为异名磁极相互吸引，故如果丙是磁体，左端是</w:t>
      </w:r>
      <m:oMath>
        <m:r>
          <m:t>S</m:t>
        </m:r>
      </m:oMath>
      <w:r>
        <w:t>极，因为磁体可吸引磁性物质，若丙没有磁性，甲与丙也可以相互吸引，所以丙可以是磁体也可以不是磁体；故</w:t>
      </w:r>
      <m:oMath>
        <m:r>
          <m:t>C</m:t>
        </m:r>
      </m:oMath>
      <w:r>
        <w:t>正确、</w:t>
      </w:r>
      <m:oMath>
        <m:r>
          <m:rPr>
            <m:nor/>
            <m:sty m:val="p"/>
          </m:rPr>
          <w:rPr>
            <w:b w:val="0"/>
            <w:i w:val="0"/>
          </w:rPr>
          <m:t>BD</m:t>
        </m:r>
      </m:oMath>
      <w:r>
        <w:t>错误。 </w:t>
      </w:r>
      <w:r>
        <w:br w:type="textWrapping"/>
      </w:r>
      <w:r>
        <w:t>故选：</w:t>
      </w:r>
      <m:oMath>
        <m:r>
          <m:t>C</m:t>
        </m:r>
      </m:oMath>
      <w:r>
        <w:t>。 </w:t>
      </w:r>
      <w:r>
        <w:br w:type="textWrapping"/>
      </w:r>
      <m:oMath>
        <m:r>
          <m:t>(1)</m:t>
        </m:r>
      </m:oMath>
      <w:r>
        <w:t>根据同名磁极相互排斥、异名磁极相互吸引进行判断； </w:t>
      </w:r>
      <w:r>
        <w:br w:type="textWrapping"/>
      </w:r>
      <m:oMath>
        <m:r>
          <m:t>(2)</m:t>
        </m:r>
      </m:oMath>
      <w:r>
        <w:t>根据磁体可吸引磁性物质，并结合磁极间的相互作用可做出判断。 </w:t>
      </w:r>
      <w:r>
        <w:br w:type="textWrapping"/>
      </w:r>
      <w:r>
        <w:t>熟知磁极间的相互作用规律，会运用这一规律以及磁体可吸引磁性物质这一特点来对相关现象进行判断，是解答的关键。</w:t>
      </w:r>
      <w:r>
        <w:br w:type="textWrapping"/>
      </w:r>
    </w:p>
    <w:p>
      <w:r>
        <w:rPr>
          <w:color w:val="3333FF"/>
        </w:rPr>
        <w:t>11.【答案】</w:t>
      </w:r>
      <w:r>
        <w:t>C;</w:t>
      </w:r>
    </w:p>
    <w:p>
      <w:r>
        <w:rPr>
          <w:color w:val="3333FF"/>
        </w:rPr>
        <w:t>【解析】</w:t>
      </w:r>
      <w:r>
        <w:t>解：</w:t>
      </w:r>
      <m:oMath>
        <m:r>
          <m:t>(1)</m:t>
        </m:r>
      </m:oMath>
      <w:r>
        <w:t>地磁两极和地理两极不完全重合，地磁北极在地理南极附近，地磁南极在地理北极附近，因此</w:t>
      </w:r>
      <m:oMath>
        <m:r>
          <m:rPr>
            <m:nor/>
            <m:sty m:val="p"/>
          </m:rPr>
          <w:rPr>
            <w:b w:val="0"/>
            <w:i w:val="0"/>
          </w:rPr>
          <m:t>AB</m:t>
        </m:r>
      </m:oMath>
      <w:r>
        <w:t>两图不正确；  </w:t>
      </w:r>
      <w:r>
        <w:br w:type="textWrapping"/>
      </w:r>
      <m:oMath>
        <m:r>
          <m:t>(2)</m:t>
        </m:r>
      </m:oMath>
      <w:r>
        <w:t>地磁场的磁感线从地磁北极</w:t>
      </w:r>
      <m:oMath>
        <m:r>
          <m:t>(</m:t>
        </m:r>
      </m:oMath>
      <w:r>
        <w:t>地理的南极附近</w:t>
      </w:r>
      <m:oMath>
        <m:r>
          <m:t>)</m:t>
        </m:r>
      </m:oMath>
      <w:r>
        <w:t>出来，回到地磁南极</w:t>
      </w:r>
      <m:oMath>
        <m:r>
          <m:t>(</m:t>
        </m:r>
      </m:oMath>
      <w:r>
        <w:t>地理的北极附近</w:t>
      </w:r>
      <m:oMath>
        <m:r>
          <m:t>)</m:t>
        </m:r>
      </m:oMath>
      <w:r>
        <w:t>，因此C正确，</w:t>
      </w:r>
      <m:oMath>
        <m:r>
          <m:t>D</m:t>
        </m:r>
      </m:oMath>
      <w:r>
        <w:t>不正确．  </w:t>
      </w:r>
      <w:r>
        <w:br w:type="textWrapping"/>
      </w:r>
      <w:r>
        <w:t>故选C． </w:t>
      </w:r>
      <w:r>
        <w:br w:type="textWrapping"/>
      </w:r>
      <w:r>
        <w:t>地球的周围存在磁场，地磁场的两极和地理两极并不完全重合，地磁北极在地理南极附近，地磁南极在地理北极附近．  </w:t>
      </w:r>
      <w:r>
        <w:br w:type="textWrapping"/>
      </w:r>
      <w:r>
        <w:t>这道题主要考查了地磁场和磁场的性质，属于基础知识，比较简单．</w:t>
      </w:r>
      <w:r>
        <w:br w:type="textWrapping"/>
      </w:r>
    </w:p>
    <w:p>
      <w:r>
        <w:rPr>
          <w:color w:val="3333FF"/>
        </w:rPr>
        <w:t>12.【答案】</w:t>
      </w:r>
      <w:r>
        <w:t>C;</w:t>
      </w:r>
    </w:p>
    <w:p>
      <w:r>
        <w:rPr>
          <w:color w:val="3333FF"/>
        </w:rPr>
        <w:t>【解析】</w:t>
      </w:r>
      <w:r>
        <w:t>解：</w:t>
      </w:r>
      <m:oMath>
        <m:r>
          <m:t>A.</m:t>
        </m:r>
      </m:oMath>
      <w:r>
        <w:t>这个指南针有两个磁极。故</w:t>
      </w:r>
      <m:oMath>
        <m:r>
          <m:t>A</m:t>
        </m:r>
      </m:oMath>
      <w:r>
        <w:t>不正确； </w:t>
      </w:r>
      <w:r>
        <w:br w:type="textWrapping"/>
      </w:r>
      <w:r>
        <w:t>B.指南针的磁极有磁性，指向会受到附近磁铁的干扰。故</w:t>
      </w:r>
      <m:oMath>
        <m:r>
          <m:t>B</m:t>
        </m:r>
      </m:oMath>
      <w:r>
        <w:t>不正确； </w:t>
      </w:r>
      <w:r>
        <w:br w:type="textWrapping"/>
      </w:r>
      <m:oMath>
        <m:r>
          <m:rPr>
            <m:nor/>
            <m:sty m:val="p"/>
          </m:rPr>
          <w:rPr>
            <w:b w:val="0"/>
            <w:i w:val="0"/>
          </w:rPr>
          <m:t>CD</m:t>
        </m:r>
        <m:r>
          <m:t>.</m:t>
        </m:r>
      </m:oMath>
      <w:r>
        <w:t>地球是一个大磁体，地球周围存在的磁场叫地磁场。自由转动的指南针，其静止时指南北是由于地磁场的作用。故</w:t>
      </w:r>
      <m:oMath>
        <m:r>
          <m:t>C</m:t>
        </m:r>
      </m:oMath>
      <w:r>
        <w:t>正确，</w:t>
      </w:r>
      <m:oMath>
        <m:r>
          <m:t>D</m:t>
        </m:r>
      </m:oMath>
      <w:r>
        <w:t>不正确。 </w:t>
      </w:r>
      <w:r>
        <w:br w:type="textWrapping"/>
      </w:r>
      <w:r>
        <w:t>故选：</w:t>
      </w:r>
      <m:oMath>
        <m:r>
          <m:t>C</m:t>
        </m:r>
      </m:oMath>
      <w:r>
        <w:t>。 </w:t>
      </w:r>
      <w:r>
        <w:br w:type="textWrapping"/>
      </w:r>
      <w:r>
        <w:t>A.指南针有两个磁极，指南的磁极叫南极，指北的磁极叫北极； </w:t>
      </w:r>
      <w:r>
        <w:br w:type="textWrapping"/>
      </w:r>
      <w:r>
        <w:t>B.磁极间的相互作用规律：同名磁极相互排斥，异名磁极相互吸引； </w:t>
      </w:r>
      <w:r>
        <w:br w:type="textWrapping"/>
      </w:r>
      <m:oMath>
        <m:r>
          <m:rPr>
            <m:nor/>
            <m:sty m:val="p"/>
          </m:rPr>
          <w:rPr>
            <w:b w:val="0"/>
            <w:i w:val="0"/>
          </w:rPr>
          <m:t>CD</m:t>
        </m:r>
        <m:r>
          <m:t>.</m:t>
        </m:r>
      </m:oMath>
      <w:r>
        <w:t>地球是一个大磁体，地球周围存在的磁场叫地磁场。自由转动的指南针，其静止时指南北是由于地磁场的作用。 </w:t>
      </w:r>
      <w:r>
        <w:br w:type="textWrapping"/>
      </w:r>
      <w:r>
        <w:t>此题主要考查的是指南针的知识，难度不大，属于基础考查。</w:t>
      </w:r>
      <w:r>
        <w:br w:type="textWrapping"/>
      </w:r>
    </w:p>
    <w:p>
      <w:r>
        <w:rPr>
          <w:color w:val="3333FF"/>
        </w:rPr>
        <w:t>13.【答案】</w:t>
      </w:r>
      <w:r>
        <w:t>C;</w:t>
      </w:r>
    </w:p>
    <w:p>
      <w:r>
        <w:rPr>
          <w:color w:val="3333FF"/>
        </w:rPr>
        <w:t>【解析】</w:t>
      </w:r>
      <w:r>
        <w:t>解：如图，地球是个大磁体，北京在北半球，北半球的磁感线是斜向下的。则条形磁体的上端是</w:t>
      </w:r>
      <m:oMath>
        <m:r>
          <m:t>N</m:t>
        </m:r>
      </m:oMath>
      <w:r>
        <w:t>极，向下微倾，要使质地均匀的条形磁体水平平衡，悬线系在磁体重心的北侧。  </w:t>
      </w:r>
      <w:r>
        <w:br w:type="textWrapping"/>
      </w:r>
      <w:r>
        <w:t>故选：</w:t>
      </w:r>
      <m:oMath>
        <m:r>
          <m:t>C</m:t>
        </m:r>
      </m:oMath>
      <w:r>
        <w:t>。 </w:t>
      </w:r>
      <w:r>
        <w:br w:type="textWrapping"/>
      </w:r>
      <w:r>
        <w:t>地球是个大磁体，北京在北半球，条形磁体在地磁场中受到磁力作用，根据图示可以判断悬线的位置。 </w:t>
      </w:r>
      <w:r>
        <w:br w:type="textWrapping"/>
      </w:r>
      <w:r>
        <w:t>分析地球周围的磁场，知道条形磁体在地磁场的作用下的大致方向，方可判断悬线挂的位置。本题可以拓展到在赤道上、在南半球等。</w:t>
      </w:r>
      <w:r>
        <w:br w:type="textWrapping"/>
      </w:r>
    </w:p>
    <w:p>
      <w:r>
        <w:rPr>
          <w:color w:val="3333FF"/>
        </w:rPr>
        <w:t>14.【答案】</w:t>
      </w:r>
      <w:r>
        <w:t>B;</w:t>
      </w:r>
    </w:p>
    <w:p>
      <w:r>
        <w:rPr>
          <w:color w:val="3333FF"/>
        </w:rPr>
        <w:t>【解析】</w:t>
      </w:r>
      <w:r>
        <w:t>解：</w:t>
      </w:r>
      <m:oMath>
        <m:r>
          <m:t>A</m:t>
        </m:r>
      </m:oMath>
      <w:r>
        <w:t>、图中小磁针的</w:t>
      </w:r>
      <m:oMath>
        <m:r>
          <m:t>N</m:t>
        </m:r>
      </m:oMath>
      <w:r>
        <w:t>极均指向了条形磁体的</w:t>
      </w:r>
      <m:oMath>
        <m:r>
          <m:t>N</m:t>
        </m:r>
      </m:oMath>
      <w:r>
        <w:t>极，搞反了，故A错误；  </w:t>
      </w:r>
      <w:r>
        <w:br w:type="textWrapping"/>
      </w:r>
      <w:r>
        <w:t>B、地理的北极是地磁的南极，图中小磁针的</w:t>
      </w:r>
      <m:oMath>
        <m:r>
          <m:t>N</m:t>
        </m:r>
      </m:oMath>
      <w:r>
        <w:t>极指向地理的北极，故B正确；  </w:t>
      </w:r>
      <w:r>
        <w:br w:type="textWrapping"/>
      </w:r>
      <w:r>
        <w:t>C、由安培定则可知，图中通电螺线管的下端是</w:t>
      </w:r>
      <m:oMath>
        <m:r>
          <m:t>N</m:t>
        </m:r>
      </m:oMath>
      <w:r>
        <w:t>极，上端是</w:t>
      </w:r>
      <m:oMath>
        <m:r>
          <m:t>S</m:t>
        </m:r>
      </m:oMath>
      <w:r>
        <w:t>极，小磁针的</w:t>
      </w:r>
      <m:oMath>
        <m:r>
          <m:t>N</m:t>
        </m:r>
      </m:oMath>
      <w:r>
        <w:t>极应指向螺线管的上端，故C错误；  </w:t>
      </w:r>
      <w:r>
        <w:br w:type="textWrapping"/>
      </w:r>
      <w:r>
        <w:t>D、由安培定则可知，图中通电螺线管的下端是</w:t>
      </w:r>
      <m:oMath>
        <m:r>
          <m:t>N</m:t>
        </m:r>
      </m:oMath>
      <w:r>
        <w:t>极，上端是</w:t>
      </w:r>
      <m:oMath>
        <m:r>
          <m:t>S</m:t>
        </m:r>
      </m:oMath>
      <w:r>
        <w:t>极，小磁针的</w:t>
      </w:r>
      <m:oMath>
        <m:r>
          <m:t>N</m:t>
        </m:r>
      </m:oMath>
      <w:r>
        <w:t>极应指向螺线管的上端，故D错误。  </w:t>
      </w:r>
      <w:r>
        <w:br w:type="textWrapping"/>
      </w:r>
      <w:r>
        <w:t>故选：</w:t>
      </w:r>
      <m:oMath>
        <m:r>
          <m:t>B</m:t>
        </m:r>
      </m:oMath>
      <w:r>
        <w:t>。 </w:t>
      </w:r>
      <w:r>
        <w:br w:type="textWrapping"/>
      </w:r>
      <w:r>
        <w:t>磁感线方向的规定具有一定的规律性，是从磁体的北极出发，回到南极。小磁针静止时北极所指的方向与磁场的方向</w:t>
      </w:r>
      <m:oMath>
        <m:r>
          <m:t>(</m:t>
        </m:r>
      </m:oMath>
      <w:r>
        <w:t>或磁感线方向</w:t>
      </w:r>
      <m:oMath>
        <m:r>
          <m:t>)</m:t>
        </m:r>
      </m:oMath>
      <w:r>
        <w:t>相同。  </w:t>
      </w:r>
      <w:r>
        <w:br w:type="textWrapping"/>
      </w:r>
      <w:r>
        <w:t>明确条形磁体、地磁场和通电螺线管的极性，可进一步做出判断。 </w:t>
      </w:r>
      <w:r>
        <w:br w:type="textWrapping"/>
      </w:r>
      <w:r>
        <w:t>这道题主要考查了磁场的特点，以及对地磁场的了解，对安培定则的运用等，属基础知识，难度不大，但需要细心作答。</w:t>
      </w:r>
      <w:r>
        <w:br w:type="textWrapping"/>
      </w:r>
    </w:p>
    <w:p>
      <w:r>
        <w:rPr>
          <w:color w:val="3333FF"/>
        </w:rPr>
        <w:t>15.【答案】</w:t>
      </w:r>
      <w:r>
        <w:t>C;</w:t>
      </w:r>
    </w:p>
    <w:p>
      <w:r>
        <w:rPr>
          <w:color w:val="3333FF"/>
        </w:rPr>
        <w:t>【解析】</w:t>
      </w:r>
      <w:r>
        <w:t>解：在研究光的传播时，利用光线反映光的本质，间接的研究光的传播，研究起来更方便、更形象，这种研究问题的方法叫模型法．  </w:t>
      </w:r>
      <w:r>
        <w:br w:type="textWrapping"/>
      </w:r>
      <w:r>
        <w:t>故选C． </w:t>
      </w:r>
      <w:r>
        <w:br w:type="textWrapping"/>
      </w:r>
      <w:r>
        <w:t>磁场客观存在但不能直接观察，磁感线实际不存在但能够形象地描述磁场的特点，采用的是模型法． </w:t>
      </w:r>
      <w:r>
        <w:br w:type="textWrapping"/>
      </w:r>
      <w:r>
        <w:t>模型法在研究抽象的物理概念时经常用到，要会灵活运用．</w:t>
      </w:r>
      <w:r>
        <w:br w:type="textWrapping"/>
      </w:r>
    </w:p>
    <w:p>
      <w:r>
        <w:rPr>
          <w:color w:val="3333FF"/>
        </w:rPr>
        <w:t>16.【答案】</w:t>
      </w:r>
      <w:r>
        <w:t>B;</w:t>
      </w:r>
    </w:p>
    <w:p>
      <w:r>
        <w:rPr>
          <w:color w:val="3333FF"/>
        </w:rPr>
        <w:t>【解析】</w:t>
      </w:r>
      <w:r>
        <w:t>解： </w:t>
      </w:r>
      <w:r>
        <w:br w:type="textWrapping"/>
      </w:r>
      <w:r>
        <w:t>A、惯性的大小只与物体的质量有关，与速度大小无关，故A错误； </w:t>
      </w:r>
      <w:r>
        <w:br w:type="textWrapping"/>
      </w:r>
      <w:r>
        <w:t>B、钻木取火时，克服摩擦做功，使物体的内能增大，是通过做功的方式改变物体内能的，故B正确； </w:t>
      </w:r>
      <w:r>
        <w:br w:type="textWrapping"/>
      </w:r>
      <w:r>
        <w:t>C、近视眼是由于晶状体的折光能力太强，像成在视网膜的前面，需要用具有发散作用的凹透镜进行矫正，故C错误； </w:t>
      </w:r>
      <w:r>
        <w:br w:type="textWrapping"/>
      </w:r>
      <w:r>
        <w:t>D、磁场是客观存在的，而磁感线是人们为了研究方便而假想出来的，故D错误。 </w:t>
      </w:r>
      <w:r>
        <w:br w:type="textWrapping"/>
      </w:r>
      <w:r>
        <w:t>故选B。 </w:t>
      </w:r>
      <w:r>
        <w:br w:type="textWrapping"/>
      </w:r>
      <m:oMath>
        <m:r>
          <m:t>(1)</m:t>
        </m:r>
      </m:oMath>
      <w:r>
        <w:t>惯性是物体保持原来运动状态不变的性质，其大小只与物体的质量有关； </w:t>
      </w:r>
      <w:r>
        <w:br w:type="textWrapping"/>
      </w:r>
      <m:oMath>
        <m:r>
          <m:t>(2)</m:t>
        </m:r>
      </m:oMath>
      <w:r>
        <w:t>做功和热传递都可以改变物体的内能； </w:t>
      </w:r>
      <w:r>
        <w:br w:type="textWrapping"/>
      </w:r>
      <m:oMath>
        <m:r>
          <m:t>(3)</m:t>
        </m:r>
      </m:oMath>
      <w:r>
        <w:t>近视眼是晶状体的折光能力太强，像成在视网膜的前面，需要用凹透镜进行矫正； </w:t>
      </w:r>
      <w:r>
        <w:br w:type="textWrapping"/>
      </w:r>
      <m:oMath>
        <m:r>
          <m:t>(4)</m:t>
        </m:r>
      </m:oMath>
      <w:r>
        <w:t>磁场是客观存在的，而磁感线是人们为了研究方便而假想出来的。 </w:t>
      </w:r>
      <w:r>
        <w:br w:type="textWrapping"/>
      </w:r>
      <w:r>
        <w:t>此题主要考查了对惯性、改变物体内能方式、近视眼的矫正、磁场及磁感线的理解与掌握，有一定综合性，但都是基本知识。</w:t>
      </w:r>
      <w:r>
        <w:br w:type="textWrapping"/>
      </w:r>
    </w:p>
    <w:p>
      <w:r>
        <w:rPr>
          <w:color w:val="3333FF"/>
        </w:rPr>
        <w:t>17.【答案】</w:t>
      </w:r>
      <w:r>
        <w:t>B;</w:t>
      </w:r>
    </w:p>
    <w:p>
      <w:r>
        <w:rPr>
          <w:color w:val="3333FF"/>
        </w:rPr>
        <w:t>【解析】</w:t>
      </w:r>
      <w:r>
        <w:t>解：</w:t>
      </w:r>
      <m:oMath>
        <m:r>
          <m:t>A</m:t>
        </m:r>
      </m:oMath>
      <w:r>
        <w:t>、当磁悬浮地球仪停止工作时，应先“拿开球体”再“切断电源”，防止地球仪在重力作用下会落下来而摔坏，故A错误； </w:t>
      </w:r>
      <w:r>
        <w:br w:type="textWrapping"/>
      </w:r>
      <w:r>
        <w:t>B、因为球体与底座是相互分离的，所以球体与底座之间是相互排斥的，即该悬浮地球仪是利用的同名磁极相互排斥的原理制成的，故B正确； </w:t>
      </w:r>
      <w:r>
        <w:br w:type="textWrapping"/>
      </w:r>
      <w:r>
        <w:t>C、因为球体在空中静止，处于平衡状态，所以球体受力平衡，即重力和磁力大小相等，故换用一个质量较大的地球仪时，重力增大，磁力也增大，故C错误； </w:t>
      </w:r>
      <w:r>
        <w:br w:type="textWrapping"/>
      </w:r>
      <w:r>
        <w:t>D、磁悬浮地球仪中的电磁铁是利用电流的电磁效应工作的，改变电磁铁线圈中的电流方向，磁力方向改变，变为相互吸引，无论地球仪的质量怎么变化，底座与地球仪之间距离减小，故D错误。 </w:t>
      </w:r>
      <w:r>
        <w:br w:type="textWrapping"/>
      </w:r>
      <w:r>
        <w:t>故选：</w:t>
      </w:r>
      <m:oMath>
        <m:r>
          <m:t>B</m:t>
        </m:r>
      </m:oMath>
      <w:r>
        <w:t>。 </w:t>
      </w:r>
      <w:r>
        <w:br w:type="textWrapping"/>
      </w:r>
      <m:oMath>
        <m:r>
          <m:t>(1)</m:t>
        </m:r>
      </m:oMath>
      <w:r>
        <w:t>如果先切断电源，电磁铁失去磁性，地球仪在重力作用下会落下来，没有保护措施会把地球仪摔坏； </w:t>
      </w:r>
      <w:r>
        <w:br w:type="textWrapping"/>
      </w:r>
      <m:oMath>
        <m:r>
          <m:t>(2)</m:t>
        </m:r>
      </m:oMath>
      <w:r>
        <w:t>从图可知：球体与底座是相互分离的，故可判断球体与底座是相互排斥的； </w:t>
      </w:r>
      <w:r>
        <w:br w:type="textWrapping"/>
      </w:r>
      <m:oMath>
        <m:r>
          <m:t>(3)</m:t>
        </m:r>
      </m:oMath>
      <w:r>
        <w:t>静止状态是一种平衡状态，受到的力平衡； </w:t>
      </w:r>
      <w:r>
        <w:br w:type="textWrapping"/>
      </w:r>
      <m:oMath>
        <m:r>
          <m:t>(4)</m:t>
        </m:r>
      </m:oMath>
      <w:r>
        <w:t>电磁铁是利用电流的电磁效应工作的，电流方向改变磁场方向改变。 </w:t>
      </w:r>
      <w:r>
        <w:br w:type="textWrapping"/>
      </w:r>
      <w:r>
        <w:t>该题考查的知识点较多，要从题目中寻找有用的信息，明确磁悬浮地球仪所包含的原理，利用有关知识点可做出解答，体现了物理的广泛应用。</w:t>
      </w:r>
      <w:r>
        <w:br w:type="textWrapping"/>
      </w:r>
    </w:p>
    <w:p>
      <w:r>
        <w:rPr>
          <w:color w:val="3333FF"/>
        </w:rPr>
        <w:t>18.【答案】</w:t>
      </w:r>
      <w:r>
        <w:t>A;</w:t>
      </w:r>
    </w:p>
    <w:p>
      <w:r>
        <w:rPr>
          <w:color w:val="3333FF"/>
        </w:rPr>
        <w:t>【解析】</w:t>
      </w:r>
      <w:r>
        <w:t>解：</w:t>
      </w:r>
      <m:oMath>
        <m:r>
          <m:t>A</m:t>
        </m:r>
      </m:oMath>
      <w:r>
        <w:t>、地球是一个巨大的磁体，它对放入其中的磁体产生磁力作用，指南针静止时指示南北方向，是因为指南针受到地磁场的作用。说法正确。 </w:t>
      </w:r>
      <w:r>
        <w:br w:type="textWrapping"/>
      </w:r>
      <w:r>
        <w:t>B、指南针静止时南极指向地磁北极，在地理南极附近。说法错误。 </w:t>
      </w:r>
      <w:r>
        <w:br w:type="textWrapping"/>
      </w:r>
      <w:r>
        <w:t>C、如果地磁场消失，指南针能停在任意方向。说法错误。 </w:t>
      </w:r>
      <w:r>
        <w:br w:type="textWrapping"/>
      </w:r>
      <w:r>
        <w:t>D、信鸽是靠地磁场来实现导航的，倘若在信鸽身上绑上一个磁体会干扰它飞行。说法错误。 </w:t>
      </w:r>
      <w:r>
        <w:br w:type="textWrapping"/>
      </w:r>
      <w:r>
        <w:t>故选：</w:t>
      </w:r>
      <m:oMath>
        <m:r>
          <m:t>A</m:t>
        </m:r>
      </m:oMath>
      <w:r>
        <w:t>。 </w:t>
      </w:r>
      <w:r>
        <w:br w:type="textWrapping"/>
      </w:r>
      <m:oMath>
        <m:r>
          <m:t>(1)</m:t>
        </m:r>
      </m:oMath>
      <w:r>
        <w:t>地球是一个巨大的磁体，地磁南极在地理北极附近，地磁北极在地理南极附近。 </w:t>
      </w:r>
      <w:r>
        <w:br w:type="textWrapping"/>
      </w:r>
      <m:oMath>
        <m:r>
          <m:t>(2)</m:t>
        </m:r>
      </m:oMath>
      <w:r>
        <w:t>如果没有地磁场，小磁针应该能停在任意位置。 </w:t>
      </w:r>
      <w:r>
        <w:br w:type="textWrapping"/>
      </w:r>
      <m:oMath>
        <m:r>
          <m:t>(3)</m:t>
        </m:r>
      </m:oMath>
      <w:r>
        <w:t>信鸽是靠其头部的一个磁体来辨别方向的。 </w:t>
      </w:r>
      <w:r>
        <w:br w:type="textWrapping"/>
      </w:r>
      <w:r>
        <w:t>地磁南极在地理北极附近，地磁北极在地理南极附近，注意正确理解。</w:t>
      </w:r>
      <w:r>
        <w:br w:type="textWrapping"/>
      </w:r>
    </w:p>
    <w:p>
      <w:r>
        <w:rPr>
          <w:color w:val="3333FF"/>
        </w:rPr>
        <w:t>19.【答案】</w:t>
      </w:r>
      <w:r>
        <w:t>先变小再变大   磁体两端磁性最强，中间最弱  ;</w:t>
      </w:r>
    </w:p>
    <w:p>
      <w:r>
        <w:rPr>
          <w:color w:val="3333FF"/>
        </w:rPr>
        <w:t>【解析】</w:t>
      </w:r>
      <w:r>
        <w:t>解：磁体上的不同部位的磁性强弱并不一样，磁体两端</w:t>
      </w:r>
      <m:oMath>
        <m:r>
          <m:t>(</m:t>
        </m:r>
      </m:oMath>
      <w:r>
        <w:t>磁极</w:t>
      </w:r>
      <m:oMath>
        <m:r>
          <m:t>)</m:t>
        </m:r>
      </m:oMath>
      <w:r>
        <w:t>处的磁性最强，而中间的磁性最弱，因而铁块在条形磁体的</w:t>
      </w:r>
      <m:oMath>
        <m:r>
          <m:t>N</m:t>
        </m:r>
      </m:oMath>
      <w:r>
        <w:t>极和</w:t>
      </w:r>
      <m:oMath>
        <m:r>
          <m:t>S</m:t>
        </m:r>
      </m:oMath>
      <w:r>
        <w:t>极处受到的吸引力最大，在正中处受到的吸引力最小，所以从左开始，弹簧测力计的示数是先变小，到中间位置时，是最小的示数，然后再变大。  </w:t>
      </w:r>
      <w:r>
        <w:br w:type="textWrapping"/>
      </w:r>
      <w:r>
        <w:t>故答案为：先变小再变大； 磁体两端磁性最强，中间最弱。 </w:t>
      </w:r>
      <w:r>
        <w:br w:type="textWrapping"/>
      </w:r>
      <w:r>
        <w:t>每个磁体有两个磁极，而磁极的磁性最强，对于条形磁体来说，两端分别是两个磁极，中间的磁性最弱。 </w:t>
      </w:r>
      <w:r>
        <w:br w:type="textWrapping"/>
      </w:r>
      <w:r>
        <w:t>该题考查了磁极的相互作用，磁体吸引磁性物质的性质，以及每个磁体有两个磁极，而磁极的磁性最强。</w:t>
      </w:r>
      <w:r>
        <w:br w:type="textWrapping"/>
      </w:r>
    </w:p>
    <w:p>
      <w:r>
        <w:rPr>
          <w:color w:val="3333FF"/>
        </w:rPr>
        <w:t>20.【答案】</w:t>
      </w:r>
      <w:r>
        <w:t>解：根据电源的正负极和螺线管的绕向，伸出右手，四肢指向电流的方向，大拇指指向螺线管的右端为N极，则左端为S极； </w:t>
      </w:r>
      <w:r>
        <w:br w:type="textWrapping"/>
      </w:r>
      <w:r>
        <w:t>在磁体的外部，磁感线从磁体的N极出发回到S极。由此可以确定磁感线的方向，如图所示： </w:t>
      </w:r>
      <w:r>
        <w:br w:type="textWrapping"/>
      </w:r>
      <w:r>
        <w:drawing>
          <wp:inline distT="0" distB="0" distL="114300" distR="114300">
            <wp:extent cx="1929130" cy="1122680"/>
            <wp:effectExtent l="0" t="0" r="13970" b="127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a:picLocks noChangeAspect="1"/>
                    </pic:cNvPicPr>
                  </pic:nvPicPr>
                  <pic:blipFill>
                    <a:blip r:embed="rId33"/>
                    <a:stretch>
                      <a:fillRect/>
                    </a:stretch>
                  </pic:blipFill>
                  <pic:spPr>
                    <a:xfrm>
                      <a:off x="0" y="0"/>
                      <a:ext cx="1929600" cy="1123200"/>
                    </a:xfrm>
                    <a:prstGeom prst="rect">
                      <a:avLst/>
                    </a:prstGeom>
                  </pic:spPr>
                </pic:pic>
              </a:graphicData>
            </a:graphic>
          </wp:inline>
        </w:drawing>
      </w:r>
      <w:r>
        <w:t>;</w:t>
      </w:r>
    </w:p>
    <w:p>
      <w:r>
        <w:rPr>
          <w:color w:val="3333FF"/>
        </w:rPr>
        <w:t>【解析】</w:t>
      </w:r>
      <w:r>
        <w:t> </w:t>
      </w:r>
      <w:r>
        <w:br w:type="textWrapping"/>
      </w:r>
      <w:r>
        <w:t>根据电源的正负极和线圈的绕向，利用安培定则可以确定螺线管的</w:t>
      </w:r>
      <m:oMath>
        <m:r>
          <m:rPr>
            <m:nor/>
            <m:sty m:val="p"/>
          </m:rPr>
          <w:rPr>
            <w:b w:val="0"/>
            <w:i w:val="0"/>
          </w:rPr>
          <m:t>NS</m:t>
        </m:r>
      </m:oMath>
      <w:r>
        <w:t>极，再利用磁感线的特点即可确定磁感线的方向。 </w:t>
      </w:r>
      <w:r>
        <w:br w:type="textWrapping"/>
      </w:r>
      <w:r>
        <w:t>关于安培定则这方面的考查，一般是直接或间接告诉其中的一到两个，利用安培定则来确定其它的方向。在此题中，就是告诉了电流方向、线圈绕向来确定电磁铁的</w:t>
      </w:r>
      <m:oMath>
        <m:r>
          <m:rPr>
            <m:nor/>
            <m:sty m:val="p"/>
          </m:rPr>
          <w:rPr>
            <w:b w:val="0"/>
            <w:i w:val="0"/>
          </w:rPr>
          <m:t>NS</m:t>
        </m:r>
      </m:oMath>
      <w:r>
        <w:t>极和磁感线方向。</w:t>
      </w:r>
      <w:r>
        <w:br w:type="textWrapping"/>
      </w:r>
    </w:p>
    <w:p>
      <w:r>
        <w:rPr>
          <w:color w:val="3333FF"/>
        </w:rPr>
        <w:t>21.【答案】</w:t>
      </w:r>
      <w:r>
        <w:t>解：如图，螺线管的右端为N极，左端为S极。因为在磁体外部，磁感线总是从磁体的N极发出，最后回到S极，故磁感线方向向左。 </w:t>
      </w:r>
      <w:r>
        <w:br w:type="textWrapping"/>
      </w:r>
      <w:r>
        <w:t>根据磁极间的相互作用可以判断出小磁针的左端为S极，右端为N极。 </w:t>
      </w:r>
      <w:r>
        <w:br w:type="textWrapping"/>
      </w:r>
      <w:r>
        <w:t>根据安培定则：伸出右手，使右手大拇指指示通电螺线管的N极，则四指弯曲所指的方向为电流的方向，即电流是从螺线管的左端流入的。所以电源的左端为正极，右端为负极。如图所示。 </w:t>
      </w:r>
      <w:r>
        <w:br w:type="textWrapping"/>
      </w:r>
      <w:r>
        <w:drawing>
          <wp:inline distT="0" distB="0" distL="114300" distR="114300">
            <wp:extent cx="1842770" cy="1025525"/>
            <wp:effectExtent l="0" t="0" r="5080" b="317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pic:cNvPicPr>
                      <a:picLocks noChangeAspect="1"/>
                    </pic:cNvPicPr>
                  </pic:nvPicPr>
                  <pic:blipFill>
                    <a:blip r:embed="rId34"/>
                    <a:stretch>
                      <a:fillRect/>
                    </a:stretch>
                  </pic:blipFill>
                  <pic:spPr>
                    <a:xfrm>
                      <a:off x="0" y="0"/>
                      <a:ext cx="1843200" cy="1026000"/>
                    </a:xfrm>
                    <a:prstGeom prst="rect">
                      <a:avLst/>
                    </a:prstGeom>
                  </pic:spPr>
                </pic:pic>
              </a:graphicData>
            </a:graphic>
          </wp:inline>
        </w:drawing>
      </w:r>
      <w:r>
        <w:t>;</w:t>
      </w:r>
    </w:p>
    <w:p>
      <w:r>
        <w:rPr>
          <w:color w:val="3333FF"/>
        </w:rPr>
        <w:t>【解析】</w:t>
      </w:r>
      <w:r>
        <w:t> </w:t>
      </w:r>
      <w:r>
        <w:br w:type="textWrapping"/>
      </w:r>
      <w:r>
        <w:t>①根据图中通电螺线管的</w:t>
      </w:r>
      <m:oMath>
        <m:r>
          <m:t>N</m:t>
        </m:r>
      </m:oMath>
      <w:r>
        <w:t>、</w:t>
      </w:r>
      <m:oMath>
        <m:r>
          <m:t>S</m:t>
        </m:r>
      </m:oMath>
      <w:r>
        <w:t>极，可判断磁感线的方向。  </w:t>
      </w:r>
      <w:r>
        <w:br w:type="textWrapping"/>
      </w:r>
      <w:r>
        <w:t>②根据磁极间的相互作用再判断小磁针的磁极。  </w:t>
      </w:r>
      <w:r>
        <w:br w:type="textWrapping"/>
      </w:r>
      <w:r>
        <w:t>③最后根据安培定则判断螺线管中电流的方向，标出电源的正负极。 </w:t>
      </w:r>
      <w:r>
        <w:br w:type="textWrapping"/>
      </w:r>
      <w:r>
        <w:t>安培定则涉及三个方向：磁场方向；电流方向；线圈绕向。告诉其中的两个方向可以确定第三个方向。</w:t>
      </w:r>
      <w:r>
        <w:br w:type="textWrapping"/>
      </w:r>
    </w:p>
    <w:p>
      <w:r>
        <w:rPr>
          <w:color w:val="3333FF"/>
        </w:rPr>
        <w:t>22.【答案】</w:t>
      </w:r>
      <w:r>
        <w:drawing>
          <wp:inline distT="0" distB="0" distL="114300" distR="114300">
            <wp:extent cx="1900555" cy="939165"/>
            <wp:effectExtent l="0" t="0" r="4445" b="1333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pic:cNvPicPr>
                      <a:picLocks noChangeAspect="1"/>
                    </pic:cNvPicPr>
                  </pic:nvPicPr>
                  <pic:blipFill>
                    <a:blip r:embed="rId35"/>
                    <a:stretch>
                      <a:fillRect/>
                    </a:stretch>
                  </pic:blipFill>
                  <pic:spPr>
                    <a:xfrm>
                      <a:off x="0" y="0"/>
                      <a:ext cx="1900800" cy="939600"/>
                    </a:xfrm>
                    <a:prstGeom prst="rect">
                      <a:avLst/>
                    </a:prstGeom>
                  </pic:spPr>
                </pic:pic>
              </a:graphicData>
            </a:graphic>
          </wp:inline>
        </w:drawing>
      </w:r>
      <w:r>
        <w:t>;</w:t>
      </w:r>
    </w:p>
    <w:p>
      <w:r>
        <w:rPr>
          <w:color w:val="3333FF"/>
        </w:rPr>
        <w:t>【解析】</w:t>
      </w:r>
      <w:r>
        <w:t>根据磁体周围的磁场总是由北极（N）出发，回到南极（S），如下图所示：</w:t>
      </w:r>
    </w:p>
    <w:p>
      <w:r>
        <w:drawing>
          <wp:inline distT="0" distB="0" distL="114300" distR="114300">
            <wp:extent cx="1900555" cy="939165"/>
            <wp:effectExtent l="0" t="0" r="4445" b="1333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pic:cNvPicPr>
                      <a:picLocks noChangeAspect="1"/>
                    </pic:cNvPicPr>
                  </pic:nvPicPr>
                  <pic:blipFill>
                    <a:blip r:embed="rId35"/>
                    <a:stretch>
                      <a:fillRect/>
                    </a:stretch>
                  </pic:blipFill>
                  <pic:spPr>
                    <a:xfrm>
                      <a:off x="0" y="0"/>
                      <a:ext cx="1900800" cy="939600"/>
                    </a:xfrm>
                    <a:prstGeom prst="rect">
                      <a:avLst/>
                    </a:prstGeom>
                  </pic:spPr>
                </pic:pic>
              </a:graphicData>
            </a:graphic>
          </wp:inline>
        </w:drawing>
      </w:r>
      <w:r>
        <w:br w:type="textWrapping"/>
      </w:r>
    </w:p>
    <w:p>
      <w:r>
        <w:rPr>
          <w:color w:val="3333FF"/>
        </w:rPr>
        <w:t>23.【答案】</w:t>
      </w:r>
      <w:r>
        <w:t>解：如图： </w:t>
      </w:r>
      <w:r>
        <w:br w:type="textWrapping"/>
      </w:r>
      <w:r>
        <w:drawing>
          <wp:inline distT="0" distB="0" distL="114300" distR="114300">
            <wp:extent cx="1338580" cy="921385"/>
            <wp:effectExtent l="0" t="0" r="13970" b="1206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a:picLocks noChangeAspect="1"/>
                    </pic:cNvPicPr>
                  </pic:nvPicPr>
                  <pic:blipFill>
                    <a:blip r:embed="rId36"/>
                    <a:stretch>
                      <a:fillRect/>
                    </a:stretch>
                  </pic:blipFill>
                  <pic:spPr>
                    <a:xfrm>
                      <a:off x="0" y="0"/>
                      <a:ext cx="1339200" cy="921600"/>
                    </a:xfrm>
                    <a:prstGeom prst="rect">
                      <a:avLst/>
                    </a:prstGeom>
                  </pic:spPr>
                </pic:pic>
              </a:graphicData>
            </a:graphic>
          </wp:inline>
        </w:drawing>
      </w:r>
      <w:r>
        <w:t>;</w:t>
      </w:r>
    </w:p>
    <w:p>
      <w:pPr>
        <w:sectPr>
          <w:headerReference r:id="rId3" w:type="default"/>
          <w:footerReference r:id="rId4" w:type="default"/>
          <w:pgSz w:w="11906" w:h="16838"/>
          <w:pgMar w:top="901" w:right="1996" w:bottom="901" w:left="1996" w:header="499" w:footer="499" w:gutter="0"/>
          <w:cols w:space="720" w:num="1"/>
          <w:docGrid w:linePitch="360" w:charSpace="0"/>
        </w:sectPr>
      </w:pPr>
      <w:r>
        <w:rPr>
          <w:color w:val="3333FF"/>
        </w:rPr>
        <w:t>【解析】</w:t>
      </w:r>
      <w:r>
        <w:t> </w:t>
      </w:r>
      <w:r>
        <w:br w:type="textWrapping"/>
      </w:r>
      <w:r>
        <w:t>根据磁极间的相互作用规律：同名磁极相互排斥，异名磁极相互吸引知，两个磁极都是</w:t>
      </w:r>
      <m:oMath>
        <m:r>
          <m:t>N</m:t>
        </m:r>
      </m:oMath>
      <w:r>
        <w:t>极，由磁体周围的磁感线从</w:t>
      </w:r>
      <m:oMath>
        <m:r>
          <m:t>N</m:t>
        </m:r>
      </m:oMath>
      <w:r>
        <w:t>极出发回到</w:t>
      </w:r>
      <m:oMath>
        <m:r>
          <m:t>S</m:t>
        </m:r>
      </m:oMath>
      <w:r>
        <w:t>极画图。 </w:t>
      </w:r>
      <w:r>
        <w:br w:type="textWrapping"/>
      </w:r>
      <w:r>
        <w:t>本题利用了磁极间的相互作用规律和磁感线的方向在磁体外部是从</w:t>
      </w:r>
      <m:oMath>
        <m:r>
          <m:t>N</m:t>
        </m:r>
      </m:oMath>
      <w:r>
        <w:t>极出发回到</w:t>
      </w:r>
      <m:oMath>
        <m:r>
          <m:t>S</m:t>
        </m:r>
      </m:oMath>
      <w:r>
        <w:t>极作图。</w:t>
      </w:r>
      <w:r>
        <w:br w:type="textWrapping"/>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auto"/>
    <w:pitch w:val="default"/>
    <w:sig w:usb0="E00002FF" w:usb1="400004FF" w:usb2="00000000" w:usb3="00000000" w:csb0="2000019F" w:csb1="00000000"/>
  </w:font>
  <w:font w:name="MS Mincho">
    <w:panose1 w:val="02020609040205080304"/>
    <w:charset w:val="86"/>
    <w:family w:val="auto"/>
    <w:pitch w:val="default"/>
    <w:sig w:usb0="E00002FF" w:usb1="6AC7FDFB" w:usb2="00000012" w:usb3="00000000" w:csb0="4002009F" w:csb1="DFD70000"/>
  </w:font>
  <w:font w:name="MS Mincho">
    <w:panose1 w:val="02020609040205080304"/>
    <w:charset w:val="80"/>
    <w:family w:val="auto"/>
    <w:pitch w:val="default"/>
    <w:sig w:usb0="E00002FF" w:usb1="6AC7FDFB" w:usb2="00000012" w:usb3="00000000" w:csb0="4002009F" w:csb1="DFD70000"/>
  </w:font>
  <w:font w:name="MS Gothic">
    <w:panose1 w:val="020B0609070205080204"/>
    <w:charset w:val="80"/>
    <w:family w:val="auto"/>
    <w:pitch w:val="default"/>
    <w:sig w:usb0="E00002FF" w:usb1="6AC7FDFB" w:usb2="00000012" w:usb3="00000000" w:csb0="4002009F" w:csb1="DFD70000"/>
  </w:font>
  <w:font w:name="Courier">
    <w:altName w:val="Courier New"/>
    <w:panose1 w:val="020005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spacing w:after="0" w:line="240" w:lineRule="auto"/>
      <w:jc w:val="left"/>
      <w:rPr>
        <w:rFonts w:cs="Times New Roman"/>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spacing w:after="0" w:line="240" w:lineRule="auto"/>
      <w:jc w:val="both"/>
      <w:rPr>
        <w:rFonts w:cs="Times New Roman"/>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FFFFFF7E"/>
    <w:lvl w:ilvl="0" w:tentative="0">
      <w:start w:val="1"/>
      <w:numFmt w:val="decimal"/>
      <w:pStyle w:val="20"/>
      <w:lvlText w:val="%1."/>
      <w:lvlJc w:val="left"/>
      <w:pPr>
        <w:tabs>
          <w:tab w:val="left" w:pos="1080"/>
        </w:tabs>
        <w:ind w:left="1080" w:hanging="360"/>
      </w:pPr>
    </w:lvl>
  </w:abstractNum>
  <w:abstractNum w:abstractNumId="1">
    <w:nsid w:val="FFFFFF7F"/>
    <w:multiLevelType w:val="singleLevel"/>
    <w:tmpl w:val="FFFFFF7F"/>
    <w:lvl w:ilvl="0" w:tentative="0">
      <w:start w:val="1"/>
      <w:numFmt w:val="decimal"/>
      <w:pStyle w:val="12"/>
      <w:lvlText w:val="%1."/>
      <w:lvlJc w:val="left"/>
      <w:pPr>
        <w:tabs>
          <w:tab w:val="left" w:pos="720"/>
        </w:tabs>
        <w:ind w:left="720" w:hanging="360"/>
      </w:pPr>
    </w:lvl>
  </w:abstractNum>
  <w:abstractNum w:abstractNumId="2">
    <w:nsid w:val="FFFFFF82"/>
    <w:multiLevelType w:val="singleLevel"/>
    <w:tmpl w:val="FFFFFF82"/>
    <w:lvl w:ilvl="0" w:tentative="0">
      <w:start w:val="1"/>
      <w:numFmt w:val="bullet"/>
      <w:pStyle w:val="18"/>
      <w:lvlText w:val=""/>
      <w:lvlJc w:val="left"/>
      <w:pPr>
        <w:tabs>
          <w:tab w:val="left" w:pos="1080"/>
        </w:tabs>
        <w:ind w:left="1080" w:hanging="360"/>
      </w:pPr>
      <w:rPr>
        <w:rFonts w:hint="default" w:ascii="Symbol" w:hAnsi="Symbol"/>
      </w:rPr>
    </w:lvl>
  </w:abstractNum>
  <w:abstractNum w:abstractNumId="3">
    <w:nsid w:val="FFFFFF83"/>
    <w:multiLevelType w:val="singleLevel"/>
    <w:tmpl w:val="FFFFFF83"/>
    <w:lvl w:ilvl="0" w:tentative="0">
      <w:start w:val="1"/>
      <w:numFmt w:val="bullet"/>
      <w:pStyle w:val="23"/>
      <w:lvlText w:val=""/>
      <w:lvlJc w:val="left"/>
      <w:pPr>
        <w:tabs>
          <w:tab w:val="left" w:pos="720"/>
        </w:tabs>
        <w:ind w:left="720" w:hanging="360"/>
      </w:pPr>
      <w:rPr>
        <w:rFonts w:hint="default" w:ascii="Symbol" w:hAnsi="Symbol"/>
      </w:rPr>
    </w:lvl>
  </w:abstractNum>
  <w:abstractNum w:abstractNumId="4">
    <w:nsid w:val="FFFFFF88"/>
    <w:multiLevelType w:val="singleLevel"/>
    <w:tmpl w:val="FFFFFF88"/>
    <w:lvl w:ilvl="0" w:tentative="0">
      <w:start w:val="1"/>
      <w:numFmt w:val="decimal"/>
      <w:pStyle w:val="14"/>
      <w:lvlText w:val="%1."/>
      <w:lvlJc w:val="left"/>
      <w:pPr>
        <w:tabs>
          <w:tab w:val="left" w:pos="360"/>
        </w:tabs>
        <w:ind w:left="360" w:hanging="360"/>
      </w:pPr>
    </w:lvl>
  </w:abstractNum>
  <w:abstractNum w:abstractNumId="5">
    <w:nsid w:val="FFFFFF89"/>
    <w:multiLevelType w:val="singleLevel"/>
    <w:tmpl w:val="FFFFFF89"/>
    <w:lvl w:ilvl="0" w:tentative="0">
      <w:start w:val="1"/>
      <w:numFmt w:val="bullet"/>
      <w:pStyle w:val="16"/>
      <w:lvlText w:val=""/>
      <w:lvlJc w:val="left"/>
      <w:pPr>
        <w:tabs>
          <w:tab w:val="left" w:pos="360"/>
        </w:tabs>
        <w:ind w:left="360" w:hanging="360"/>
      </w:pPr>
      <w:rPr>
        <w:rFonts w:hint="default" w:ascii="Symbol" w:hAnsi="Symbol"/>
      </w:rPr>
    </w:lvl>
  </w:abstractNum>
  <w:num w:numId="1">
    <w:abstractNumId w:val="1"/>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ttachedTemplate r:id="rId1"/>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91C32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qFormat="1" w:uiPriority="99" w:semiHidden="0" w:name="macro"/>
    <w:lsdException w:uiPriority="99" w:name="toa heading"/>
    <w:lsdException w:qFormat="1" w:uiPriority="99" w:semiHidden="0" w:name="List"/>
    <w:lsdException w:qFormat="1" w:uiPriority="99" w:semiHidden="0" w:name="List Bullet"/>
    <w:lsdException w:qFormat="1" w:uiPriority="99" w:semiHidden="0" w:name="List Number"/>
    <w:lsdException w:uiPriority="99" w:semiHidden="0" w:name="List 2"/>
    <w:lsdException w:qFormat="1" w:uiPriority="99" w:semiHidden="0" w:name="List 3"/>
    <w:lsdException w:uiPriority="99" w:name="List 4"/>
    <w:lsdException w:uiPriority="99" w:name="List 5"/>
    <w:lsdException w:qFormat="1" w:uiPriority="99" w:semiHidden="0" w:name="List Bullet 2"/>
    <w:lsdException w:qFormat="1" w:uiPriority="99" w:semiHidden="0" w:name="List Bullet 3"/>
    <w:lsdException w:uiPriority="99" w:name="List Bullet 4"/>
    <w:lsdException w:uiPriority="99" w:name="List Bullet 5"/>
    <w:lsdException w:qFormat="1" w:uiPriority="99" w:semiHidden="0" w:name="List Number 2"/>
    <w:lsdException w:qFormat="1" w:uiPriority="99" w:semiHidden="0"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qFormat="1" w:uiPriority="99" w:semiHidden="0" w:name="List Continue"/>
    <w:lsdException w:uiPriority="99" w:semiHidden="0" w:name="List Continue 2"/>
    <w:lsdException w:qFormat="1" w:uiPriority="99" w:semiHidden="0"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iPriority="99" w:semiHidden="0" w:name="Body Text 2"/>
    <w:lsdException w:uiPriority="99"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qFormat="1" w:unhideWhenUsed="0" w:uiPriority="61" w:semiHidden="0" w:name="Light List"/>
    <w:lsdException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qFormat="1" w:unhideWhenUsed="0" w:uiPriority="69" w:semiHidden="0" w:name="Medium Grid 3"/>
    <w:lsdException w:qFormat="1"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unhideWhenUsed="0" w:uiPriority="63" w:semiHidden="0" w:name="Medium Shading 1 Accent 1"/>
    <w:lsdException w:qFormat="1"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qFormat="1"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unhideWhenUsed="0" w:uiPriority="60" w:semiHidden="0" w:name="Light Shading Accent 2"/>
    <w:lsdException w:qFormat="1" w:unhideWhenUsed="0" w:uiPriority="61" w:semiHidden="0" w:name="Light List Accent 2"/>
    <w:lsdException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unhideWhenUsed="0" w:uiPriority="63" w:semiHidden="0" w:name="Medium Shading 1 Accent 3"/>
    <w:lsdException w:qFormat="1" w:unhideWhenUsed="0" w:uiPriority="64" w:semiHidden="0" w:name="Medium Shading 2 Accent 3"/>
    <w:lsdException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unhideWhenUsed="0" w:uiPriority="64" w:semiHidden="0" w:name="Medium Shading 2 Accent 4"/>
    <w:lsdException w:qFormat="1"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qFormat="1" w:unhideWhenUsed="0" w:uiPriority="70" w:semiHidden="0" w:name="Dark List Accent 4"/>
    <w:lsdException w:qFormat="1" w:unhideWhenUsed="0" w:uiPriority="71" w:semiHidden="0" w:name="Colorful Shading Accent 4"/>
    <w:lsdException w:unhideWhenUsed="0" w:uiPriority="72" w:semiHidden="0" w:name="Colorful List Accent 4"/>
    <w:lsdException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unhideWhenUsed="0" w:uiPriority="65" w:semiHidden="0" w:name="Medium List 1 Accent 5"/>
    <w:lsdException w:qFormat="1" w:unhideWhenUsed="0" w:uiPriority="66" w:semiHidden="0" w:name="Medium List 2 Accent 5"/>
    <w:lsdException w:unhideWhenUsed="0" w:uiPriority="67" w:semiHidden="0" w:name="Medium Grid 1 Accent 5"/>
    <w:lsdException w:qFormat="1"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qFormat="1" w:unhideWhenUsed="0" w:uiPriority="73" w:semiHidden="0" w:name="Colorful Grid Accent 5"/>
    <w:lsdException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unhideWhenUsed="0" w:uiPriority="64" w:semiHidden="0" w:name="Medium Shading 2 Accent 6"/>
    <w:lsdException w:qFormat="1" w:unhideWhenUsed="0" w:uiPriority="65" w:semiHidden="0" w:name="Medium List 1 Accent 6"/>
    <w:lsdException w:unhideWhenUsed="0" w:uiPriority="66" w:semiHidden="0" w:name="Medium List 2 Accent 6"/>
    <w:lsdException w:qFormat="1"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360" w:lineRule="auto"/>
    </w:pPr>
    <w:rPr>
      <w:rFonts w:ascii="Times New Roman" w:hAnsi="Times New Roman" w:eastAsia="宋体" w:cstheme="minorBidi"/>
      <w:sz w:val="21"/>
      <w:szCs w:val="22"/>
      <w:lang w:val="en-US" w:eastAsia="en-US" w:bidi="ar-SA"/>
    </w:rPr>
  </w:style>
  <w:style w:type="paragraph" w:styleId="2">
    <w:name w:val="heading 1"/>
    <w:basedOn w:val="1"/>
    <w:next w:val="1"/>
    <w:link w:val="13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3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14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150"/>
    <w:semiHidden/>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151"/>
    <w:semiHidden/>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152"/>
    <w:semiHidden/>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153"/>
    <w:semiHidden/>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154"/>
    <w:semiHidden/>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155"/>
    <w:semiHidden/>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32">
    <w:name w:val="Default Paragraph Font"/>
    <w:semiHidden/>
    <w:unhideWhenUsed/>
    <w:qFormat/>
    <w:uiPriority w:val="1"/>
  </w:style>
  <w:style w:type="table" w:default="1" w:styleId="35">
    <w:name w:val="Normal Table"/>
    <w:semiHidden/>
    <w:unhideWhenUsed/>
    <w:qFormat/>
    <w:uiPriority w:val="99"/>
    <w:tblPr>
      <w:tblLayout w:type="fixed"/>
      <w:tblCellMar>
        <w:top w:w="0" w:type="dxa"/>
        <w:left w:w="108" w:type="dxa"/>
        <w:bottom w:w="0" w:type="dxa"/>
        <w:right w:w="108" w:type="dxa"/>
      </w:tblCellMar>
    </w:tblPr>
  </w:style>
  <w:style w:type="paragraph" w:styleId="11">
    <w:name w:val="List 3"/>
    <w:basedOn w:val="1"/>
    <w:unhideWhenUsed/>
    <w:qFormat/>
    <w:uiPriority w:val="99"/>
    <w:pPr>
      <w:ind w:left="1080" w:hanging="360"/>
      <w:contextualSpacing/>
    </w:pPr>
  </w:style>
  <w:style w:type="paragraph" w:styleId="12">
    <w:name w:val="List Number 2"/>
    <w:basedOn w:val="1"/>
    <w:unhideWhenUsed/>
    <w:qFormat/>
    <w:uiPriority w:val="99"/>
    <w:pPr>
      <w:numPr>
        <w:ilvl w:val="0"/>
        <w:numId w:val="1"/>
      </w:numPr>
      <w:contextualSpacing/>
    </w:pPr>
  </w:style>
  <w:style w:type="paragraph" w:styleId="13">
    <w:name w:val="macro"/>
    <w:link w:val="147"/>
    <w:unhideWhenUsed/>
    <w:qFormat/>
    <w:uiPriority w:val="99"/>
    <w:pPr>
      <w:tabs>
        <w:tab w:val="left" w:pos="576"/>
        <w:tab w:val="left" w:pos="1152"/>
        <w:tab w:val="left" w:pos="1728"/>
        <w:tab w:val="left" w:pos="2304"/>
        <w:tab w:val="left" w:pos="2880"/>
        <w:tab w:val="left" w:pos="3456"/>
        <w:tab w:val="left" w:pos="4032"/>
      </w:tabs>
      <w:spacing w:after="200" w:line="276" w:lineRule="auto"/>
    </w:pPr>
    <w:rPr>
      <w:rFonts w:ascii="Courier" w:hAnsi="Courier" w:eastAsiaTheme="minorEastAsia" w:cstheme="minorBidi"/>
      <w:sz w:val="20"/>
      <w:szCs w:val="20"/>
      <w:lang w:val="en-US" w:eastAsia="en-US" w:bidi="ar-SA"/>
    </w:rPr>
  </w:style>
  <w:style w:type="paragraph" w:styleId="14">
    <w:name w:val="List Number"/>
    <w:basedOn w:val="1"/>
    <w:unhideWhenUsed/>
    <w:qFormat/>
    <w:uiPriority w:val="99"/>
    <w:pPr>
      <w:numPr>
        <w:ilvl w:val="0"/>
        <w:numId w:val="2"/>
      </w:numPr>
      <w:contextualSpacing/>
    </w:pPr>
  </w:style>
  <w:style w:type="paragraph" w:styleId="15">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6">
    <w:name w:val="List Bullet"/>
    <w:basedOn w:val="1"/>
    <w:unhideWhenUsed/>
    <w:qFormat/>
    <w:uiPriority w:val="99"/>
    <w:pPr>
      <w:numPr>
        <w:ilvl w:val="0"/>
        <w:numId w:val="3"/>
      </w:numPr>
      <w:contextualSpacing/>
    </w:pPr>
  </w:style>
  <w:style w:type="paragraph" w:styleId="17">
    <w:name w:val="Body Text 3"/>
    <w:basedOn w:val="1"/>
    <w:link w:val="146"/>
    <w:unhideWhenUsed/>
    <w:uiPriority w:val="99"/>
    <w:pPr>
      <w:spacing w:after="120"/>
    </w:pPr>
    <w:rPr>
      <w:sz w:val="16"/>
      <w:szCs w:val="16"/>
    </w:rPr>
  </w:style>
  <w:style w:type="paragraph" w:styleId="18">
    <w:name w:val="List Bullet 3"/>
    <w:basedOn w:val="1"/>
    <w:unhideWhenUsed/>
    <w:qFormat/>
    <w:uiPriority w:val="99"/>
    <w:pPr>
      <w:numPr>
        <w:ilvl w:val="0"/>
        <w:numId w:val="4"/>
      </w:numPr>
      <w:contextualSpacing/>
    </w:pPr>
  </w:style>
  <w:style w:type="paragraph" w:styleId="19">
    <w:name w:val="Body Text"/>
    <w:basedOn w:val="1"/>
    <w:link w:val="144"/>
    <w:unhideWhenUsed/>
    <w:qFormat/>
    <w:uiPriority w:val="99"/>
    <w:pPr>
      <w:spacing w:after="120"/>
    </w:pPr>
  </w:style>
  <w:style w:type="paragraph" w:styleId="20">
    <w:name w:val="List Number 3"/>
    <w:basedOn w:val="1"/>
    <w:unhideWhenUsed/>
    <w:qFormat/>
    <w:uiPriority w:val="99"/>
    <w:pPr>
      <w:numPr>
        <w:ilvl w:val="0"/>
        <w:numId w:val="5"/>
      </w:numPr>
      <w:contextualSpacing/>
    </w:pPr>
  </w:style>
  <w:style w:type="paragraph" w:styleId="21">
    <w:name w:val="List 2"/>
    <w:basedOn w:val="1"/>
    <w:unhideWhenUsed/>
    <w:uiPriority w:val="99"/>
    <w:pPr>
      <w:ind w:left="720" w:hanging="360"/>
      <w:contextualSpacing/>
    </w:pPr>
  </w:style>
  <w:style w:type="paragraph" w:styleId="22">
    <w:name w:val="List Continue"/>
    <w:basedOn w:val="1"/>
    <w:unhideWhenUsed/>
    <w:qFormat/>
    <w:uiPriority w:val="99"/>
    <w:pPr>
      <w:spacing w:after="120"/>
      <w:ind w:left="360"/>
      <w:contextualSpacing/>
    </w:pPr>
  </w:style>
  <w:style w:type="paragraph" w:styleId="23">
    <w:name w:val="List Bullet 2"/>
    <w:basedOn w:val="1"/>
    <w:unhideWhenUsed/>
    <w:qFormat/>
    <w:uiPriority w:val="99"/>
    <w:pPr>
      <w:numPr>
        <w:ilvl w:val="0"/>
        <w:numId w:val="6"/>
      </w:numPr>
      <w:contextualSpacing/>
    </w:pPr>
  </w:style>
  <w:style w:type="paragraph" w:styleId="24">
    <w:name w:val="footer"/>
    <w:basedOn w:val="1"/>
    <w:link w:val="136"/>
    <w:unhideWhenUsed/>
    <w:uiPriority w:val="99"/>
    <w:pPr>
      <w:tabs>
        <w:tab w:val="center" w:pos="4680"/>
        <w:tab w:val="right" w:pos="9360"/>
      </w:tabs>
      <w:spacing w:after="0" w:line="240" w:lineRule="auto"/>
    </w:pPr>
  </w:style>
  <w:style w:type="paragraph" w:styleId="25">
    <w:name w:val="header"/>
    <w:basedOn w:val="1"/>
    <w:link w:val="135"/>
    <w:unhideWhenUsed/>
    <w:uiPriority w:val="99"/>
    <w:pPr>
      <w:tabs>
        <w:tab w:val="center" w:pos="4680"/>
        <w:tab w:val="right" w:pos="9360"/>
      </w:tabs>
      <w:spacing w:after="0" w:line="240" w:lineRule="auto"/>
    </w:pPr>
  </w:style>
  <w:style w:type="paragraph" w:styleId="26">
    <w:name w:val="Subtitle"/>
    <w:basedOn w:val="1"/>
    <w:next w:val="1"/>
    <w:link w:val="14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7">
    <w:name w:val="List"/>
    <w:basedOn w:val="1"/>
    <w:unhideWhenUsed/>
    <w:qFormat/>
    <w:uiPriority w:val="99"/>
    <w:pPr>
      <w:ind w:left="360" w:hanging="360"/>
      <w:contextualSpacing/>
    </w:pPr>
  </w:style>
  <w:style w:type="paragraph" w:styleId="28">
    <w:name w:val="Body Text 2"/>
    <w:basedOn w:val="1"/>
    <w:link w:val="145"/>
    <w:unhideWhenUsed/>
    <w:qFormat/>
    <w:uiPriority w:val="99"/>
    <w:pPr>
      <w:spacing w:after="120" w:line="480" w:lineRule="auto"/>
    </w:pPr>
  </w:style>
  <w:style w:type="paragraph" w:styleId="29">
    <w:name w:val="List Continue 2"/>
    <w:basedOn w:val="1"/>
    <w:unhideWhenUsed/>
    <w:uiPriority w:val="99"/>
    <w:pPr>
      <w:spacing w:after="120"/>
      <w:ind w:left="720"/>
      <w:contextualSpacing/>
    </w:pPr>
  </w:style>
  <w:style w:type="paragraph" w:styleId="30">
    <w:name w:val="List Continue 3"/>
    <w:basedOn w:val="1"/>
    <w:unhideWhenUsed/>
    <w:qFormat/>
    <w:uiPriority w:val="99"/>
    <w:pPr>
      <w:spacing w:after="120"/>
      <w:ind w:left="1080"/>
      <w:contextualSpacing/>
    </w:pPr>
  </w:style>
  <w:style w:type="paragraph" w:styleId="31">
    <w:name w:val="Title"/>
    <w:basedOn w:val="1"/>
    <w:next w:val="1"/>
    <w:link w:val="141"/>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character" w:styleId="33">
    <w:name w:val="Strong"/>
    <w:basedOn w:val="32"/>
    <w:qFormat/>
    <w:uiPriority w:val="22"/>
    <w:rPr>
      <w:b/>
      <w:bCs/>
    </w:rPr>
  </w:style>
  <w:style w:type="character" w:styleId="34">
    <w:name w:val="Emphasis"/>
    <w:basedOn w:val="32"/>
    <w:qFormat/>
    <w:uiPriority w:val="20"/>
    <w:rPr>
      <w:i/>
      <w:iCs/>
    </w:rPr>
  </w:style>
  <w:style w:type="table" w:styleId="36">
    <w:name w:val="Table Grid"/>
    <w:basedOn w:val="35"/>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37">
    <w:name w:val="Light Shading"/>
    <w:basedOn w:val="35"/>
    <w:uiPriority w:val="60"/>
    <w:pPr>
      <w:spacing w:after="0" w:line="240" w:lineRule="auto"/>
    </w:pPr>
    <w:rPr>
      <w:color w:val="000000" w:themeColor="text1" w:themeShade="BF"/>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blPr>
        <w:tblLayout w:type="fixed"/>
      </w:tbl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left w:val="nil"/>
          <w:right w:val="nil"/>
          <w:insideH w:val="nil"/>
          <w:insideV w:val="nil"/>
        </w:tcBorders>
        <w:shd w:val="clear" w:color="auto" w:fill="BFBFBF" w:themeFill="text1" w:themeFillTint="3F"/>
      </w:tcPr>
    </w:tblStylePr>
  </w:style>
  <w:style w:type="table" w:styleId="38">
    <w:name w:val="Light Shading Accent 1"/>
    <w:basedOn w:val="35"/>
    <w:qFormat/>
    <w:uiPriority w:val="60"/>
    <w:pPr>
      <w:spacing w:after="0" w:line="240" w:lineRule="auto"/>
    </w:pPr>
    <w:rPr>
      <w:color w:val="376092" w:themeColor="accent1" w:themeShade="BF"/>
    </w:rPr>
    <w:tblPr>
      <w:tblBorders>
        <w:top w:val="single" w:color="4F81BD" w:themeColor="accent1" w:sz="8" w:space="0"/>
        <w:bottom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lastRow">
      <w:pPr>
        <w:spacing w:before="0" w:after="0" w:line="240" w:lineRule="auto"/>
      </w:pPr>
      <w:rPr>
        <w:b/>
        <w:bCs/>
      </w:rPr>
      <w:tblPr>
        <w:tblLayout w:type="fixed"/>
      </w:tblPr>
      <w:tcPr>
        <w:tcBorders>
          <w:top w:val="single" w:color="4F81BD" w:themeColor="accent1" w:sz="8" w:space="0"/>
          <w:left w:val="nil"/>
          <w:bottom w:val="single" w:color="4F81BD" w:themeColor="accent1"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left w:val="nil"/>
          <w:right w:val="nil"/>
          <w:insideH w:val="nil"/>
          <w:insideV w:val="nil"/>
        </w:tcBorders>
        <w:shd w:val="clear" w:color="auto" w:fill="D3DFEE" w:themeFill="accent1" w:themeFillTint="3F"/>
      </w:tcPr>
    </w:tblStylePr>
  </w:style>
  <w:style w:type="table" w:styleId="39">
    <w:name w:val="Light Shading Accent 2"/>
    <w:basedOn w:val="35"/>
    <w:uiPriority w:val="60"/>
    <w:pPr>
      <w:spacing w:after="0" w:line="240" w:lineRule="auto"/>
    </w:pPr>
    <w:rPr>
      <w:color w:val="953735" w:themeColor="accent2" w:themeShade="BF"/>
    </w:rPr>
    <w:tblPr>
      <w:tblBorders>
        <w:top w:val="single" w:color="C0504D" w:themeColor="accent2" w:sz="8" w:space="0"/>
        <w:bottom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lastRow">
      <w:pPr>
        <w:spacing w:before="0" w:after="0" w:line="240" w:lineRule="auto"/>
      </w:pPr>
      <w:rPr>
        <w:b/>
        <w:bCs/>
      </w:rPr>
      <w:tblPr>
        <w:tblLayout w:type="fixed"/>
      </w:tblPr>
      <w:tcPr>
        <w:tcBorders>
          <w:top w:val="single" w:color="C0504D" w:themeColor="accent2" w:sz="8" w:space="0"/>
          <w:left w:val="nil"/>
          <w:bottom w:val="single" w:color="C0504D" w:themeColor="accent2"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left w:val="nil"/>
          <w:right w:val="nil"/>
          <w:insideH w:val="nil"/>
          <w:insideV w:val="nil"/>
        </w:tcBorders>
        <w:shd w:val="clear" w:color="auto" w:fill="EFD3D3" w:themeFill="accent2" w:themeFillTint="3F"/>
      </w:tcPr>
    </w:tblStylePr>
  </w:style>
  <w:style w:type="table" w:styleId="40">
    <w:name w:val="Light Shading Accent 3"/>
    <w:basedOn w:val="35"/>
    <w:qFormat/>
    <w:uiPriority w:val="60"/>
    <w:pPr>
      <w:spacing w:after="0" w:line="240" w:lineRule="auto"/>
    </w:pPr>
    <w:rPr>
      <w:color w:val="7793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table" w:styleId="41">
    <w:name w:val="Light Shading Accent 4"/>
    <w:basedOn w:val="35"/>
    <w:uiPriority w:val="60"/>
    <w:pPr>
      <w:spacing w:after="0" w:line="240" w:lineRule="auto"/>
    </w:pPr>
    <w:rPr>
      <w:color w:val="604A7B" w:themeColor="accent4" w:themeShade="BF"/>
    </w:rPr>
    <w:tblPr>
      <w:tblBorders>
        <w:top w:val="single" w:color="8064A2" w:themeColor="accent4" w:sz="8" w:space="0"/>
        <w:bottom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blLayout w:type="fixed"/>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left w:val="nil"/>
          <w:right w:val="nil"/>
          <w:insideH w:val="nil"/>
          <w:insideV w:val="nil"/>
        </w:tcBorders>
        <w:shd w:val="clear" w:color="auto" w:fill="DFD8E8" w:themeFill="accent4" w:themeFillTint="3F"/>
      </w:tcPr>
    </w:tblStylePr>
  </w:style>
  <w:style w:type="table" w:styleId="42">
    <w:name w:val="Light Shading Accent 5"/>
    <w:basedOn w:val="35"/>
    <w:qFormat/>
    <w:uiPriority w:val="60"/>
    <w:pPr>
      <w:spacing w:after="0" w:line="240" w:lineRule="auto"/>
    </w:pPr>
    <w:rPr>
      <w:color w:val="31859C" w:themeColor="accent5" w:themeShade="BF"/>
    </w:rPr>
    <w:tblPr>
      <w:tblBorders>
        <w:top w:val="single" w:color="4BACC6" w:themeColor="accent5" w:sz="8" w:space="0"/>
        <w:bottom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lastRow">
      <w:pPr>
        <w:spacing w:before="0" w:after="0" w:line="240" w:lineRule="auto"/>
      </w:pPr>
      <w:rPr>
        <w:b/>
        <w:bCs/>
      </w:rPr>
      <w:tblPr>
        <w:tblLayout w:type="fixed"/>
      </w:tblPr>
      <w:tcPr>
        <w:tcBorders>
          <w:top w:val="single" w:color="4BACC6" w:themeColor="accent5" w:sz="8" w:space="0"/>
          <w:left w:val="nil"/>
          <w:bottom w:val="single" w:color="4BACC6" w:themeColor="accent5"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left w:val="nil"/>
          <w:right w:val="nil"/>
          <w:insideH w:val="nil"/>
          <w:insideV w:val="nil"/>
        </w:tcBorders>
        <w:shd w:val="clear" w:color="auto" w:fill="D2EAF0" w:themeFill="accent5" w:themeFillTint="3F"/>
      </w:tcPr>
    </w:tblStylePr>
  </w:style>
  <w:style w:type="table" w:styleId="43">
    <w:name w:val="Light Shading Accent 6"/>
    <w:basedOn w:val="35"/>
    <w:uiPriority w:val="60"/>
    <w:pPr>
      <w:spacing w:after="0" w:line="240" w:lineRule="auto"/>
    </w:pPr>
    <w:rPr>
      <w:color w:val="E46C0A" w:themeColor="accent6" w:themeShade="BF"/>
    </w:rPr>
    <w:tblPr>
      <w:tblBorders>
        <w:top w:val="single" w:color="F79646" w:themeColor="accent6" w:sz="8" w:space="0"/>
        <w:bottom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lastRow">
      <w:pPr>
        <w:spacing w:before="0" w:after="0" w:line="240" w:lineRule="auto"/>
      </w:pPr>
      <w:rPr>
        <w:b/>
        <w:bCs/>
      </w:rPr>
      <w:tblPr>
        <w:tblLayout w:type="fixed"/>
      </w:tblPr>
      <w:tcPr>
        <w:tcBorders>
          <w:top w:val="single" w:color="F79646" w:themeColor="accent6" w:sz="8" w:space="0"/>
          <w:left w:val="nil"/>
          <w:bottom w:val="single" w:color="F79646" w:themeColor="accent6"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left w:val="nil"/>
          <w:right w:val="nil"/>
          <w:insideH w:val="nil"/>
          <w:insideV w:val="nil"/>
        </w:tcBorders>
        <w:shd w:val="clear" w:color="auto" w:fill="FDE5D1" w:themeFill="accent6" w:themeFillTint="3F"/>
      </w:tcPr>
    </w:tblStylePr>
  </w:style>
  <w:style w:type="table" w:styleId="44">
    <w:name w:val="Light List"/>
    <w:basedOn w:val="35"/>
    <w:qFormat/>
    <w:uiPriority w:val="61"/>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000000" w:themeFill="text1"/>
      </w:tcPr>
    </w:tblStylePr>
    <w:tblStylePr w:type="lastRow">
      <w:pPr>
        <w:spacing w:before="0" w:after="0" w:line="240" w:lineRule="auto"/>
      </w:pPr>
      <w:rPr>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45">
    <w:name w:val="Light List Accent 1"/>
    <w:basedOn w:val="35"/>
    <w:qFormat/>
    <w:uiPriority w:val="61"/>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F81BD" w:themeFill="accent1"/>
      </w:tcPr>
    </w:tblStylePr>
    <w:tblStylePr w:type="lastRow">
      <w:pPr>
        <w:spacing w:before="0" w:after="0" w:line="240" w:lineRule="auto"/>
      </w:pPr>
      <w:rPr>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tcBorders>
      </w:tcPr>
    </w:tblStylePr>
    <w:tblStylePr w:type="firstCol">
      <w:rPr>
        <w:b/>
        <w:bCs/>
      </w:rPr>
    </w:tblStylePr>
    <w:tblStylePr w:type="lastCol">
      <w:rPr>
        <w:b/>
        <w:bCs/>
      </w:r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style>
  <w:style w:type="table" w:styleId="46">
    <w:name w:val="Light List Accent 2"/>
    <w:basedOn w:val="35"/>
    <w:qFormat/>
    <w:uiPriority w:val="61"/>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C0504D" w:themeFill="accent2"/>
      </w:tcPr>
    </w:tblStylePr>
    <w:tblStylePr w:type="lastRow">
      <w:pPr>
        <w:spacing w:before="0" w:after="0" w:line="240" w:lineRule="auto"/>
      </w:pPr>
      <w:rPr>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tcBorders>
      </w:tcPr>
    </w:tblStylePr>
    <w:tblStylePr w:type="firstCol">
      <w:rPr>
        <w:b/>
        <w:bCs/>
      </w:rPr>
    </w:tblStylePr>
    <w:tblStylePr w:type="lastCol">
      <w:rPr>
        <w:b/>
        <w:bCs/>
      </w:r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style>
  <w:style w:type="table" w:styleId="47">
    <w:name w:val="Light List Accent 3"/>
    <w:basedOn w:val="35"/>
    <w:qFormat/>
    <w:uiPriority w:val="61"/>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9BBB59" w:themeFill="accent3"/>
      </w:tcPr>
    </w:tblStylePr>
    <w:tblStylePr w:type="lastRow">
      <w:pPr>
        <w:spacing w:before="0" w:after="0" w:line="240" w:lineRule="auto"/>
      </w:pPr>
      <w:rPr>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tcBorders>
      </w:tcPr>
    </w:tblStylePr>
    <w:tblStylePr w:type="firstCol">
      <w:rPr>
        <w:b/>
        <w:bCs/>
      </w:rPr>
    </w:tblStylePr>
    <w:tblStylePr w:type="lastCol">
      <w:rPr>
        <w:b/>
        <w:bCs/>
      </w:r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style>
  <w:style w:type="table" w:styleId="48">
    <w:name w:val="Light List Accent 4"/>
    <w:basedOn w:val="35"/>
    <w:qFormat/>
    <w:uiPriority w:val="61"/>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8064A2" w:themeFill="accent4"/>
      </w:tcPr>
    </w:tblStylePr>
    <w:tblStylePr w:type="lastRow">
      <w:pPr>
        <w:spacing w:before="0" w:after="0" w:line="240" w:lineRule="auto"/>
      </w:pPr>
      <w:rPr>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tcBorders>
      </w:tcPr>
    </w:tblStylePr>
    <w:tblStylePr w:type="firstCol">
      <w:rPr>
        <w:b/>
        <w:bCs/>
      </w:rPr>
    </w:tblStylePr>
    <w:tblStylePr w:type="lastCol">
      <w:rPr>
        <w:b/>
        <w:bCs/>
      </w:r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style>
  <w:style w:type="table" w:styleId="49">
    <w:name w:val="Light List Accent 5"/>
    <w:basedOn w:val="35"/>
    <w:qFormat/>
    <w:uiPriority w:val="61"/>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4BACC6" w:themeFill="accent5"/>
      </w:tcPr>
    </w:tblStylePr>
    <w:tblStylePr w:type="lastRow">
      <w:pPr>
        <w:spacing w:before="0" w:after="0" w:line="240" w:lineRule="auto"/>
      </w:pPr>
      <w:rPr>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tcBorders>
      </w:tcPr>
    </w:tblStylePr>
    <w:tblStylePr w:type="firstCol">
      <w:rPr>
        <w:b/>
        <w:bCs/>
      </w:rPr>
    </w:tblStylePr>
    <w:tblStylePr w:type="lastCol">
      <w:rPr>
        <w:b/>
        <w:bCs/>
      </w:r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style>
  <w:style w:type="table" w:styleId="50">
    <w:name w:val="Light List Accent 6"/>
    <w:basedOn w:val="35"/>
    <w:qFormat/>
    <w:uiPriority w:val="61"/>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shd w:val="clear" w:color="auto" w:fill="F79646" w:themeFill="accent6"/>
      </w:tcPr>
    </w:tblStylePr>
    <w:tblStylePr w:type="lastRow">
      <w:pPr>
        <w:spacing w:before="0" w:after="0" w:line="240" w:lineRule="auto"/>
      </w:pPr>
      <w:rPr>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tcBorders>
      </w:tcPr>
    </w:tblStylePr>
    <w:tblStylePr w:type="firstCol">
      <w:rPr>
        <w:b/>
        <w:bCs/>
      </w:rPr>
    </w:tblStylePr>
    <w:tblStylePr w:type="lastCol">
      <w:rPr>
        <w:b/>
        <w:bCs/>
      </w:r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style>
  <w:style w:type="table" w:styleId="51">
    <w:name w:val="Light Grid"/>
    <w:basedOn w:val="35"/>
    <w:uiPriority w:val="62"/>
    <w:pPr>
      <w:spacing w:after="0" w:line="240" w:lineRule="auto"/>
    </w:p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18" w:space="0"/>
          <w:right w:val="single" w:color="000000" w:themeColor="tex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000000" w:themeColor="text1" w:sz="6" w:space="0"/>
          <w:left w:val="single" w:color="000000" w:themeColor="text1" w:sz="8" w:space="0"/>
          <w:bottom w:val="single" w:color="000000" w:themeColor="text1" w:sz="8" w:space="0"/>
          <w:right w:val="single" w:color="000000" w:themeColor="tex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Vert">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tcBorders>
        <w:shd w:val="clear" w:color="auto" w:fill="BFBFBF" w:themeFill="text1" w:themeFillTint="3F"/>
      </w:tcPr>
    </w:tblStylePr>
    <w:tblStylePr w:type="band1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shd w:val="clear" w:color="auto" w:fill="BFBFBF" w:themeFill="text1" w:themeFillTint="3F"/>
      </w:tcPr>
    </w:tblStylePr>
    <w:tblStylePr w:type="band2Horz">
      <w:tblPr>
        <w:tblLayout w:type="fixed"/>
      </w:tblPr>
      <w:tcPr>
        <w:tcBorders>
          <w:top w:val="single" w:color="000000" w:themeColor="text1" w:sz="8" w:space="0"/>
          <w:left w:val="single" w:color="000000" w:themeColor="text1" w:sz="8" w:space="0"/>
          <w:bottom w:val="single" w:color="000000" w:themeColor="text1" w:sz="8" w:space="0"/>
          <w:right w:val="single" w:color="000000" w:themeColor="text1" w:sz="8" w:space="0"/>
          <w:insideV w:val="single" w:sz="8" w:space="0"/>
        </w:tcBorders>
      </w:tcPr>
    </w:tblStylePr>
  </w:style>
  <w:style w:type="table" w:styleId="52">
    <w:name w:val="Light Grid Accent 1"/>
    <w:basedOn w:val="35"/>
    <w:qFormat/>
    <w:uiPriority w:val="62"/>
    <w:pPr>
      <w:spacing w:after="0" w:line="240" w:lineRule="auto"/>
    </w:p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18" w:space="0"/>
          <w:right w:val="single" w:color="4F81BD" w:themeColor="accent1"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F81BD" w:themeColor="accent1" w:sz="6" w:space="0"/>
          <w:left w:val="single" w:color="4F81BD" w:themeColor="accent1" w:sz="8" w:space="0"/>
          <w:bottom w:val="single" w:color="4F81BD" w:themeColor="accent1" w:sz="8" w:space="0"/>
          <w:right w:val="single" w:color="4F81BD" w:themeColor="accent1"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tcPr>
    </w:tblStylePr>
    <w:tblStylePr w:type="band1Vert">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tcBorders>
        <w:shd w:val="clear" w:color="auto" w:fill="D3DFEE" w:themeFill="accent1" w:themeFillTint="3F"/>
      </w:tcPr>
    </w:tblStylePr>
    <w:tblStylePr w:type="band1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shd w:val="clear" w:color="auto" w:fill="D3DFEE" w:themeFill="accent1" w:themeFillTint="3F"/>
      </w:tcPr>
    </w:tblStylePr>
    <w:tblStylePr w:type="band2Horz">
      <w:tblPr>
        <w:tblLayout w:type="fixed"/>
      </w:tblPr>
      <w:tcPr>
        <w:tcBorders>
          <w:top w:val="single" w:color="4F81BD" w:themeColor="accent1" w:sz="8" w:space="0"/>
          <w:left w:val="single" w:color="4F81BD" w:themeColor="accent1" w:sz="8" w:space="0"/>
          <w:bottom w:val="single" w:color="4F81BD" w:themeColor="accent1" w:sz="8" w:space="0"/>
          <w:right w:val="single" w:color="4F81BD" w:themeColor="accent1" w:sz="8" w:space="0"/>
          <w:insideV w:val="single" w:sz="8" w:space="0"/>
        </w:tcBorders>
      </w:tcPr>
    </w:tblStylePr>
  </w:style>
  <w:style w:type="table" w:styleId="53">
    <w:name w:val="Light Grid Accent 2"/>
    <w:basedOn w:val="35"/>
    <w:uiPriority w:val="62"/>
    <w:pPr>
      <w:spacing w:after="0" w:line="240" w:lineRule="auto"/>
    </w:p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18" w:space="0"/>
          <w:right w:val="single" w:color="C0504D" w:themeColor="accent2"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C0504D" w:themeColor="accent2" w:sz="6" w:space="0"/>
          <w:left w:val="single" w:color="C0504D" w:themeColor="accent2" w:sz="8" w:space="0"/>
          <w:bottom w:val="single" w:color="C0504D" w:themeColor="accent2" w:sz="8" w:space="0"/>
          <w:right w:val="single" w:color="C0504D" w:themeColor="accent2"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tcPr>
    </w:tblStylePr>
    <w:tblStylePr w:type="band1Vert">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tcBorders>
        <w:shd w:val="clear" w:color="auto" w:fill="EFD3D3" w:themeFill="accent2" w:themeFillTint="3F"/>
      </w:tcPr>
    </w:tblStylePr>
    <w:tblStylePr w:type="band1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shd w:val="clear" w:color="auto" w:fill="EFD3D3" w:themeFill="accent2" w:themeFillTint="3F"/>
      </w:tcPr>
    </w:tblStylePr>
    <w:tblStylePr w:type="band2Horz">
      <w:tblPr>
        <w:tblLayout w:type="fixed"/>
      </w:tblPr>
      <w:tcPr>
        <w:tcBorders>
          <w:top w:val="single" w:color="C0504D" w:themeColor="accent2" w:sz="8" w:space="0"/>
          <w:left w:val="single" w:color="C0504D" w:themeColor="accent2" w:sz="8" w:space="0"/>
          <w:bottom w:val="single" w:color="C0504D" w:themeColor="accent2" w:sz="8" w:space="0"/>
          <w:right w:val="single" w:color="C0504D" w:themeColor="accent2" w:sz="8" w:space="0"/>
          <w:insideV w:val="single" w:sz="8" w:space="0"/>
        </w:tcBorders>
      </w:tcPr>
    </w:tblStylePr>
  </w:style>
  <w:style w:type="table" w:styleId="54">
    <w:name w:val="Light Grid Accent 3"/>
    <w:basedOn w:val="35"/>
    <w:qFormat/>
    <w:uiPriority w:val="62"/>
    <w:pPr>
      <w:spacing w:after="0" w:line="240" w:lineRule="auto"/>
    </w:p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18" w:space="0"/>
          <w:right w:val="single" w:color="9BBB59" w:themeColor="accent3"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9BBB59" w:themeColor="accent3" w:sz="6" w:space="0"/>
          <w:left w:val="single" w:color="9BBB59" w:themeColor="accent3" w:sz="8" w:space="0"/>
          <w:bottom w:val="single" w:color="9BBB59" w:themeColor="accent3" w:sz="8" w:space="0"/>
          <w:right w:val="single" w:color="9BBB59" w:themeColor="accent3"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tcPr>
    </w:tblStylePr>
    <w:tblStylePr w:type="band1Vert">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tcBorders>
        <w:shd w:val="clear" w:color="auto" w:fill="E6EED5" w:themeFill="accent3" w:themeFillTint="3F"/>
      </w:tcPr>
    </w:tblStylePr>
    <w:tblStylePr w:type="band1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shd w:val="clear" w:color="auto" w:fill="E6EED5" w:themeFill="accent3" w:themeFillTint="3F"/>
      </w:tcPr>
    </w:tblStylePr>
    <w:tblStylePr w:type="band2Horz">
      <w:tblPr>
        <w:tblLayout w:type="fixed"/>
      </w:tblPr>
      <w:tcPr>
        <w:tcBorders>
          <w:top w:val="single" w:color="9BBB59" w:themeColor="accent3" w:sz="8" w:space="0"/>
          <w:left w:val="single" w:color="9BBB59" w:themeColor="accent3" w:sz="8" w:space="0"/>
          <w:bottom w:val="single" w:color="9BBB59" w:themeColor="accent3" w:sz="8" w:space="0"/>
          <w:right w:val="single" w:color="9BBB59" w:themeColor="accent3" w:sz="8" w:space="0"/>
          <w:insideV w:val="single" w:sz="8" w:space="0"/>
        </w:tcBorders>
      </w:tcPr>
    </w:tblStylePr>
  </w:style>
  <w:style w:type="table" w:styleId="55">
    <w:name w:val="Light Grid Accent 4"/>
    <w:basedOn w:val="35"/>
    <w:qFormat/>
    <w:uiPriority w:val="62"/>
    <w:pPr>
      <w:spacing w:after="0" w:line="240" w:lineRule="auto"/>
    </w:p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18" w:space="0"/>
          <w:right w:val="single" w:color="8064A2" w:themeColor="accent4"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8064A2" w:themeColor="accent4" w:sz="6" w:space="0"/>
          <w:left w:val="single" w:color="8064A2" w:themeColor="accent4" w:sz="8" w:space="0"/>
          <w:bottom w:val="single" w:color="8064A2" w:themeColor="accent4" w:sz="8" w:space="0"/>
          <w:right w:val="single" w:color="8064A2" w:themeColor="accent4"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tcPr>
    </w:tblStylePr>
    <w:tblStylePr w:type="band1Vert">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tcBorders>
        <w:shd w:val="clear" w:color="auto" w:fill="DFD8E8" w:themeFill="accent4" w:themeFillTint="3F"/>
      </w:tcPr>
    </w:tblStylePr>
    <w:tblStylePr w:type="band1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shd w:val="clear" w:color="auto" w:fill="DFD8E8" w:themeFill="accent4" w:themeFillTint="3F"/>
      </w:tcPr>
    </w:tblStylePr>
    <w:tblStylePr w:type="band2Horz">
      <w:tblPr>
        <w:tblLayout w:type="fixed"/>
      </w:tblPr>
      <w:tcPr>
        <w:tcBorders>
          <w:top w:val="single" w:color="8064A2" w:themeColor="accent4" w:sz="8" w:space="0"/>
          <w:left w:val="single" w:color="8064A2" w:themeColor="accent4" w:sz="8" w:space="0"/>
          <w:bottom w:val="single" w:color="8064A2" w:themeColor="accent4" w:sz="8" w:space="0"/>
          <w:right w:val="single" w:color="8064A2" w:themeColor="accent4" w:sz="8" w:space="0"/>
          <w:insideV w:val="single" w:sz="8" w:space="0"/>
        </w:tcBorders>
      </w:tcPr>
    </w:tblStylePr>
  </w:style>
  <w:style w:type="table" w:styleId="56">
    <w:name w:val="Light Grid Accent 5"/>
    <w:basedOn w:val="35"/>
    <w:qFormat/>
    <w:uiPriority w:val="62"/>
    <w:pPr>
      <w:spacing w:after="0" w:line="240" w:lineRule="auto"/>
    </w:p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18" w:space="0"/>
          <w:right w:val="single" w:color="4BACC6" w:themeColor="accent5"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4BACC6" w:themeColor="accent5" w:sz="6" w:space="0"/>
          <w:left w:val="single" w:color="4BACC6" w:themeColor="accent5" w:sz="8" w:space="0"/>
          <w:bottom w:val="single" w:color="4BACC6" w:themeColor="accent5" w:sz="8" w:space="0"/>
          <w:right w:val="single" w:color="4BACC6" w:themeColor="accent5"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tcPr>
    </w:tblStylePr>
    <w:tblStylePr w:type="band1Vert">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tcBorders>
        <w:shd w:val="clear" w:color="auto" w:fill="D2EAF0" w:themeFill="accent5" w:themeFillTint="3F"/>
      </w:tcPr>
    </w:tblStylePr>
    <w:tblStylePr w:type="band1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shd w:val="clear" w:color="auto" w:fill="D2EAF0" w:themeFill="accent5" w:themeFillTint="3F"/>
      </w:tcPr>
    </w:tblStylePr>
    <w:tblStylePr w:type="band2Horz">
      <w:tblPr>
        <w:tblLayout w:type="fixed"/>
      </w:tblPr>
      <w:tcPr>
        <w:tcBorders>
          <w:top w:val="single" w:color="4BACC6" w:themeColor="accent5" w:sz="8" w:space="0"/>
          <w:left w:val="single" w:color="4BACC6" w:themeColor="accent5" w:sz="8" w:space="0"/>
          <w:bottom w:val="single" w:color="4BACC6" w:themeColor="accent5" w:sz="8" w:space="0"/>
          <w:right w:val="single" w:color="4BACC6" w:themeColor="accent5" w:sz="8" w:space="0"/>
          <w:insideV w:val="single" w:sz="8" w:space="0"/>
        </w:tcBorders>
      </w:tcPr>
    </w:tblStylePr>
  </w:style>
  <w:style w:type="table" w:styleId="57">
    <w:name w:val="Light Grid Accent 6"/>
    <w:basedOn w:val="35"/>
    <w:qFormat/>
    <w:uiPriority w:val="62"/>
    <w:pPr>
      <w:spacing w:after="0" w:line="240" w:lineRule="auto"/>
    </w:p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
    <w:tblStylePr w:type="firstRow">
      <w:pPr>
        <w:spacing w:before="0" w:after="0" w:line="240" w:lineRule="auto"/>
      </w:pPr>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18" w:space="0"/>
          <w:right w:val="single" w:color="F79646" w:themeColor="accent6" w:sz="8" w:space="0"/>
          <w:insideH w:val="nil"/>
          <w:insideV w:val="single" w:sz="8" w:space="0"/>
        </w:tcBorders>
      </w:tcPr>
    </w:tblStylePr>
    <w:tblStylePr w:type="lastRow">
      <w:pPr>
        <w:spacing w:before="0" w:after="0" w:line="240" w:lineRule="auto"/>
      </w:pPr>
      <w:rPr>
        <w:rFonts w:asciiTheme="majorHAnsi" w:hAnsiTheme="majorHAnsi" w:eastAsiaTheme="majorEastAsia" w:cstheme="majorBidi"/>
        <w:b/>
        <w:bCs/>
      </w:rPr>
      <w:tblPr>
        <w:tblLayout w:type="fixed"/>
      </w:tblPr>
      <w:tcPr>
        <w:tcBorders>
          <w:top w:val="double" w:color="F79646" w:themeColor="accent6" w:sz="6" w:space="0"/>
          <w:left w:val="single" w:color="F79646" w:themeColor="accent6" w:sz="8" w:space="0"/>
          <w:bottom w:val="single" w:color="F79646" w:themeColor="accent6" w:sz="8" w:space="0"/>
          <w:right w:val="single" w:color="F79646" w:themeColor="accent6" w:sz="8" w:space="0"/>
          <w:insideH w:val="nil"/>
          <w:insideV w:val="single" w:sz="8" w:space="0"/>
        </w:tcBorders>
      </w:tcPr>
    </w:tblStylePr>
    <w:tblStylePr w:type="firstCol">
      <w:rPr>
        <w:rFonts w:asciiTheme="majorHAnsi" w:hAnsiTheme="majorHAnsi" w:eastAsiaTheme="majorEastAsia" w:cstheme="majorBidi"/>
        <w:b/>
        <w:bCs/>
      </w:rPr>
    </w:tblStylePr>
    <w:tblStylePr w:type="lastCol">
      <w:rPr>
        <w:rFonts w:asciiTheme="majorHAnsi" w:hAnsiTheme="majorHAnsi" w:eastAsiaTheme="majorEastAsia" w:cstheme="majorBidi"/>
        <w:b/>
        <w:bCs/>
      </w:rPr>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tcPr>
    </w:tblStylePr>
    <w:tblStylePr w:type="band1Vert">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tcBorders>
        <w:shd w:val="clear" w:color="auto" w:fill="FDE5D1" w:themeFill="accent6" w:themeFillTint="3F"/>
      </w:tcPr>
    </w:tblStylePr>
    <w:tblStylePr w:type="band1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shd w:val="clear" w:color="auto" w:fill="FDE5D1" w:themeFill="accent6" w:themeFillTint="3F"/>
      </w:tcPr>
    </w:tblStylePr>
    <w:tblStylePr w:type="band2Horz">
      <w:tblPr>
        <w:tblLayout w:type="fixed"/>
      </w:tblPr>
      <w:tcPr>
        <w:tcBorders>
          <w:top w:val="single" w:color="F79646" w:themeColor="accent6" w:sz="8" w:space="0"/>
          <w:left w:val="single" w:color="F79646" w:themeColor="accent6" w:sz="8" w:space="0"/>
          <w:bottom w:val="single" w:color="F79646" w:themeColor="accent6" w:sz="8" w:space="0"/>
          <w:right w:val="single" w:color="F79646" w:themeColor="accent6" w:sz="8" w:space="0"/>
          <w:insideV w:val="single" w:sz="8" w:space="0"/>
        </w:tcBorders>
      </w:tcPr>
    </w:tblStylePr>
  </w:style>
  <w:style w:type="table" w:styleId="58">
    <w:name w:val="Medium Shading 1"/>
    <w:basedOn w:val="35"/>
    <w:qFormat/>
    <w:uiPriority w:val="63"/>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nil"/>
          <w:insideV w:val="nil"/>
        </w:tcBorders>
        <w:shd w:val="clear" w:color="auto" w:fill="000000" w:themeFill="text1"/>
      </w:tcPr>
    </w:tblStylePr>
    <w:tblStylePr w:type="lastRow">
      <w:pPr>
        <w:spacing w:before="0" w:after="0" w:line="240" w:lineRule="auto"/>
      </w:pPr>
      <w:rPr>
        <w:b/>
        <w:bCs/>
      </w:rPr>
      <w:tblPr>
        <w:tblLayout w:type="fixed"/>
      </w:tblPr>
      <w:tcPr>
        <w:tcBorders>
          <w:top w:val="double" w:color="3F3F3F" w:themeColor="text1" w:themeTint="BF" w:sz="6" w:space="0"/>
          <w:left w:val="single" w:color="3F3F3F" w:themeColor="text1" w:themeTint="BF" w:sz="8" w:space="0"/>
          <w:bottom w:val="single" w:color="3F3F3F" w:themeColor="text1" w:themeTint="BF" w:sz="8" w:space="0"/>
          <w:right w:val="single" w:color="3F3F3F" w:themeColor="tex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BFBFBF" w:themeFill="text1" w:themeFillTint="3F"/>
      </w:tcPr>
    </w:tblStylePr>
    <w:tblStylePr w:type="band1Horz">
      <w:tblPr>
        <w:tblLayout w:type="fixed"/>
      </w:tblPr>
      <w:tcPr>
        <w:tcBorders>
          <w:insideH w:val="nil"/>
          <w:insideV w:val="nil"/>
        </w:tcBorders>
        <w:shd w:val="clear" w:color="auto" w:fill="BFBFBF" w:themeFill="text1" w:themeFillTint="3F"/>
      </w:tcPr>
    </w:tblStylePr>
    <w:tblStylePr w:type="band2Horz">
      <w:tblPr>
        <w:tblLayout w:type="fixed"/>
      </w:tblPr>
      <w:tcPr>
        <w:tcBorders>
          <w:insideH w:val="nil"/>
          <w:insideV w:val="nil"/>
        </w:tcBorders>
      </w:tcPr>
    </w:tblStylePr>
  </w:style>
  <w:style w:type="table" w:styleId="59">
    <w:name w:val="Medium Shading 1 Accent 1"/>
    <w:basedOn w:val="35"/>
    <w:uiPriority w:val="63"/>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shd w:val="clear" w:color="auto" w:fill="4F81BD" w:themeFill="accent1"/>
      </w:tcPr>
    </w:tblStylePr>
    <w:tblStylePr w:type="lastRow">
      <w:pPr>
        <w:spacing w:before="0" w:after="0" w:line="240" w:lineRule="auto"/>
      </w:pPr>
      <w:rPr>
        <w:b/>
        <w:bCs/>
      </w:rPr>
      <w:tblPr>
        <w:tblLayout w:type="fixed"/>
      </w:tblPr>
      <w:tcPr>
        <w:tcBorders>
          <w:top w:val="double" w:color="7BA0CD" w:themeColor="accent1" w:themeTint="BF" w:sz="6" w:space="0"/>
          <w:left w:val="single" w:color="7BA0CD" w:themeColor="accent1" w:themeTint="BF" w:sz="8" w:space="0"/>
          <w:bottom w:val="single" w:color="7BA0CD" w:themeColor="accent1" w:themeTint="BF" w:sz="8" w:space="0"/>
          <w:right w:val="single" w:color="7BA0CD" w:themeColor="accent1"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3DFEE" w:themeFill="accent1" w:themeFillTint="3F"/>
      </w:tcPr>
    </w:tblStylePr>
    <w:tblStylePr w:type="band1Horz">
      <w:tblPr>
        <w:tblLayout w:type="fixed"/>
      </w:tblPr>
      <w:tcPr>
        <w:tcBorders>
          <w:insideH w:val="nil"/>
          <w:insideV w:val="nil"/>
        </w:tcBorders>
        <w:shd w:val="clear" w:color="auto" w:fill="D3DFEE" w:themeFill="accent1" w:themeFillTint="3F"/>
      </w:tcPr>
    </w:tblStylePr>
    <w:tblStylePr w:type="band2Horz">
      <w:tblPr>
        <w:tblLayout w:type="fixed"/>
      </w:tblPr>
      <w:tcPr>
        <w:tcBorders>
          <w:insideH w:val="nil"/>
          <w:insideV w:val="nil"/>
        </w:tcBorders>
      </w:tcPr>
    </w:tblStylePr>
  </w:style>
  <w:style w:type="table" w:styleId="60">
    <w:name w:val="Medium Shading 1 Accent 2"/>
    <w:basedOn w:val="35"/>
    <w:qFormat/>
    <w:uiPriority w:val="63"/>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shd w:val="clear" w:color="auto" w:fill="C0504D" w:themeFill="accent2"/>
      </w:tcPr>
    </w:tblStylePr>
    <w:tblStylePr w:type="lastRow">
      <w:pPr>
        <w:spacing w:before="0" w:after="0" w:line="240" w:lineRule="auto"/>
      </w:pPr>
      <w:rPr>
        <w:b/>
        <w:bCs/>
      </w:rPr>
      <w:tblPr>
        <w:tblLayout w:type="fixed"/>
      </w:tblPr>
      <w:tcPr>
        <w:tcBorders>
          <w:top w:val="double" w:color="CF7B79" w:themeColor="accent2" w:themeTint="BF" w:sz="6" w:space="0"/>
          <w:left w:val="single" w:color="CF7B79" w:themeColor="accent2" w:themeTint="BF" w:sz="8" w:space="0"/>
          <w:bottom w:val="single" w:color="CF7B79" w:themeColor="accent2" w:themeTint="BF" w:sz="8" w:space="0"/>
          <w:right w:val="single" w:color="CF7B79" w:themeColor="accent2"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FD3D3" w:themeFill="accent2" w:themeFillTint="3F"/>
      </w:tcPr>
    </w:tblStylePr>
    <w:tblStylePr w:type="band1Horz">
      <w:tblPr>
        <w:tblLayout w:type="fixed"/>
      </w:tblPr>
      <w:tcPr>
        <w:tcBorders>
          <w:insideH w:val="nil"/>
          <w:insideV w:val="nil"/>
        </w:tcBorders>
        <w:shd w:val="clear" w:color="auto" w:fill="EFD3D3" w:themeFill="accent2" w:themeFillTint="3F"/>
      </w:tcPr>
    </w:tblStylePr>
    <w:tblStylePr w:type="band2Horz">
      <w:tblPr>
        <w:tblLayout w:type="fixed"/>
      </w:tblPr>
      <w:tcPr>
        <w:tcBorders>
          <w:insideH w:val="nil"/>
          <w:insideV w:val="nil"/>
        </w:tcBorders>
      </w:tcPr>
    </w:tblStylePr>
  </w:style>
  <w:style w:type="table" w:styleId="61">
    <w:name w:val="Medium Shading 1 Accent 3"/>
    <w:basedOn w:val="35"/>
    <w:uiPriority w:val="63"/>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shd w:val="clear" w:color="auto" w:fill="9BBB59" w:themeFill="accent3"/>
      </w:tcPr>
    </w:tblStylePr>
    <w:tblStylePr w:type="lastRow">
      <w:pPr>
        <w:spacing w:before="0" w:after="0" w:line="240" w:lineRule="auto"/>
      </w:pPr>
      <w:rPr>
        <w:b/>
        <w:bCs/>
      </w:rPr>
      <w:tblPr>
        <w:tblLayout w:type="fixed"/>
      </w:tblPr>
      <w:tcPr>
        <w:tcBorders>
          <w:top w:val="double" w:color="B4CC82" w:themeColor="accent3" w:themeTint="BF" w:sz="6" w:space="0"/>
          <w:left w:val="single" w:color="B4CC82" w:themeColor="accent3" w:themeTint="BF" w:sz="8" w:space="0"/>
          <w:bottom w:val="single" w:color="B4CC82" w:themeColor="accent3" w:themeTint="BF" w:sz="8" w:space="0"/>
          <w:right w:val="single" w:color="B4CC82" w:themeColor="accent3"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E6EED5" w:themeFill="accent3" w:themeFillTint="3F"/>
      </w:tcPr>
    </w:tblStylePr>
    <w:tblStylePr w:type="band1Horz">
      <w:tblPr>
        <w:tblLayout w:type="fixed"/>
      </w:tblPr>
      <w:tcPr>
        <w:tcBorders>
          <w:insideH w:val="nil"/>
          <w:insideV w:val="nil"/>
        </w:tcBorders>
        <w:shd w:val="clear" w:color="auto" w:fill="E6EED5" w:themeFill="accent3" w:themeFillTint="3F"/>
      </w:tcPr>
    </w:tblStylePr>
    <w:tblStylePr w:type="band2Horz">
      <w:tblPr>
        <w:tblLayout w:type="fixed"/>
      </w:tblPr>
      <w:tcPr>
        <w:tcBorders>
          <w:insideH w:val="nil"/>
          <w:insideV w:val="nil"/>
        </w:tcBorders>
      </w:tcPr>
    </w:tblStylePr>
  </w:style>
  <w:style w:type="table" w:styleId="62">
    <w:name w:val="Medium Shading 1 Accent 4"/>
    <w:basedOn w:val="35"/>
    <w:qFormat/>
    <w:uiPriority w:val="63"/>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shd w:val="clear" w:color="auto" w:fill="8064A2" w:themeFill="accent4"/>
      </w:tcPr>
    </w:tblStylePr>
    <w:tblStylePr w:type="lastRow">
      <w:pPr>
        <w:spacing w:before="0" w:after="0" w:line="240" w:lineRule="auto"/>
      </w:pPr>
      <w:rPr>
        <w:b/>
        <w:bCs/>
      </w:rPr>
      <w:tblPr>
        <w:tblLayout w:type="fixed"/>
      </w:tblPr>
      <w:tcPr>
        <w:tcBorders>
          <w:top w:val="double" w:color="9F8AB9" w:themeColor="accent4" w:themeTint="BF" w:sz="6" w:space="0"/>
          <w:left w:val="single" w:color="9F8AB9" w:themeColor="accent4" w:themeTint="BF" w:sz="8" w:space="0"/>
          <w:bottom w:val="single" w:color="9F8AB9" w:themeColor="accent4" w:themeTint="BF" w:sz="8" w:space="0"/>
          <w:right w:val="single" w:color="9F8AB9" w:themeColor="accent4"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FD8E8" w:themeFill="accent4" w:themeFillTint="3F"/>
      </w:tcPr>
    </w:tblStylePr>
    <w:tblStylePr w:type="band1Horz">
      <w:tblPr>
        <w:tblLayout w:type="fixed"/>
      </w:tblPr>
      <w:tcPr>
        <w:tcBorders>
          <w:insideH w:val="nil"/>
          <w:insideV w:val="nil"/>
        </w:tcBorders>
        <w:shd w:val="clear" w:color="auto" w:fill="DFD8E8" w:themeFill="accent4" w:themeFillTint="3F"/>
      </w:tcPr>
    </w:tblStylePr>
    <w:tblStylePr w:type="band2Horz">
      <w:tblPr>
        <w:tblLayout w:type="fixed"/>
      </w:tblPr>
      <w:tcPr>
        <w:tcBorders>
          <w:insideH w:val="nil"/>
          <w:insideV w:val="nil"/>
        </w:tcBorders>
      </w:tcPr>
    </w:tblStylePr>
  </w:style>
  <w:style w:type="table" w:styleId="63">
    <w:name w:val="Medium Shading 1 Accent 5"/>
    <w:basedOn w:val="35"/>
    <w:qFormat/>
    <w:uiPriority w:val="63"/>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shd w:val="clear" w:color="auto" w:fill="4BACC6" w:themeFill="accent5"/>
      </w:tcPr>
    </w:tblStylePr>
    <w:tblStylePr w:type="lastRow">
      <w:pPr>
        <w:spacing w:before="0" w:after="0" w:line="240" w:lineRule="auto"/>
      </w:pPr>
      <w:rPr>
        <w:b/>
        <w:bCs/>
      </w:rPr>
      <w:tblPr>
        <w:tblLayout w:type="fixed"/>
      </w:tblPr>
      <w:tcPr>
        <w:tcBorders>
          <w:top w:val="double" w:color="78C0D4" w:themeColor="accent5" w:themeTint="BF" w:sz="6" w:space="0"/>
          <w:left w:val="single" w:color="78C0D4" w:themeColor="accent5" w:themeTint="BF" w:sz="8" w:space="0"/>
          <w:bottom w:val="single" w:color="78C0D4" w:themeColor="accent5" w:themeTint="BF" w:sz="8" w:space="0"/>
          <w:right w:val="single" w:color="78C0D4" w:themeColor="accent5"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D2EAF0" w:themeFill="accent5" w:themeFillTint="3F"/>
      </w:tcPr>
    </w:tblStylePr>
    <w:tblStylePr w:type="band1Horz">
      <w:tblPr>
        <w:tblLayout w:type="fixed"/>
      </w:tblPr>
      <w:tcPr>
        <w:tcBorders>
          <w:insideH w:val="nil"/>
          <w:insideV w:val="nil"/>
        </w:tcBorders>
        <w:shd w:val="clear" w:color="auto" w:fill="D2EAF0" w:themeFill="accent5" w:themeFillTint="3F"/>
      </w:tcPr>
    </w:tblStylePr>
    <w:tblStylePr w:type="band2Horz">
      <w:tblPr>
        <w:tblLayout w:type="fixed"/>
      </w:tblPr>
      <w:tcPr>
        <w:tcBorders>
          <w:insideH w:val="nil"/>
          <w:insideV w:val="nil"/>
        </w:tcBorders>
      </w:tcPr>
    </w:tblStylePr>
  </w:style>
  <w:style w:type="table" w:styleId="64">
    <w:name w:val="Medium Shading 1 Accent 6"/>
    <w:basedOn w:val="35"/>
    <w:qFormat/>
    <w:uiPriority w:val="63"/>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shd w:val="clear" w:color="auto" w:fill="F79646" w:themeFill="accent6"/>
      </w:tcPr>
    </w:tblStylePr>
    <w:tblStylePr w:type="lastRow">
      <w:pPr>
        <w:spacing w:before="0" w:after="0" w:line="240" w:lineRule="auto"/>
      </w:pPr>
      <w:rPr>
        <w:b/>
        <w:bCs/>
      </w:rPr>
      <w:tblPr>
        <w:tblLayout w:type="fixed"/>
      </w:tblPr>
      <w:tcPr>
        <w:tcBorders>
          <w:top w:val="double" w:color="F9B074" w:themeColor="accent6" w:themeTint="BF" w:sz="6" w:space="0"/>
          <w:left w:val="single" w:color="F9B074" w:themeColor="accent6" w:themeTint="BF" w:sz="8" w:space="0"/>
          <w:bottom w:val="single" w:color="F9B074" w:themeColor="accent6" w:themeTint="BF" w:sz="8" w:space="0"/>
          <w:right w:val="single" w:color="F9B074" w:themeColor="accent6" w:themeTint="BF" w:sz="8" w:space="0"/>
          <w:insideH w:val="nil"/>
          <w:insideV w:val="nil"/>
        </w:tcBorders>
      </w:tcPr>
    </w:tblStylePr>
    <w:tblStylePr w:type="firstCol">
      <w:rPr>
        <w:b/>
        <w:bCs/>
      </w:rPr>
    </w:tblStylePr>
    <w:tblStylePr w:type="lastCol">
      <w:rPr>
        <w:b/>
        <w:bCs/>
      </w:rPr>
    </w:tblStylePr>
    <w:tblStylePr w:type="band1Vert">
      <w:tblPr>
        <w:tblLayout w:type="fixed"/>
      </w:tblPr>
      <w:tcPr>
        <w:shd w:val="clear" w:color="auto" w:fill="FDE5D1" w:themeFill="accent6" w:themeFillTint="3F"/>
      </w:tcPr>
    </w:tblStylePr>
    <w:tblStylePr w:type="band1Horz">
      <w:tblPr>
        <w:tblLayout w:type="fixed"/>
      </w:tblPr>
      <w:tcPr>
        <w:tcBorders>
          <w:insideH w:val="nil"/>
          <w:insideV w:val="nil"/>
        </w:tcBorders>
        <w:shd w:val="clear" w:color="auto" w:fill="FDE5D1" w:themeFill="accent6" w:themeFillTint="3F"/>
      </w:tcPr>
    </w:tblStylePr>
    <w:tblStylePr w:type="band2Horz">
      <w:tblPr>
        <w:tblLayout w:type="fixed"/>
      </w:tblPr>
      <w:tcPr>
        <w:tcBorders>
          <w:insideH w:val="nil"/>
          <w:insideV w:val="nil"/>
        </w:tcBorders>
      </w:tcPr>
    </w:tblStylePr>
  </w:style>
  <w:style w:type="table" w:styleId="65">
    <w:name w:val="Medium Shading 2"/>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000000" w:themeFill="tex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000000" w:themeFill="tex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000000" w:themeFill="tex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6">
    <w:name w:val="Medium Shading 2 Accent 1"/>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F81BD" w:themeFill="accent1"/>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F81BD" w:themeFill="accent1"/>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F81BD" w:themeFill="accent1"/>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7">
    <w:name w:val="Medium Shading 2 Accent 2"/>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C0504D" w:themeFill="accent2"/>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C0504D" w:themeFill="accent2"/>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C0504D" w:themeFill="accent2"/>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8">
    <w:name w:val="Medium Shading 2 Accent 3"/>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9BBB59" w:themeFill="accent3"/>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69">
    <w:name w:val="Medium Shading 2 Accent 4"/>
    <w:basedOn w:val="35"/>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8064A2" w:themeFill="accent4"/>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70">
    <w:name w:val="Medium Shading 2 Accent 5"/>
    <w:basedOn w:val="35"/>
    <w:qFormat/>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4BACC6" w:themeFill="accent5"/>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4BACC6" w:themeFill="accent5"/>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4BACC6" w:themeFill="accent5"/>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71">
    <w:name w:val="Medium Shading 2 Accent 6"/>
    <w:basedOn w:val="35"/>
    <w:uiPriority w:val="64"/>
    <w:pPr>
      <w:spacing w:after="0" w:line="240" w:lineRule="auto"/>
    </w:pPr>
    <w:tblPr>
      <w:tblBorders>
        <w:top w:val="single" w:color="auto" w:sz="18" w:space="0"/>
        <w:bottom w:val="single" w:color="auto" w:sz="18" w:space="0"/>
      </w:tblBorders>
      <w:tblLayout w:type="fixed"/>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shd w:val="clear" w:color="auto" w:fill="F79646" w:themeFill="accent6"/>
      </w:tcPr>
    </w:tblStylePr>
    <w:tblStylePr w:type="lastRow">
      <w:pPr>
        <w:spacing w:before="0" w:after="0" w:line="240" w:lineRule="auto"/>
      </w:pPr>
      <w:rPr>
        <w:color w:val="auto"/>
      </w:rPr>
      <w:tblPr>
        <w:tblLayout w:type="fixed"/>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blLayout w:type="fixed"/>
      </w:tblPr>
      <w:tcPr>
        <w:tcBorders>
          <w:top w:val="nil"/>
          <w:left w:val="nil"/>
          <w:bottom w:val="single" w:color="auto" w:sz="18" w:space="0"/>
          <w:right w:val="nil"/>
          <w:insideH w:val="nil"/>
          <w:insideV w:val="nil"/>
        </w:tcBorders>
        <w:shd w:val="clear" w:color="auto" w:fill="F79646" w:themeFill="accent6"/>
      </w:tcPr>
    </w:tblStylePr>
    <w:tblStylePr w:type="lastCol">
      <w:rPr>
        <w:b/>
        <w:bCs/>
        <w:color w:val="FFFFFF" w:themeColor="background1"/>
        <w14:textFill>
          <w14:solidFill>
            <w14:schemeClr w14:val="bg1"/>
          </w14:solidFill>
        </w14:textFill>
      </w:rPr>
      <w:tblPr>
        <w:tblLayout w:type="fixed"/>
      </w:tblPr>
      <w:tcPr>
        <w:tcBorders>
          <w:left w:val="nil"/>
          <w:right w:val="nil"/>
          <w:insideH w:val="nil"/>
          <w:insideV w:val="nil"/>
        </w:tcBorders>
        <w:shd w:val="clear" w:color="auto" w:fill="F79646" w:themeFill="accent6"/>
      </w:tcPr>
    </w:tblStylePr>
    <w:tblStylePr w:type="band1Vert">
      <w:tblPr>
        <w:tblLayout w:type="fixed"/>
      </w:tblPr>
      <w:tcPr>
        <w:tcBorders>
          <w:left w:val="nil"/>
          <w:right w:val="nil"/>
          <w:insideH w:val="nil"/>
          <w:insideV w:val="nil"/>
        </w:tcBorders>
        <w:shd w:val="clear" w:color="auto" w:fill="D7D7D7" w:themeFill="background1" w:themeFillShade="D8"/>
      </w:tcPr>
    </w:tblStylePr>
    <w:tblStylePr w:type="band1Horz">
      <w:tblPr>
        <w:tblLayout w:type="fixed"/>
      </w:tblPr>
      <w:tcPr>
        <w:shd w:val="clear" w:color="auto" w:fill="D7D7D7" w:themeFill="background1" w:themeFillShade="D8"/>
      </w:tcPr>
    </w:tblStylePr>
    <w:tblStylePr w:type="neCell">
      <w:tblPr>
        <w:tblLayout w:type="fixed"/>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blLayout w:type="fixed"/>
      </w:tblPr>
      <w:tcPr>
        <w:tcBorders>
          <w:top w:val="single" w:color="auto" w:sz="18" w:space="0"/>
          <w:left w:val="nil"/>
          <w:bottom w:val="single" w:color="auto" w:sz="18" w:space="0"/>
          <w:right w:val="nil"/>
          <w:insideH w:val="nil"/>
          <w:insideV w:val="nil"/>
        </w:tcBorders>
      </w:tcPr>
    </w:tblStylePr>
  </w:style>
  <w:style w:type="table" w:styleId="72">
    <w:name w:val="Medium List 1"/>
    <w:basedOn w:val="35"/>
    <w:qFormat/>
    <w:uiPriority w:val="65"/>
    <w:pPr>
      <w:spacing w:after="0" w:line="240" w:lineRule="auto"/>
    </w:pPr>
    <w:rPr>
      <w:color w:val="000000" w:themeColor="text1"/>
      <w14:textFill>
        <w14:solidFill>
          <w14:schemeClr w14:val="tx1"/>
        </w14:solidFill>
      </w14:textFill>
    </w:rPr>
    <w:tblPr>
      <w:tblBorders>
        <w:top w:val="single" w:color="000000" w:themeColor="text1" w:sz="8" w:space="0"/>
        <w:bottom w:val="single" w:color="000000" w:themeColor="text1"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000000" w:themeColor="text1" w:sz="8" w:space="0"/>
        </w:tcBorders>
      </w:tcPr>
    </w:tblStylePr>
    <w:tblStylePr w:type="lastRow">
      <w:rPr>
        <w:b/>
        <w:bCs/>
        <w:color w:val="1F497D" w:themeColor="text2"/>
        <w14:textFill>
          <w14:solidFill>
            <w14:schemeClr w14:val="tx2"/>
          </w14:solidFill>
        </w14:textFill>
      </w:rPr>
      <w:tblPr>
        <w:tblLayout w:type="fixed"/>
      </w:tblPr>
      <w:tcPr>
        <w:tcBorders>
          <w:top w:val="single" w:color="000000" w:themeColor="text1" w:sz="8" w:space="0"/>
          <w:bottom w:val="single" w:color="000000" w:themeColor="text1" w:sz="8" w:space="0"/>
        </w:tcBorders>
      </w:tcPr>
    </w:tblStylePr>
    <w:tblStylePr w:type="firstCol">
      <w:rPr>
        <w:b/>
        <w:bCs/>
      </w:rPr>
    </w:tblStylePr>
    <w:tblStylePr w:type="lastCol">
      <w:rPr>
        <w:b/>
        <w:bCs/>
      </w:rPr>
      <w:tblPr>
        <w:tblLayout w:type="fixed"/>
      </w:tblPr>
      <w:tcPr>
        <w:tcBorders>
          <w:top w:val="single" w:color="000000" w:themeColor="text1" w:sz="8" w:space="0"/>
          <w:bottom w:val="single" w:color="000000" w:themeColor="text1" w:sz="8" w:space="0"/>
        </w:tcBorders>
      </w:tcPr>
    </w:tblStylePr>
    <w:tblStylePr w:type="band1Vert">
      <w:tblPr>
        <w:tblLayout w:type="fixed"/>
      </w:tblPr>
      <w:tcPr>
        <w:shd w:val="clear" w:color="auto" w:fill="BFBFBF" w:themeFill="text1" w:themeFillTint="3F"/>
      </w:tcPr>
    </w:tblStylePr>
    <w:tblStylePr w:type="band1Horz">
      <w:tblPr>
        <w:tblLayout w:type="fixed"/>
      </w:tblPr>
      <w:tcPr>
        <w:shd w:val="clear" w:color="auto" w:fill="BFBFBF" w:themeFill="text1" w:themeFillTint="3F"/>
      </w:tcPr>
    </w:tblStylePr>
  </w:style>
  <w:style w:type="table" w:styleId="73">
    <w:name w:val="Medium List 1 Accent 1"/>
    <w:basedOn w:val="35"/>
    <w:uiPriority w:val="65"/>
    <w:pPr>
      <w:spacing w:after="0" w:line="240" w:lineRule="auto"/>
    </w:pPr>
    <w:rPr>
      <w:color w:val="000000" w:themeColor="text1"/>
      <w14:textFill>
        <w14:solidFill>
          <w14:schemeClr w14:val="tx1"/>
        </w14:solidFill>
      </w14:textFill>
    </w:rPr>
    <w:tblPr>
      <w:tblBorders>
        <w:top w:val="single" w:color="4F81BD" w:themeColor="accent1" w:sz="8" w:space="0"/>
        <w:bottom w:val="single" w:color="4F81BD" w:themeColor="accent1"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4F81BD" w:themeColor="accent1" w:sz="8" w:space="0"/>
        </w:tcBorders>
      </w:tcPr>
    </w:tblStylePr>
    <w:tblStylePr w:type="lastRow">
      <w:rPr>
        <w:b/>
        <w:bCs/>
        <w:color w:val="1F497D" w:themeColor="text2"/>
        <w14:textFill>
          <w14:solidFill>
            <w14:schemeClr w14:val="tx2"/>
          </w14:solidFill>
        </w14:textFill>
      </w:rPr>
      <w:tblPr>
        <w:tblLayout w:type="fixed"/>
      </w:tblPr>
      <w:tcPr>
        <w:tcBorders>
          <w:top w:val="single" w:color="4F81BD" w:themeColor="accent1" w:sz="8" w:space="0"/>
          <w:bottom w:val="single" w:color="4F81BD" w:themeColor="accent1" w:sz="8" w:space="0"/>
        </w:tcBorders>
      </w:tcPr>
    </w:tblStylePr>
    <w:tblStylePr w:type="firstCol">
      <w:rPr>
        <w:b/>
        <w:bCs/>
      </w:rPr>
    </w:tblStylePr>
    <w:tblStylePr w:type="lastCol">
      <w:rPr>
        <w:b/>
        <w:bCs/>
      </w:rPr>
      <w:tblPr>
        <w:tblLayout w:type="fixed"/>
      </w:tblPr>
      <w:tcPr>
        <w:tcBorders>
          <w:top w:val="single" w:color="4F81BD" w:themeColor="accent1" w:sz="8" w:space="0"/>
          <w:bottom w:val="single" w:color="4F81BD" w:themeColor="accent1" w:sz="8" w:space="0"/>
        </w:tcBorders>
      </w:tcPr>
    </w:tblStylePr>
    <w:tblStylePr w:type="band1Vert">
      <w:tblPr>
        <w:tblLayout w:type="fixed"/>
      </w:tblPr>
      <w:tcPr>
        <w:shd w:val="clear" w:color="auto" w:fill="D3DFEE" w:themeFill="accent1" w:themeFillTint="3F"/>
      </w:tcPr>
    </w:tblStylePr>
    <w:tblStylePr w:type="band1Horz">
      <w:tblPr>
        <w:tblLayout w:type="fixed"/>
      </w:tblPr>
      <w:tcPr>
        <w:shd w:val="clear" w:color="auto" w:fill="D3DFEE" w:themeFill="accent1" w:themeFillTint="3F"/>
      </w:tcPr>
    </w:tblStylePr>
  </w:style>
  <w:style w:type="table" w:styleId="74">
    <w:name w:val="Medium List 1 Accent 2"/>
    <w:basedOn w:val="35"/>
    <w:qFormat/>
    <w:uiPriority w:val="65"/>
    <w:pPr>
      <w:spacing w:after="0" w:line="240" w:lineRule="auto"/>
    </w:pPr>
    <w:rPr>
      <w:color w:val="000000" w:themeColor="text1"/>
      <w14:textFill>
        <w14:solidFill>
          <w14:schemeClr w14:val="tx1"/>
        </w14:solidFill>
      </w14:textFill>
    </w:rPr>
    <w:tblPr>
      <w:tblBorders>
        <w:top w:val="single" w:color="C0504D" w:themeColor="accent2" w:sz="8" w:space="0"/>
        <w:bottom w:val="single" w:color="C0504D" w:themeColor="accent2"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C0504D" w:themeColor="accent2" w:sz="8" w:space="0"/>
        </w:tcBorders>
      </w:tcPr>
    </w:tblStylePr>
    <w:tblStylePr w:type="lastRow">
      <w:rPr>
        <w:b/>
        <w:bCs/>
        <w:color w:val="1F497D" w:themeColor="text2"/>
        <w14:textFill>
          <w14:solidFill>
            <w14:schemeClr w14:val="tx2"/>
          </w14:solidFill>
        </w14:textFill>
      </w:rPr>
      <w:tblPr>
        <w:tblLayout w:type="fixed"/>
      </w:tblPr>
      <w:tcPr>
        <w:tcBorders>
          <w:top w:val="single" w:color="C0504D" w:themeColor="accent2" w:sz="8" w:space="0"/>
          <w:bottom w:val="single" w:color="C0504D" w:themeColor="accent2" w:sz="8" w:space="0"/>
        </w:tcBorders>
      </w:tcPr>
    </w:tblStylePr>
    <w:tblStylePr w:type="firstCol">
      <w:rPr>
        <w:b/>
        <w:bCs/>
      </w:rPr>
    </w:tblStylePr>
    <w:tblStylePr w:type="lastCol">
      <w:rPr>
        <w:b/>
        <w:bCs/>
      </w:rPr>
      <w:tblPr>
        <w:tblLayout w:type="fixed"/>
      </w:tblPr>
      <w:tcPr>
        <w:tcBorders>
          <w:top w:val="single" w:color="C0504D" w:themeColor="accent2" w:sz="8" w:space="0"/>
          <w:bottom w:val="single" w:color="C0504D" w:themeColor="accent2" w:sz="8" w:space="0"/>
        </w:tcBorders>
      </w:tcPr>
    </w:tblStylePr>
    <w:tblStylePr w:type="band1Vert">
      <w:tblPr>
        <w:tblLayout w:type="fixed"/>
      </w:tblPr>
      <w:tcPr>
        <w:shd w:val="clear" w:color="auto" w:fill="EFD3D3" w:themeFill="accent2" w:themeFillTint="3F"/>
      </w:tcPr>
    </w:tblStylePr>
    <w:tblStylePr w:type="band1Horz">
      <w:tblPr>
        <w:tblLayout w:type="fixed"/>
      </w:tblPr>
      <w:tcPr>
        <w:shd w:val="clear" w:color="auto" w:fill="EFD3D3" w:themeFill="accent2" w:themeFillTint="3F"/>
      </w:tcPr>
    </w:tblStylePr>
  </w:style>
  <w:style w:type="table" w:styleId="75">
    <w:name w:val="Medium List 1 Accent 3"/>
    <w:basedOn w:val="35"/>
    <w:uiPriority w:val="65"/>
    <w:pPr>
      <w:spacing w:after="0" w:line="240" w:lineRule="auto"/>
    </w:pPr>
    <w:rPr>
      <w:color w:val="000000" w:themeColor="text1"/>
      <w14:textFill>
        <w14:solidFill>
          <w14:schemeClr w14:val="tx1"/>
        </w14:solidFill>
      </w14:textFill>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9BBB59" w:themeColor="accent3" w:sz="8" w:space="0"/>
        </w:tcBorders>
      </w:tcPr>
    </w:tblStylePr>
    <w:tblStylePr w:type="lastRow">
      <w:rPr>
        <w:b/>
        <w:bCs/>
        <w:color w:val="1F497D" w:themeColor="text2"/>
        <w14:textFill>
          <w14:solidFill>
            <w14:schemeClr w14:val="tx2"/>
          </w14:solidFill>
        </w14:textFill>
      </w:rPr>
      <w:tblPr>
        <w:tblLayout w:type="fixed"/>
      </w:tblPr>
      <w:tcPr>
        <w:tcBorders>
          <w:top w:val="single" w:color="9BBB59" w:themeColor="accent3" w:sz="8" w:space="0"/>
          <w:bottom w:val="single" w:color="9BBB59" w:themeColor="accent3" w:sz="8" w:space="0"/>
        </w:tcBorders>
      </w:tcPr>
    </w:tblStylePr>
    <w:tblStylePr w:type="firstCol">
      <w:rPr>
        <w:b/>
        <w:bCs/>
      </w:rPr>
    </w:tblStylePr>
    <w:tblStylePr w:type="lastCol">
      <w:rPr>
        <w:b/>
        <w:bCs/>
      </w:rPr>
      <w:tblPr>
        <w:tblLayout w:type="fixed"/>
      </w:tblPr>
      <w:tcPr>
        <w:tcBorders>
          <w:top w:val="single" w:color="9BBB59" w:themeColor="accent3" w:sz="8" w:space="0"/>
          <w:bottom w:val="single" w:color="9BBB59" w:themeColor="accent3" w:sz="8" w:space="0"/>
        </w:tcBorders>
      </w:tcPr>
    </w:tblStylePr>
    <w:tblStylePr w:type="band1Vert">
      <w:tblPr>
        <w:tblLayout w:type="fixed"/>
      </w:tblPr>
      <w:tcPr>
        <w:shd w:val="clear" w:color="auto" w:fill="E6EED5" w:themeFill="accent3" w:themeFillTint="3F"/>
      </w:tcPr>
    </w:tblStylePr>
    <w:tblStylePr w:type="band1Horz">
      <w:tblPr>
        <w:tblLayout w:type="fixed"/>
      </w:tblPr>
      <w:tcPr>
        <w:shd w:val="clear" w:color="auto" w:fill="E6EED5" w:themeFill="accent3" w:themeFillTint="3F"/>
      </w:tcPr>
    </w:tblStylePr>
  </w:style>
  <w:style w:type="table" w:styleId="76">
    <w:name w:val="Medium List 1 Accent 4"/>
    <w:basedOn w:val="35"/>
    <w:qFormat/>
    <w:uiPriority w:val="65"/>
    <w:pPr>
      <w:spacing w:after="0" w:line="240" w:lineRule="auto"/>
    </w:pPr>
    <w:rPr>
      <w:color w:val="000000" w:themeColor="text1"/>
      <w14:textFill>
        <w14:solidFill>
          <w14:schemeClr w14:val="tx1"/>
        </w14:solidFill>
      </w14:textFill>
    </w:rPr>
    <w:tblPr>
      <w:tblBorders>
        <w:top w:val="single" w:color="8064A2" w:themeColor="accent4" w:sz="8" w:space="0"/>
        <w:bottom w:val="single" w:color="8064A2" w:themeColor="accent4"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8064A2" w:themeColor="accent4" w:sz="8" w:space="0"/>
        </w:tcBorders>
      </w:tcPr>
    </w:tblStylePr>
    <w:tblStylePr w:type="lastRow">
      <w:rPr>
        <w:b/>
        <w:bCs/>
        <w:color w:val="1F497D" w:themeColor="text2"/>
        <w14:textFill>
          <w14:solidFill>
            <w14:schemeClr w14:val="tx2"/>
          </w14:solidFill>
        </w14:textFill>
      </w:rPr>
      <w:tblPr>
        <w:tblLayout w:type="fixed"/>
      </w:tblPr>
      <w:tcPr>
        <w:tcBorders>
          <w:top w:val="single" w:color="8064A2" w:themeColor="accent4" w:sz="8" w:space="0"/>
          <w:bottom w:val="single" w:color="8064A2" w:themeColor="accent4" w:sz="8" w:space="0"/>
        </w:tcBorders>
      </w:tcPr>
    </w:tblStylePr>
    <w:tblStylePr w:type="firstCol">
      <w:rPr>
        <w:b/>
        <w:bCs/>
      </w:rPr>
    </w:tblStylePr>
    <w:tblStylePr w:type="lastCol">
      <w:rPr>
        <w:b/>
        <w:bCs/>
      </w:rPr>
      <w:tblPr>
        <w:tblLayout w:type="fixed"/>
      </w:tblPr>
      <w:tcPr>
        <w:tcBorders>
          <w:top w:val="single" w:color="8064A2" w:themeColor="accent4" w:sz="8" w:space="0"/>
          <w:bottom w:val="single" w:color="8064A2" w:themeColor="accent4" w:sz="8" w:space="0"/>
        </w:tcBorders>
      </w:tcPr>
    </w:tblStylePr>
    <w:tblStylePr w:type="band1Vert">
      <w:tblPr>
        <w:tblLayout w:type="fixed"/>
      </w:tblPr>
      <w:tcPr>
        <w:shd w:val="clear" w:color="auto" w:fill="DFD8E8" w:themeFill="accent4" w:themeFillTint="3F"/>
      </w:tcPr>
    </w:tblStylePr>
    <w:tblStylePr w:type="band1Horz">
      <w:tblPr>
        <w:tblLayout w:type="fixed"/>
      </w:tblPr>
      <w:tcPr>
        <w:shd w:val="clear" w:color="auto" w:fill="DFD8E8" w:themeFill="accent4" w:themeFillTint="3F"/>
      </w:tcPr>
    </w:tblStylePr>
  </w:style>
  <w:style w:type="table" w:styleId="77">
    <w:name w:val="Medium List 1 Accent 5"/>
    <w:basedOn w:val="35"/>
    <w:uiPriority w:val="65"/>
    <w:pPr>
      <w:spacing w:after="0" w:line="240" w:lineRule="auto"/>
    </w:pPr>
    <w:rPr>
      <w:color w:val="000000" w:themeColor="text1"/>
      <w14:textFill>
        <w14:solidFill>
          <w14:schemeClr w14:val="tx1"/>
        </w14:solidFill>
      </w14:textFill>
    </w:rPr>
    <w:tblPr>
      <w:tblBorders>
        <w:top w:val="single" w:color="4BACC6" w:themeColor="accent5" w:sz="8" w:space="0"/>
        <w:bottom w:val="single" w:color="4BACC6" w:themeColor="accent5"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4BACC6" w:themeColor="accent5" w:sz="8" w:space="0"/>
        </w:tcBorders>
      </w:tcPr>
    </w:tblStylePr>
    <w:tblStylePr w:type="lastRow">
      <w:rPr>
        <w:b/>
        <w:bCs/>
        <w:color w:val="1F497D" w:themeColor="text2"/>
        <w14:textFill>
          <w14:solidFill>
            <w14:schemeClr w14:val="tx2"/>
          </w14:solidFill>
        </w14:textFill>
      </w:rPr>
      <w:tblPr>
        <w:tblLayout w:type="fixed"/>
      </w:tblPr>
      <w:tcPr>
        <w:tcBorders>
          <w:top w:val="single" w:color="4BACC6" w:themeColor="accent5" w:sz="8" w:space="0"/>
          <w:bottom w:val="single" w:color="4BACC6" w:themeColor="accent5" w:sz="8" w:space="0"/>
        </w:tcBorders>
      </w:tcPr>
    </w:tblStylePr>
    <w:tblStylePr w:type="firstCol">
      <w:rPr>
        <w:b/>
        <w:bCs/>
      </w:rPr>
    </w:tblStylePr>
    <w:tblStylePr w:type="lastCol">
      <w:rPr>
        <w:b/>
        <w:bCs/>
      </w:rPr>
      <w:tblPr>
        <w:tblLayout w:type="fixed"/>
      </w:tblPr>
      <w:tcPr>
        <w:tcBorders>
          <w:top w:val="single" w:color="4BACC6" w:themeColor="accent5" w:sz="8" w:space="0"/>
          <w:bottom w:val="single" w:color="4BACC6" w:themeColor="accent5" w:sz="8" w:space="0"/>
        </w:tcBorders>
      </w:tcPr>
    </w:tblStylePr>
    <w:tblStylePr w:type="band1Vert">
      <w:tblPr>
        <w:tblLayout w:type="fixed"/>
      </w:tblPr>
      <w:tcPr>
        <w:shd w:val="clear" w:color="auto" w:fill="D2EAF0" w:themeFill="accent5" w:themeFillTint="3F"/>
      </w:tcPr>
    </w:tblStylePr>
    <w:tblStylePr w:type="band1Horz">
      <w:tblPr>
        <w:tblLayout w:type="fixed"/>
      </w:tblPr>
      <w:tcPr>
        <w:shd w:val="clear" w:color="auto" w:fill="D2EAF0" w:themeFill="accent5" w:themeFillTint="3F"/>
      </w:tcPr>
    </w:tblStylePr>
  </w:style>
  <w:style w:type="table" w:styleId="78">
    <w:name w:val="Medium List 1 Accent 6"/>
    <w:basedOn w:val="35"/>
    <w:qFormat/>
    <w:uiPriority w:val="65"/>
    <w:pPr>
      <w:spacing w:after="0" w:line="240" w:lineRule="auto"/>
    </w:pPr>
    <w:rPr>
      <w:color w:val="000000" w:themeColor="text1"/>
      <w14:textFill>
        <w14:solidFill>
          <w14:schemeClr w14:val="tx1"/>
        </w14:solidFill>
      </w14:textFill>
    </w:rPr>
    <w:tblPr>
      <w:tblBorders>
        <w:top w:val="single" w:color="F79646" w:themeColor="accent6" w:sz="8" w:space="0"/>
        <w:bottom w:val="single" w:color="F79646" w:themeColor="accent6" w:sz="8" w:space="0"/>
      </w:tblBorders>
      <w:tblLayout w:type="fixed"/>
      <w:tblCellMar>
        <w:top w:w="0" w:type="dxa"/>
        <w:left w:w="108" w:type="dxa"/>
        <w:bottom w:w="0" w:type="dxa"/>
        <w:right w:w="108" w:type="dxa"/>
      </w:tblCellMar>
    </w:tblPr>
    <w:tblStylePr w:type="firstRow">
      <w:rPr>
        <w:rFonts w:asciiTheme="majorHAnsi" w:hAnsiTheme="majorHAnsi" w:eastAsiaTheme="majorEastAsia" w:cstheme="majorBidi"/>
      </w:rPr>
      <w:tblPr>
        <w:tblLayout w:type="fixed"/>
      </w:tblPr>
      <w:tcPr>
        <w:tcBorders>
          <w:top w:val="nil"/>
          <w:bottom w:val="single" w:color="F79646" w:themeColor="accent6" w:sz="8" w:space="0"/>
        </w:tcBorders>
      </w:tcPr>
    </w:tblStylePr>
    <w:tblStylePr w:type="lastRow">
      <w:rPr>
        <w:b/>
        <w:bCs/>
        <w:color w:val="1F497D" w:themeColor="text2"/>
        <w14:textFill>
          <w14:solidFill>
            <w14:schemeClr w14:val="tx2"/>
          </w14:solidFill>
        </w14:textFill>
      </w:rPr>
      <w:tblPr>
        <w:tblLayout w:type="fixed"/>
      </w:tblPr>
      <w:tcPr>
        <w:tcBorders>
          <w:top w:val="single" w:color="F79646" w:themeColor="accent6" w:sz="8" w:space="0"/>
          <w:bottom w:val="single" w:color="F79646" w:themeColor="accent6" w:sz="8" w:space="0"/>
        </w:tcBorders>
      </w:tcPr>
    </w:tblStylePr>
    <w:tblStylePr w:type="firstCol">
      <w:rPr>
        <w:b/>
        <w:bCs/>
      </w:rPr>
    </w:tblStylePr>
    <w:tblStylePr w:type="lastCol">
      <w:rPr>
        <w:b/>
        <w:bCs/>
      </w:rPr>
      <w:tblPr>
        <w:tblLayout w:type="fixed"/>
      </w:tblPr>
      <w:tcPr>
        <w:tcBorders>
          <w:top w:val="single" w:color="F79646" w:themeColor="accent6" w:sz="8" w:space="0"/>
          <w:bottom w:val="single" w:color="F79646" w:themeColor="accent6" w:sz="8" w:space="0"/>
        </w:tcBorders>
      </w:tcPr>
    </w:tblStylePr>
    <w:tblStylePr w:type="band1Vert">
      <w:tblPr>
        <w:tblLayout w:type="fixed"/>
      </w:tblPr>
      <w:tcPr>
        <w:shd w:val="clear" w:color="auto" w:fill="FDE5D1" w:themeFill="accent6" w:themeFillTint="3F"/>
      </w:tcPr>
    </w:tblStylePr>
    <w:tblStylePr w:type="band1Horz">
      <w:tblPr>
        <w:tblLayout w:type="fixed"/>
      </w:tblPr>
      <w:tcPr>
        <w:shd w:val="clear" w:color="auto" w:fill="FDE5D1" w:themeFill="accent6" w:themeFillTint="3F"/>
      </w:tcPr>
    </w:tblStylePr>
  </w:style>
  <w:style w:type="table" w:styleId="79">
    <w:name w:val="Medium List 2"/>
    <w:basedOn w:val="35"/>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000000" w:themeColor="text1" w:sz="24" w:space="0"/>
          <w:right w:val="nil"/>
          <w:insideH w:val="nil"/>
          <w:insideV w:val="nil"/>
        </w:tcBorders>
        <w:shd w:val="clear" w:color="auto" w:fill="FFFFFF" w:themeFill="background1"/>
      </w:tcPr>
    </w:tblStylePr>
    <w:tblStylePr w:type="lastRow">
      <w:tblPr>
        <w:tblLayout w:type="fixed"/>
      </w:tblPr>
      <w:tcPr>
        <w:tcBorders>
          <w:top w:val="single" w:color="000000" w:themeColor="tex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000000" w:themeColor="text1" w:sz="8" w:space="0"/>
          <w:insideH w:val="nil"/>
          <w:insideV w:val="nil"/>
        </w:tcBorders>
        <w:shd w:val="clear" w:color="auto" w:fill="FFFFFF" w:themeFill="background1"/>
      </w:tcPr>
    </w:tblStylePr>
    <w:tblStylePr w:type="lastCol">
      <w:tblPr>
        <w:tblLayout w:type="fixed"/>
      </w:tblPr>
      <w:tcPr>
        <w:tcBorders>
          <w:top w:val="nil"/>
          <w:left w:val="single" w:color="000000" w:themeColor="tex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BFBFBF" w:themeFill="text1" w:themeFillTint="3F"/>
      </w:tcPr>
    </w:tblStylePr>
    <w:tblStylePr w:type="band1Horz">
      <w:tblPr>
        <w:tblLayout w:type="fixed"/>
      </w:tblPr>
      <w:tcPr>
        <w:tcBorders>
          <w:top w:val="nil"/>
          <w:bottom w:val="nil"/>
          <w:insideH w:val="nil"/>
          <w:insideV w:val="nil"/>
        </w:tcBorders>
        <w:shd w:val="clear" w:color="auto" w:fill="BFBFBF" w:themeFill="tex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0">
    <w:name w:val="Medium List 2 Accent 1"/>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4F81BD" w:themeColor="accent1" w:sz="24" w:space="0"/>
          <w:right w:val="nil"/>
          <w:insideH w:val="nil"/>
          <w:insideV w:val="nil"/>
        </w:tcBorders>
        <w:shd w:val="clear" w:color="auto" w:fill="FFFFFF" w:themeFill="background1"/>
      </w:tcPr>
    </w:tblStylePr>
    <w:tblStylePr w:type="lastRow">
      <w:tblPr>
        <w:tblLayout w:type="fixed"/>
      </w:tblPr>
      <w:tcPr>
        <w:tcBorders>
          <w:top w:val="single" w:color="4F81BD" w:themeColor="accent1"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F81BD" w:themeColor="accent1" w:sz="8" w:space="0"/>
          <w:insideH w:val="nil"/>
          <w:insideV w:val="nil"/>
        </w:tcBorders>
        <w:shd w:val="clear" w:color="auto" w:fill="FFFFFF" w:themeFill="background1"/>
      </w:tcPr>
    </w:tblStylePr>
    <w:tblStylePr w:type="lastCol">
      <w:tblPr>
        <w:tblLayout w:type="fixed"/>
      </w:tblPr>
      <w:tcPr>
        <w:tcBorders>
          <w:top w:val="nil"/>
          <w:left w:val="single" w:color="4F81BD" w:themeColor="accent1"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3DFEE" w:themeFill="accent1" w:themeFillTint="3F"/>
      </w:tcPr>
    </w:tblStylePr>
    <w:tblStylePr w:type="band1Horz">
      <w:tblPr>
        <w:tblLayout w:type="fixed"/>
      </w:tblPr>
      <w:tcPr>
        <w:tcBorders>
          <w:top w:val="nil"/>
          <w:bottom w:val="nil"/>
          <w:insideH w:val="nil"/>
          <w:insideV w:val="nil"/>
        </w:tcBorders>
        <w:shd w:val="clear" w:color="auto" w:fill="D3DFEE" w:themeFill="accent1"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1">
    <w:name w:val="Medium List 2 Accent 2"/>
    <w:basedOn w:val="35"/>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tblPr>
        <w:tblLayout w:type="fixed"/>
      </w:tblPr>
      <w:tcPr>
        <w:tcBorders>
          <w:top w:val="single" w:color="C0504D" w:themeColor="accent2"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C0504D" w:themeColor="accent2" w:sz="8" w:space="0"/>
          <w:insideH w:val="nil"/>
          <w:insideV w:val="nil"/>
        </w:tcBorders>
        <w:shd w:val="clear" w:color="auto" w:fill="FFFFFF" w:themeFill="background1"/>
      </w:tcPr>
    </w:tblStylePr>
    <w:tblStylePr w:type="lastCol">
      <w:tblPr>
        <w:tblLayout w:type="fixed"/>
      </w:tblPr>
      <w:tcPr>
        <w:tcBorders>
          <w:top w:val="nil"/>
          <w:left w:val="single" w:color="C0504D" w:themeColor="accent2"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FD3D3" w:themeFill="accent2" w:themeFillTint="3F"/>
      </w:tcPr>
    </w:tblStylePr>
    <w:tblStylePr w:type="band1Horz">
      <w:tblPr>
        <w:tblLayout w:type="fixed"/>
      </w:tblPr>
      <w:tcPr>
        <w:tcBorders>
          <w:top w:val="nil"/>
          <w:bottom w:val="nil"/>
          <w:insideH w:val="nil"/>
          <w:insideV w:val="nil"/>
        </w:tcBorders>
        <w:shd w:val="clear" w:color="auto" w:fill="EFD3D3" w:themeFill="accent2"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2">
    <w:name w:val="Medium List 2 Accent 3"/>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tblPr>
        <w:tblLayout w:type="fixed"/>
      </w:tblPr>
      <w:tcPr>
        <w:tcBorders>
          <w:top w:val="single" w:color="9BBB59" w:themeColor="accent3"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9BBB59" w:themeColor="accent3" w:sz="8" w:space="0"/>
          <w:insideH w:val="nil"/>
          <w:insideV w:val="nil"/>
        </w:tcBorders>
        <w:shd w:val="clear" w:color="auto" w:fill="FFFFFF" w:themeFill="background1"/>
      </w:tcPr>
    </w:tblStylePr>
    <w:tblStylePr w:type="lastCol">
      <w:tblPr>
        <w:tblLayout w:type="fixed"/>
      </w:tblPr>
      <w:tcPr>
        <w:tcBorders>
          <w:top w:val="nil"/>
          <w:left w:val="single" w:color="9BBB59" w:themeColor="accent3"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top w:val="nil"/>
          <w:bottom w:val="nil"/>
          <w:insideH w:val="nil"/>
          <w:insideV w:val="nil"/>
        </w:tcBorders>
        <w:shd w:val="clear" w:color="auto" w:fill="E6EED5" w:themeFill="accent3"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3">
    <w:name w:val="Medium List 2 Accent 4"/>
    <w:basedOn w:val="35"/>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tblPr>
        <w:tblLayout w:type="fixed"/>
      </w:tblPr>
      <w:tcPr>
        <w:tcBorders>
          <w:top w:val="single" w:color="8064A2" w:themeColor="accent4"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8064A2" w:themeColor="accent4" w:sz="8" w:space="0"/>
          <w:insideH w:val="nil"/>
          <w:insideV w:val="nil"/>
        </w:tcBorders>
        <w:shd w:val="clear" w:color="auto" w:fill="FFFFFF" w:themeFill="background1"/>
      </w:tcPr>
    </w:tblStylePr>
    <w:tblStylePr w:type="lastCol">
      <w:tblPr>
        <w:tblLayout w:type="fixed"/>
      </w:tblPr>
      <w:tcPr>
        <w:tcBorders>
          <w:top w:val="nil"/>
          <w:left w:val="single" w:color="8064A2" w:themeColor="accent4"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FD8E8" w:themeFill="accent4" w:themeFillTint="3F"/>
      </w:tcPr>
    </w:tblStylePr>
    <w:tblStylePr w:type="band1Horz">
      <w:tblPr>
        <w:tblLayout w:type="fixed"/>
      </w:tblPr>
      <w:tcPr>
        <w:tcBorders>
          <w:top w:val="nil"/>
          <w:bottom w:val="nil"/>
          <w:insideH w:val="nil"/>
          <w:insideV w:val="nil"/>
        </w:tcBorders>
        <w:shd w:val="clear" w:color="auto" w:fill="DFD8E8" w:themeFill="accent4"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4">
    <w:name w:val="Medium List 2 Accent 5"/>
    <w:basedOn w:val="35"/>
    <w:qFormat/>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tblPr>
        <w:tblLayout w:type="fixed"/>
      </w:tblPr>
      <w:tcPr>
        <w:tcBorders>
          <w:top w:val="single" w:color="4BACC6" w:themeColor="accent5"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4BACC6" w:themeColor="accent5" w:sz="8" w:space="0"/>
          <w:insideH w:val="nil"/>
          <w:insideV w:val="nil"/>
        </w:tcBorders>
        <w:shd w:val="clear" w:color="auto" w:fill="FFFFFF" w:themeFill="background1"/>
      </w:tcPr>
    </w:tblStylePr>
    <w:tblStylePr w:type="lastCol">
      <w:tblPr>
        <w:tblLayout w:type="fixed"/>
      </w:tblPr>
      <w:tcPr>
        <w:tcBorders>
          <w:top w:val="nil"/>
          <w:left w:val="single" w:color="4BACC6" w:themeColor="accent5"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D2EAF0" w:themeFill="accent5" w:themeFillTint="3F"/>
      </w:tcPr>
    </w:tblStylePr>
    <w:tblStylePr w:type="band1Horz">
      <w:tblPr>
        <w:tblLayout w:type="fixed"/>
      </w:tblPr>
      <w:tcPr>
        <w:tcBorders>
          <w:top w:val="nil"/>
          <w:bottom w:val="nil"/>
          <w:insideH w:val="nil"/>
          <w:insideV w:val="nil"/>
        </w:tcBorders>
        <w:shd w:val="clear" w:color="auto" w:fill="D2EAF0" w:themeFill="accent5"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5">
    <w:name w:val="Medium List 2 Accent 6"/>
    <w:basedOn w:val="35"/>
    <w:uiPriority w:val="66"/>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tblBorders>
      <w:tblLayout w:type="fixed"/>
      <w:tblCellMar>
        <w:top w:w="0" w:type="dxa"/>
        <w:left w:w="108" w:type="dxa"/>
        <w:bottom w:w="0" w:type="dxa"/>
        <w:right w:w="108" w:type="dxa"/>
      </w:tblCellMar>
    </w:tblPr>
    <w:tblStylePr w:type="firstRow">
      <w:rPr>
        <w:sz w:val="24"/>
        <w:szCs w:val="24"/>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tblPr>
        <w:tblLayout w:type="fixed"/>
      </w:tblPr>
      <w:tcPr>
        <w:tcBorders>
          <w:top w:val="single" w:color="F79646" w:themeColor="accent6" w:sz="8" w:space="0"/>
          <w:left w:val="nil"/>
          <w:bottom w:val="nil"/>
          <w:right w:val="nil"/>
          <w:insideH w:val="nil"/>
          <w:insideV w:val="nil"/>
        </w:tcBorders>
        <w:shd w:val="clear" w:color="auto" w:fill="FFFFFF" w:themeFill="background1"/>
      </w:tcPr>
    </w:tblStylePr>
    <w:tblStylePr w:type="firstCol">
      <w:tblPr>
        <w:tblLayout w:type="fixed"/>
      </w:tblPr>
      <w:tcPr>
        <w:tcBorders>
          <w:top w:val="nil"/>
          <w:left w:val="nil"/>
          <w:bottom w:val="nil"/>
          <w:right w:val="single" w:color="F79646" w:themeColor="accent6" w:sz="8" w:space="0"/>
          <w:insideH w:val="nil"/>
          <w:insideV w:val="nil"/>
        </w:tcBorders>
        <w:shd w:val="clear" w:color="auto" w:fill="FFFFFF" w:themeFill="background1"/>
      </w:tcPr>
    </w:tblStylePr>
    <w:tblStylePr w:type="lastCol">
      <w:tblPr>
        <w:tblLayout w:type="fixed"/>
      </w:tblPr>
      <w:tcPr>
        <w:tcBorders>
          <w:top w:val="nil"/>
          <w:left w:val="single" w:color="F79646" w:themeColor="accent6" w:sz="8" w:space="0"/>
          <w:bottom w:val="nil"/>
          <w:right w:val="nil"/>
          <w:insideH w:val="nil"/>
          <w:insideV w:val="nil"/>
        </w:tcBorders>
        <w:shd w:val="clear" w:color="auto" w:fill="FFFFFF" w:themeFill="background1"/>
      </w:tcPr>
    </w:tblStylePr>
    <w:tblStylePr w:type="band1Vert">
      <w:tblPr>
        <w:tblLayout w:type="fixed"/>
      </w:tblPr>
      <w:tcPr>
        <w:tcBorders>
          <w:left w:val="nil"/>
          <w:right w:val="nil"/>
          <w:insideH w:val="nil"/>
          <w:insideV w:val="nil"/>
        </w:tcBorders>
        <w:shd w:val="clear" w:color="auto" w:fill="FDE5D1" w:themeFill="accent6" w:themeFillTint="3F"/>
      </w:tcPr>
    </w:tblStylePr>
    <w:tblStylePr w:type="band1Horz">
      <w:tblPr>
        <w:tblLayout w:type="fixed"/>
      </w:tblPr>
      <w:tcPr>
        <w:tcBorders>
          <w:top w:val="nil"/>
          <w:bottom w:val="nil"/>
          <w:insideH w:val="nil"/>
          <w:insideV w:val="nil"/>
        </w:tcBorders>
        <w:shd w:val="clear" w:color="auto" w:fill="FDE5D1" w:themeFill="accent6" w:themeFillTint="3F"/>
      </w:tcPr>
    </w:tblStylePr>
    <w:tblStylePr w:type="nwCell">
      <w:tblPr>
        <w:tblLayout w:type="fixed"/>
      </w:tblPr>
      <w:tcPr>
        <w:shd w:val="clear" w:color="auto" w:fill="FFFFFF" w:themeFill="background1"/>
      </w:tcPr>
    </w:tblStylePr>
    <w:tblStylePr w:type="swCell">
      <w:tblPr>
        <w:tblLayout w:type="fixed"/>
      </w:tblPr>
      <w:tcPr>
        <w:tcBorders>
          <w:top w:val="nil"/>
        </w:tcBorders>
      </w:tcPr>
    </w:tblStylePr>
  </w:style>
  <w:style w:type="table" w:styleId="86">
    <w:name w:val="Medium Grid 1"/>
    <w:basedOn w:val="35"/>
    <w:uiPriority w:val="67"/>
    <w:pPr>
      <w:spacing w:after="0" w:line="240" w:lineRule="auto"/>
    </w:pPr>
    <w:tblPr>
      <w:tblBorders>
        <w:top w:val="single" w:color="3F3F3F" w:themeColor="text1" w:themeTint="BF" w:sz="8" w:space="0"/>
        <w:left w:val="single" w:color="3F3F3F" w:themeColor="text1" w:themeTint="BF" w:sz="8" w:space="0"/>
        <w:bottom w:val="single" w:color="3F3F3F" w:themeColor="text1" w:themeTint="BF" w:sz="8" w:space="0"/>
        <w:right w:val="single" w:color="3F3F3F" w:themeColor="text1" w:themeTint="BF" w:sz="8" w:space="0"/>
        <w:insideH w:val="single" w:color="3F3F3F" w:themeColor="text1" w:themeTint="BF" w:sz="8" w:space="0"/>
        <w:insideV w:val="single" w:color="3F3F3F" w:themeColor="text1" w:themeTint="BF" w:sz="8" w:space="0"/>
      </w:tblBorders>
      <w:tblLayout w:type="fixed"/>
      <w:tblCellMar>
        <w:top w:w="0" w:type="dxa"/>
        <w:left w:w="108" w:type="dxa"/>
        <w:bottom w:w="0" w:type="dxa"/>
        <w:right w:w="108" w:type="dxa"/>
      </w:tblCellMar>
    </w:tblPr>
    <w:tcPr>
      <w:shd w:val="clear" w:color="auto" w:fill="BFBFBF" w:themeFill="text1" w:themeFillTint="3F"/>
    </w:tcPr>
    <w:tblStylePr w:type="firstRow">
      <w:rPr>
        <w:b/>
        <w:bCs/>
      </w:rPr>
    </w:tblStylePr>
    <w:tblStylePr w:type="lastRow">
      <w:rPr>
        <w:b/>
        <w:bCs/>
      </w:rPr>
      <w:tblPr>
        <w:tblLayout w:type="fixed"/>
      </w:tblPr>
      <w:tcPr>
        <w:tcBorders>
          <w:top w:val="single" w:color="3F3F3F" w:themeColor="text1" w:themeTint="BF" w:sz="18" w:space="0"/>
        </w:tcBorders>
      </w:tcPr>
    </w:tblStylePr>
    <w:tblStylePr w:type="firstCol">
      <w:rPr>
        <w:b/>
        <w:bCs/>
      </w:rPr>
    </w:tblStylePr>
    <w:tblStylePr w:type="lastCol">
      <w:rPr>
        <w:b/>
        <w:bCs/>
      </w:r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87">
    <w:name w:val="Medium Grid 1 Accent 1"/>
    <w:basedOn w:val="35"/>
    <w:uiPriority w:val="67"/>
    <w:pPr>
      <w:spacing w:after="0" w:line="240" w:lineRule="auto"/>
    </w:pPr>
    <w:tblPr>
      <w:tblBorders>
        <w:top w:val="single" w:color="7BA0CD" w:themeColor="accent1" w:themeTint="BF" w:sz="8" w:space="0"/>
        <w:left w:val="single" w:color="7BA0CD" w:themeColor="accent1" w:themeTint="BF" w:sz="8" w:space="0"/>
        <w:bottom w:val="single" w:color="7BA0CD" w:themeColor="accent1" w:themeTint="BF" w:sz="8" w:space="0"/>
        <w:right w:val="single" w:color="7BA0CD" w:themeColor="accent1" w:themeTint="BF" w:sz="8" w:space="0"/>
        <w:insideH w:val="single" w:color="7BA0CD" w:themeColor="accent1" w:themeTint="BF" w:sz="8" w:space="0"/>
        <w:insideV w:val="single" w:color="7BA0CD" w:themeColor="accent1" w:themeTint="BF" w:sz="8"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blLayout w:type="fixed"/>
      </w:tblPr>
      <w:tcPr>
        <w:tcBorders>
          <w:top w:val="single" w:color="7BA0CD" w:themeColor="accent1" w:themeTint="BF" w:sz="18" w:space="0"/>
        </w:tcBorders>
      </w:tcPr>
    </w:tblStylePr>
    <w:tblStylePr w:type="firstCol">
      <w:rPr>
        <w:b/>
        <w:bCs/>
      </w:rPr>
    </w:tblStylePr>
    <w:tblStylePr w:type="lastCol">
      <w:rPr>
        <w:b/>
        <w:bCs/>
      </w:r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88">
    <w:name w:val="Medium Grid 1 Accent 2"/>
    <w:basedOn w:val="35"/>
    <w:uiPriority w:val="67"/>
    <w:pPr>
      <w:spacing w:after="0" w:line="240" w:lineRule="auto"/>
    </w:pPr>
    <w:tblPr>
      <w:tblBorders>
        <w:top w:val="single" w:color="CF7B79" w:themeColor="accent2" w:themeTint="BF" w:sz="8" w:space="0"/>
        <w:left w:val="single" w:color="CF7B79" w:themeColor="accent2" w:themeTint="BF" w:sz="8" w:space="0"/>
        <w:bottom w:val="single" w:color="CF7B79" w:themeColor="accent2" w:themeTint="BF" w:sz="8" w:space="0"/>
        <w:right w:val="single" w:color="CF7B79" w:themeColor="accent2" w:themeTint="BF" w:sz="8" w:space="0"/>
        <w:insideH w:val="single" w:color="CF7B79" w:themeColor="accent2" w:themeTint="BF" w:sz="8" w:space="0"/>
        <w:insideV w:val="single" w:color="CF7B79" w:themeColor="accent2" w:themeTint="BF" w:sz="8"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rPr>
    </w:tblStylePr>
    <w:tblStylePr w:type="lastRow">
      <w:rPr>
        <w:b/>
        <w:bCs/>
      </w:rPr>
      <w:tblPr>
        <w:tblLayout w:type="fixed"/>
      </w:tblPr>
      <w:tcPr>
        <w:tcBorders>
          <w:top w:val="single" w:color="CF7B79" w:themeColor="accent2" w:themeTint="BF" w:sz="18" w:space="0"/>
        </w:tcBorders>
      </w:tcPr>
    </w:tblStylePr>
    <w:tblStylePr w:type="firstCol">
      <w:rPr>
        <w:b/>
        <w:bCs/>
      </w:rPr>
    </w:tblStylePr>
    <w:tblStylePr w:type="lastCol">
      <w:rPr>
        <w:b/>
        <w:bCs/>
      </w:r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89">
    <w:name w:val="Medium Grid 1 Accent 3"/>
    <w:basedOn w:val="35"/>
    <w:qFormat/>
    <w:uiPriority w:val="67"/>
    <w:pPr>
      <w:spacing w:after="0" w:line="240" w:lineRule="auto"/>
    </w:pPr>
    <w:tblPr>
      <w:tblBorders>
        <w:top w:val="single" w:color="B4CC82" w:themeColor="accent3" w:themeTint="BF" w:sz="8" w:space="0"/>
        <w:left w:val="single" w:color="B4CC82" w:themeColor="accent3" w:themeTint="BF" w:sz="8" w:space="0"/>
        <w:bottom w:val="single" w:color="B4CC82" w:themeColor="accent3" w:themeTint="BF" w:sz="8" w:space="0"/>
        <w:right w:val="single" w:color="B4CC82" w:themeColor="accent3" w:themeTint="BF" w:sz="8" w:space="0"/>
        <w:insideH w:val="single" w:color="B4CC82" w:themeColor="accent3" w:themeTint="BF" w:sz="8" w:space="0"/>
        <w:insideV w:val="single" w:color="B4CC82" w:themeColor="accent3" w:themeTint="BF" w:sz="8"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blLayout w:type="fixed"/>
      </w:tblPr>
      <w:tcPr>
        <w:tcBorders>
          <w:top w:val="single" w:color="B4CC82" w:themeColor="accent3" w:themeTint="BF" w:sz="18" w:space="0"/>
        </w:tcBorders>
      </w:tcPr>
    </w:tblStylePr>
    <w:tblStylePr w:type="firstCol">
      <w:rPr>
        <w:b/>
        <w:bCs/>
      </w:rPr>
    </w:tblStylePr>
    <w:tblStylePr w:type="lastCol">
      <w:rPr>
        <w:b/>
        <w:bCs/>
      </w:r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90">
    <w:name w:val="Medium Grid 1 Accent 4"/>
    <w:basedOn w:val="35"/>
    <w:uiPriority w:val="67"/>
    <w:pPr>
      <w:spacing w:after="0" w:line="240" w:lineRule="auto"/>
    </w:pPr>
    <w:tblPr>
      <w:tblBorders>
        <w:top w:val="single" w:color="9F8AB9" w:themeColor="accent4" w:themeTint="BF" w:sz="8" w:space="0"/>
        <w:left w:val="single" w:color="9F8AB9" w:themeColor="accent4" w:themeTint="BF" w:sz="8" w:space="0"/>
        <w:bottom w:val="single" w:color="9F8AB9" w:themeColor="accent4" w:themeTint="BF" w:sz="8" w:space="0"/>
        <w:right w:val="single" w:color="9F8AB9" w:themeColor="accent4" w:themeTint="BF" w:sz="8" w:space="0"/>
        <w:insideH w:val="single" w:color="9F8AB9" w:themeColor="accent4" w:themeTint="BF" w:sz="8" w:space="0"/>
        <w:insideV w:val="single" w:color="9F8AB9" w:themeColor="accent4" w:themeTint="BF" w:sz="8"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blLayout w:type="fixed"/>
      </w:tblPr>
      <w:tcPr>
        <w:tcBorders>
          <w:top w:val="single" w:color="9F8AB9" w:themeColor="accent4" w:themeTint="BF" w:sz="18" w:space="0"/>
        </w:tcBorders>
      </w:tcPr>
    </w:tblStylePr>
    <w:tblStylePr w:type="firstCol">
      <w:rPr>
        <w:b/>
        <w:bCs/>
      </w:rPr>
    </w:tblStylePr>
    <w:tblStylePr w:type="lastCol">
      <w:rPr>
        <w:b/>
        <w:bCs/>
      </w:r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91">
    <w:name w:val="Medium Grid 1 Accent 5"/>
    <w:basedOn w:val="35"/>
    <w:uiPriority w:val="67"/>
    <w:pPr>
      <w:spacing w:after="0" w:line="240" w:lineRule="auto"/>
    </w:pPr>
    <w:tblPr>
      <w:tblBorders>
        <w:top w:val="single" w:color="78C0D4" w:themeColor="accent5" w:themeTint="BF" w:sz="8" w:space="0"/>
        <w:left w:val="single" w:color="78C0D4" w:themeColor="accent5" w:themeTint="BF" w:sz="8" w:space="0"/>
        <w:bottom w:val="single" w:color="78C0D4" w:themeColor="accent5" w:themeTint="BF" w:sz="8" w:space="0"/>
        <w:right w:val="single" w:color="78C0D4" w:themeColor="accent5" w:themeTint="BF" w:sz="8" w:space="0"/>
        <w:insideH w:val="single" w:color="78C0D4" w:themeColor="accent5" w:themeTint="BF" w:sz="8" w:space="0"/>
        <w:insideV w:val="single" w:color="78C0D4" w:themeColor="accent5" w:themeTint="BF" w:sz="8"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rPr>
    </w:tblStylePr>
    <w:tblStylePr w:type="lastRow">
      <w:rPr>
        <w:b/>
        <w:bCs/>
      </w:rPr>
      <w:tblPr>
        <w:tblLayout w:type="fixed"/>
      </w:tblPr>
      <w:tcPr>
        <w:tcBorders>
          <w:top w:val="single" w:color="78C0D4" w:themeColor="accent5" w:themeTint="BF" w:sz="18" w:space="0"/>
        </w:tcBorders>
      </w:tcPr>
    </w:tblStylePr>
    <w:tblStylePr w:type="firstCol">
      <w:rPr>
        <w:b/>
        <w:bCs/>
      </w:rPr>
    </w:tblStylePr>
    <w:tblStylePr w:type="lastCol">
      <w:rPr>
        <w:b/>
        <w:bCs/>
      </w:r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92">
    <w:name w:val="Medium Grid 1 Accent 6"/>
    <w:basedOn w:val="35"/>
    <w:qFormat/>
    <w:uiPriority w:val="67"/>
    <w:pPr>
      <w:spacing w:after="0" w:line="240" w:lineRule="auto"/>
    </w:pPr>
    <w:tblPr>
      <w:tblBorders>
        <w:top w:val="single" w:color="F9B074" w:themeColor="accent6" w:themeTint="BF" w:sz="8" w:space="0"/>
        <w:left w:val="single" w:color="F9B074" w:themeColor="accent6" w:themeTint="BF" w:sz="8" w:space="0"/>
        <w:bottom w:val="single" w:color="F9B074" w:themeColor="accent6" w:themeTint="BF" w:sz="8" w:space="0"/>
        <w:right w:val="single" w:color="F9B074" w:themeColor="accent6" w:themeTint="BF" w:sz="8" w:space="0"/>
        <w:insideH w:val="single" w:color="F9B074" w:themeColor="accent6" w:themeTint="BF" w:sz="8" w:space="0"/>
        <w:insideV w:val="single" w:color="F9B074" w:themeColor="accent6" w:themeTint="BF" w:sz="8"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rPr>
    </w:tblStylePr>
    <w:tblStylePr w:type="lastRow">
      <w:rPr>
        <w:b/>
        <w:bCs/>
      </w:rPr>
      <w:tblPr>
        <w:tblLayout w:type="fixed"/>
      </w:tblPr>
      <w:tcPr>
        <w:tcBorders>
          <w:top w:val="single" w:color="F9B074" w:themeColor="accent6" w:themeTint="BF" w:sz="18" w:space="0"/>
        </w:tcBorders>
      </w:tcPr>
    </w:tblStylePr>
    <w:tblStylePr w:type="firstCol">
      <w:rPr>
        <w:b/>
        <w:bCs/>
      </w:rPr>
    </w:tblStylePr>
    <w:tblStylePr w:type="lastCol">
      <w:rPr>
        <w:b/>
        <w:bCs/>
      </w:r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table" w:styleId="93">
    <w:name w:val="Medium Grid 2"/>
    <w:basedOn w:val="35"/>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cPr>
      <w:shd w:val="clear" w:color="auto" w:fill="BFBFBF" w:themeFill="text1" w:themeFillTint="3F"/>
    </w:tcPr>
    <w:tblStylePr w:type="firstRow">
      <w:rPr>
        <w:b/>
        <w:bCs/>
        <w:color w:val="000000" w:themeColor="text1"/>
        <w14:textFill>
          <w14:solidFill>
            <w14:schemeClr w14:val="tx1"/>
          </w14:solidFill>
        </w14:textFill>
      </w:rPr>
      <w:tblPr>
        <w:tblLayout w:type="fixed"/>
      </w:tblPr>
      <w:tcPr>
        <w:shd w:val="clear" w:color="auto" w:fill="E5E5E5" w:themeFill="tex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CCCCCC" w:themeFill="text1" w:themeFillTint="33"/>
      </w:tcPr>
    </w:tblStylePr>
    <w:tblStylePr w:type="band1Vert">
      <w:tblPr>
        <w:tblLayout w:type="fixed"/>
      </w:tblPr>
      <w:tcPr>
        <w:shd w:val="clear" w:color="auto" w:fill="7F7F7F" w:themeFill="text1" w:themeFillTint="7F"/>
      </w:tcPr>
    </w:tblStylePr>
    <w:tblStylePr w:type="band1Horz">
      <w:tblPr>
        <w:tblLayout w:type="fixed"/>
      </w:tblPr>
      <w:tcPr>
        <w:tcBorders>
          <w:insideH w:val="single" w:sz="6" w:space="0"/>
          <w:insideV w:val="single" w:sz="6" w:space="0"/>
        </w:tcBorders>
        <w:shd w:val="clear" w:color="auto" w:fill="7F7F7F" w:themeFill="text1" w:themeFillTint="7F"/>
      </w:tcPr>
    </w:tblStylePr>
    <w:tblStylePr w:type="nwCell">
      <w:tblPr>
        <w:tblLayout w:type="fixed"/>
      </w:tblPr>
      <w:tcPr>
        <w:shd w:val="clear" w:color="auto" w:fill="FFFFFF" w:themeFill="background1"/>
      </w:tcPr>
    </w:tblStylePr>
  </w:style>
  <w:style w:type="table" w:styleId="94">
    <w:name w:val="Medium Grid 2 Accent 1"/>
    <w:basedOn w:val="35"/>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F81BD" w:themeColor="accent1" w:sz="8" w:space="0"/>
        <w:left w:val="single" w:color="4F81BD" w:themeColor="accent1" w:sz="8" w:space="0"/>
        <w:bottom w:val="single" w:color="4F81BD" w:themeColor="accent1" w:sz="8" w:space="0"/>
        <w:right w:val="single" w:color="4F81BD" w:themeColor="accent1" w:sz="8" w:space="0"/>
        <w:insideH w:val="single" w:color="4F81BD" w:themeColor="accent1" w:sz="8" w:space="0"/>
        <w:insideV w:val="single" w:color="4F81BD" w:themeColor="accent1" w:sz="8"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color w:val="000000" w:themeColor="text1"/>
        <w14:textFill>
          <w14:solidFill>
            <w14:schemeClr w14:val="tx1"/>
          </w14:solidFill>
        </w14:textFill>
      </w:rPr>
      <w:tblPr>
        <w:tblLayout w:type="fixed"/>
      </w:tblPr>
      <w:tcPr>
        <w:shd w:val="clear" w:color="auto" w:fill="EDF2F8" w:themeFill="accent1"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BE5F1" w:themeFill="accent1" w:themeFillTint="33"/>
      </w:tcPr>
    </w:tblStylePr>
    <w:tblStylePr w:type="band1Vert">
      <w:tblPr>
        <w:tblLayout w:type="fixed"/>
      </w:tblPr>
      <w:tcPr>
        <w:shd w:val="clear" w:color="auto" w:fill="A7C0DE" w:themeFill="accent1" w:themeFillTint="7F"/>
      </w:tcPr>
    </w:tblStylePr>
    <w:tblStylePr w:type="band1Horz">
      <w:tblPr>
        <w:tblLayout w:type="fixed"/>
      </w:tblPr>
      <w:tcPr>
        <w:tcBorders>
          <w:insideH w:val="single" w:sz="6" w:space="0"/>
          <w:insideV w:val="single" w:sz="6" w:space="0"/>
        </w:tcBorders>
        <w:shd w:val="clear" w:color="auto" w:fill="A7C0DE" w:themeFill="accent1" w:themeFillTint="7F"/>
      </w:tcPr>
    </w:tblStylePr>
    <w:tblStylePr w:type="nwCell">
      <w:tblPr>
        <w:tblLayout w:type="fixed"/>
      </w:tblPr>
      <w:tcPr>
        <w:shd w:val="clear" w:color="auto" w:fill="FFFFFF" w:themeFill="background1"/>
      </w:tcPr>
    </w:tblStylePr>
  </w:style>
  <w:style w:type="table" w:styleId="95">
    <w:name w:val="Medium Grid 2 Accent 2"/>
    <w:basedOn w:val="35"/>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C0504D" w:themeColor="accent2" w:sz="8" w:space="0"/>
        <w:left w:val="single" w:color="C0504D" w:themeColor="accent2" w:sz="8" w:space="0"/>
        <w:bottom w:val="single" w:color="C0504D" w:themeColor="accent2" w:sz="8" w:space="0"/>
        <w:right w:val="single" w:color="C0504D" w:themeColor="accent2" w:sz="8" w:space="0"/>
        <w:insideH w:val="single" w:color="C0504D" w:themeColor="accent2" w:sz="8" w:space="0"/>
        <w:insideV w:val="single" w:color="C0504D" w:themeColor="accent2" w:sz="8"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color w:val="000000" w:themeColor="text1"/>
        <w14:textFill>
          <w14:solidFill>
            <w14:schemeClr w14:val="tx1"/>
          </w14:solidFill>
        </w14:textFill>
      </w:rPr>
      <w:tblPr>
        <w:tblLayout w:type="fixed"/>
      </w:tblPr>
      <w:tcPr>
        <w:shd w:val="clear" w:color="auto" w:fill="F8EDED" w:themeFill="accent2"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2DBDB" w:themeFill="accent2" w:themeFillTint="33"/>
      </w:tcPr>
    </w:tblStylePr>
    <w:tblStylePr w:type="band1Vert">
      <w:tblPr>
        <w:tblLayout w:type="fixed"/>
      </w:tblPr>
      <w:tcPr>
        <w:shd w:val="clear" w:color="auto" w:fill="DFA7A6" w:themeFill="accent2" w:themeFillTint="7F"/>
      </w:tcPr>
    </w:tblStylePr>
    <w:tblStylePr w:type="band1Horz">
      <w:tblPr>
        <w:tblLayout w:type="fixed"/>
      </w:tblPr>
      <w:tcPr>
        <w:tcBorders>
          <w:insideH w:val="single" w:sz="6" w:space="0"/>
          <w:insideV w:val="single" w:sz="6" w:space="0"/>
        </w:tcBorders>
        <w:shd w:val="clear" w:color="auto" w:fill="DFA7A6" w:themeFill="accent2" w:themeFillTint="7F"/>
      </w:tcPr>
    </w:tblStylePr>
    <w:tblStylePr w:type="nwCell">
      <w:tblPr>
        <w:tblLayout w:type="fixed"/>
      </w:tblPr>
      <w:tcPr>
        <w:shd w:val="clear" w:color="auto" w:fill="FFFFFF" w:themeFill="background1"/>
      </w:tcPr>
    </w:tblStylePr>
  </w:style>
  <w:style w:type="table" w:styleId="96">
    <w:name w:val="Medium Grid 2 Accent 3"/>
    <w:basedOn w:val="35"/>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9BBB59" w:themeColor="accent3" w:sz="8" w:space="0"/>
        <w:left w:val="single" w:color="9BBB59" w:themeColor="accent3" w:sz="8" w:space="0"/>
        <w:bottom w:val="single" w:color="9BBB59" w:themeColor="accent3" w:sz="8" w:space="0"/>
        <w:right w:val="single" w:color="9BBB59" w:themeColor="accent3" w:sz="8" w:space="0"/>
        <w:insideH w:val="single" w:color="9BBB59" w:themeColor="accent3" w:sz="8" w:space="0"/>
        <w:insideV w:val="single" w:color="9BBB59" w:themeColor="accent3" w:sz="8"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color w:val="000000" w:themeColor="text1"/>
        <w14:textFill>
          <w14:solidFill>
            <w14:schemeClr w14:val="tx1"/>
          </w14:solidFill>
        </w14:textFill>
      </w:rPr>
      <w:tblPr>
        <w:tblLayout w:type="fixed"/>
      </w:tblPr>
      <w:tcPr>
        <w:shd w:val="clear" w:color="auto" w:fill="F5F8EE" w:themeFill="accent3"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AF1DD" w:themeFill="accent3" w:themeFillTint="33"/>
      </w:tcPr>
    </w:tblStylePr>
    <w:tblStylePr w:type="band1Vert">
      <w:tblPr>
        <w:tblLayout w:type="fixed"/>
      </w:tblPr>
      <w:tcPr>
        <w:shd w:val="clear" w:color="auto" w:fill="CDDDAC" w:themeFill="accent3" w:themeFillTint="7F"/>
      </w:tcPr>
    </w:tblStylePr>
    <w:tblStylePr w:type="band1Horz">
      <w:tblPr>
        <w:tblLayout w:type="fixed"/>
      </w:tblPr>
      <w:tcPr>
        <w:tcBorders>
          <w:insideH w:val="single" w:sz="6" w:space="0"/>
          <w:insideV w:val="single" w:sz="6" w:space="0"/>
        </w:tcBorders>
        <w:shd w:val="clear" w:color="auto" w:fill="CDDDAC" w:themeFill="accent3" w:themeFillTint="7F"/>
      </w:tcPr>
    </w:tblStylePr>
    <w:tblStylePr w:type="nwCell">
      <w:tblPr>
        <w:tblLayout w:type="fixed"/>
      </w:tblPr>
      <w:tcPr>
        <w:shd w:val="clear" w:color="auto" w:fill="FFFFFF" w:themeFill="background1"/>
      </w:tcPr>
    </w:tblStylePr>
  </w:style>
  <w:style w:type="table" w:styleId="97">
    <w:name w:val="Medium Grid 2 Accent 4"/>
    <w:basedOn w:val="35"/>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8064A2" w:themeColor="accent4" w:sz="8" w:space="0"/>
        <w:left w:val="single" w:color="8064A2" w:themeColor="accent4" w:sz="8" w:space="0"/>
        <w:bottom w:val="single" w:color="8064A2" w:themeColor="accent4" w:sz="8" w:space="0"/>
        <w:right w:val="single" w:color="8064A2" w:themeColor="accent4" w:sz="8" w:space="0"/>
        <w:insideH w:val="single" w:color="8064A2" w:themeColor="accent4" w:sz="8" w:space="0"/>
        <w:insideV w:val="single" w:color="8064A2" w:themeColor="accent4" w:sz="8"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color w:val="000000" w:themeColor="text1"/>
        <w14:textFill>
          <w14:solidFill>
            <w14:schemeClr w14:val="tx1"/>
          </w14:solidFill>
        </w14:textFill>
      </w:rPr>
      <w:tblPr>
        <w:tblLayout w:type="fixed"/>
      </w:tblPr>
      <w:tcPr>
        <w:shd w:val="clear" w:color="auto" w:fill="F2EFF5" w:themeFill="accent4"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E5DFEC" w:themeFill="accent4" w:themeFillTint="33"/>
      </w:tcPr>
    </w:tblStylePr>
    <w:tblStylePr w:type="band1Vert">
      <w:tblPr>
        <w:tblLayout w:type="fixed"/>
      </w:tblPr>
      <w:tcPr>
        <w:shd w:val="clear" w:color="auto" w:fill="BFB1D0" w:themeFill="accent4" w:themeFillTint="7F"/>
      </w:tcPr>
    </w:tblStylePr>
    <w:tblStylePr w:type="band1Horz">
      <w:tblPr>
        <w:tblLayout w:type="fixed"/>
      </w:tblPr>
      <w:tcPr>
        <w:tcBorders>
          <w:insideH w:val="single" w:sz="6" w:space="0"/>
          <w:insideV w:val="single" w:sz="6" w:space="0"/>
        </w:tcBorders>
        <w:shd w:val="clear" w:color="auto" w:fill="BFB1D0" w:themeFill="accent4" w:themeFillTint="7F"/>
      </w:tcPr>
    </w:tblStylePr>
    <w:tblStylePr w:type="nwCell">
      <w:tblPr>
        <w:tblLayout w:type="fixed"/>
      </w:tblPr>
      <w:tcPr>
        <w:shd w:val="clear" w:color="auto" w:fill="FFFFFF" w:themeFill="background1"/>
      </w:tcPr>
    </w:tblStylePr>
  </w:style>
  <w:style w:type="table" w:styleId="98">
    <w:name w:val="Medium Grid 2 Accent 5"/>
    <w:basedOn w:val="35"/>
    <w:qFormat/>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4BACC6" w:themeColor="accent5" w:sz="8" w:space="0"/>
        <w:left w:val="single" w:color="4BACC6" w:themeColor="accent5" w:sz="8" w:space="0"/>
        <w:bottom w:val="single" w:color="4BACC6" w:themeColor="accent5" w:sz="8" w:space="0"/>
        <w:right w:val="single" w:color="4BACC6" w:themeColor="accent5" w:sz="8" w:space="0"/>
        <w:insideH w:val="single" w:color="4BACC6" w:themeColor="accent5" w:sz="8" w:space="0"/>
        <w:insideV w:val="single" w:color="4BACC6" w:themeColor="accent5" w:sz="8"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color w:val="000000" w:themeColor="text1"/>
        <w14:textFill>
          <w14:solidFill>
            <w14:schemeClr w14:val="tx1"/>
          </w14:solidFill>
        </w14:textFill>
      </w:rPr>
      <w:tblPr>
        <w:tblLayout w:type="fixed"/>
      </w:tblPr>
      <w:tcPr>
        <w:shd w:val="clear" w:color="auto" w:fill="EDF6F9" w:themeFill="accent5"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DAEEF3" w:themeFill="accent5" w:themeFillTint="33"/>
      </w:tcPr>
    </w:tblStylePr>
    <w:tblStylePr w:type="band1Vert">
      <w:tblPr>
        <w:tblLayout w:type="fixed"/>
      </w:tblPr>
      <w:tcPr>
        <w:shd w:val="clear" w:color="auto" w:fill="A5D5E2" w:themeFill="accent5" w:themeFillTint="7F"/>
      </w:tcPr>
    </w:tblStylePr>
    <w:tblStylePr w:type="band1Horz">
      <w:tblPr>
        <w:tblLayout w:type="fixed"/>
      </w:tblPr>
      <w:tcPr>
        <w:tcBorders>
          <w:insideH w:val="single" w:sz="6" w:space="0"/>
          <w:insideV w:val="single" w:sz="6" w:space="0"/>
        </w:tcBorders>
        <w:shd w:val="clear" w:color="auto" w:fill="A5D5E2" w:themeFill="accent5" w:themeFillTint="7F"/>
      </w:tcPr>
    </w:tblStylePr>
    <w:tblStylePr w:type="nwCell">
      <w:tblPr>
        <w:tblLayout w:type="fixed"/>
      </w:tblPr>
      <w:tcPr>
        <w:shd w:val="clear" w:color="auto" w:fill="FFFFFF" w:themeFill="background1"/>
      </w:tcPr>
    </w:tblStylePr>
  </w:style>
  <w:style w:type="table" w:styleId="99">
    <w:name w:val="Medium Grid 2 Accent 6"/>
    <w:basedOn w:val="35"/>
    <w:uiPriority w:val="68"/>
    <w:pPr>
      <w:spacing w:after="0" w:line="240" w:lineRule="auto"/>
    </w:pPr>
    <w:rPr>
      <w:rFonts w:asciiTheme="majorHAnsi" w:hAnsiTheme="majorHAnsi" w:eastAsiaTheme="majorEastAsia" w:cstheme="majorBidi"/>
      <w:color w:val="000000" w:themeColor="text1"/>
      <w14:textFill>
        <w14:solidFill>
          <w14:schemeClr w14:val="tx1"/>
        </w14:solidFill>
      </w14:textFill>
    </w:rPr>
    <w:tblPr>
      <w:tblBorders>
        <w:top w:val="single" w:color="F79646" w:themeColor="accent6" w:sz="8" w:space="0"/>
        <w:left w:val="single" w:color="F79646" w:themeColor="accent6" w:sz="8" w:space="0"/>
        <w:bottom w:val="single" w:color="F79646" w:themeColor="accent6" w:sz="8" w:space="0"/>
        <w:right w:val="single" w:color="F79646" w:themeColor="accent6" w:sz="8" w:space="0"/>
        <w:insideH w:val="single" w:color="F79646" w:themeColor="accent6" w:sz="8" w:space="0"/>
        <w:insideV w:val="single" w:color="F79646" w:themeColor="accent6" w:sz="8"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color w:val="000000" w:themeColor="text1"/>
        <w14:textFill>
          <w14:solidFill>
            <w14:schemeClr w14:val="tx1"/>
          </w14:solidFill>
        </w14:textFill>
      </w:rPr>
      <w:tblPr>
        <w:tblLayout w:type="fixed"/>
      </w:tblPr>
      <w:tcPr>
        <w:shd w:val="clear" w:color="auto" w:fill="FEF4EC" w:themeFill="accent6" w:themeFillTint="19"/>
      </w:tcPr>
    </w:tblStylePr>
    <w:tblStylePr w:type="lastRow">
      <w:rPr>
        <w:b/>
        <w:bCs/>
        <w:color w:val="000000" w:themeColor="text1"/>
        <w14:textFill>
          <w14:solidFill>
            <w14:schemeClr w14:val="tx1"/>
          </w14:solidFill>
        </w14:textFill>
      </w:rPr>
      <w:tblPr>
        <w:tblLayout w:type="fixed"/>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14:textFill>
          <w14:solidFill>
            <w14:schemeClr w14:val="tx1"/>
          </w14:solidFill>
        </w14:textFill>
      </w:rPr>
      <w:tblPr>
        <w:tblLayout w:type="fixed"/>
      </w:tblPr>
      <w:tcPr>
        <w:tcBorders>
          <w:top w:val="nil"/>
          <w:left w:val="nil"/>
          <w:bottom w:val="nil"/>
          <w:right w:val="nil"/>
          <w:insideH w:val="nil"/>
          <w:insideV w:val="nil"/>
        </w:tcBorders>
        <w:shd w:val="clear" w:color="auto" w:fill="FDE9D9" w:themeFill="accent6" w:themeFillTint="33"/>
      </w:tcPr>
    </w:tblStylePr>
    <w:tblStylePr w:type="band1Vert">
      <w:tblPr>
        <w:tblLayout w:type="fixed"/>
      </w:tblPr>
      <w:tcPr>
        <w:shd w:val="clear" w:color="auto" w:fill="FBCAA2" w:themeFill="accent6" w:themeFillTint="7F"/>
      </w:tcPr>
    </w:tblStylePr>
    <w:tblStylePr w:type="band1Horz">
      <w:tblPr>
        <w:tblLayout w:type="fixed"/>
      </w:tblPr>
      <w:tcPr>
        <w:tcBorders>
          <w:insideH w:val="single" w:sz="6" w:space="0"/>
          <w:insideV w:val="single" w:sz="6" w:space="0"/>
        </w:tcBorders>
        <w:shd w:val="clear" w:color="auto" w:fill="FBCAA2" w:themeFill="accent6" w:themeFillTint="7F"/>
      </w:tcPr>
    </w:tblStylePr>
    <w:tblStylePr w:type="nwCell">
      <w:tblPr>
        <w:tblLayout w:type="fixed"/>
      </w:tblPr>
      <w:tcPr>
        <w:shd w:val="clear" w:color="auto" w:fill="FFFFFF" w:themeFill="background1"/>
      </w:tcPr>
    </w:tblStylePr>
  </w:style>
  <w:style w:type="table" w:styleId="100">
    <w:name w:val="Medium Grid 3"/>
    <w:basedOn w:val="35"/>
    <w:qFormat/>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BFBFBF" w:themeFill="tex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000000" w:themeFill="tex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000000" w:themeFill="tex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000000" w:themeFill="tex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000000" w:themeFill="tex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7F7F7F" w:themeFill="tex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7F7F7F" w:themeFill="text1" w:themeFillTint="7F"/>
      </w:tcPr>
    </w:tblStylePr>
  </w:style>
  <w:style w:type="table" w:styleId="101">
    <w:name w:val="Medium Grid 3 Accent 1"/>
    <w:basedOn w:val="35"/>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F81BD" w:themeFill="accent1"/>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F81BD" w:themeFill="accent1"/>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F81BD" w:themeFill="accent1"/>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F81BD" w:themeFill="accent1"/>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7C0DE" w:themeFill="accent1"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7C0DE" w:themeFill="accent1" w:themeFillTint="7F"/>
      </w:tcPr>
    </w:tblStylePr>
  </w:style>
  <w:style w:type="table" w:styleId="102">
    <w:name w:val="Medium Grid 3 Accent 2"/>
    <w:basedOn w:val="35"/>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EFD3D3" w:themeFill="accent2"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C0504D" w:themeFill="accent2"/>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C0504D" w:themeFill="accent2"/>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C0504D" w:themeFill="accent2"/>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C0504D" w:themeFill="accent2"/>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DFA7A6" w:themeFill="accent2"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DFA7A6" w:themeFill="accent2" w:themeFillTint="7F"/>
      </w:tcPr>
    </w:tblStylePr>
  </w:style>
  <w:style w:type="table" w:styleId="103">
    <w:name w:val="Medium Grid 3 Accent 3"/>
    <w:basedOn w:val="35"/>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9BBB59" w:themeFill="accent3"/>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9BBB59" w:themeFill="accent3"/>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9BBB59" w:themeFill="accent3"/>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9BBB59" w:themeFill="accent3"/>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CDDDAC" w:themeFill="accent3"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CDDDAC" w:themeFill="accent3" w:themeFillTint="7F"/>
      </w:tcPr>
    </w:tblStylePr>
  </w:style>
  <w:style w:type="table" w:styleId="104">
    <w:name w:val="Medium Grid 3 Accent 4"/>
    <w:basedOn w:val="35"/>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8064A2" w:themeFill="accent4"/>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8064A2" w:themeFill="accent4"/>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8064A2" w:themeFill="accent4"/>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8064A2" w:themeFill="accent4"/>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BFB1D0" w:themeFill="accent4"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BFB1D0" w:themeFill="accent4" w:themeFillTint="7F"/>
      </w:tcPr>
    </w:tblStylePr>
  </w:style>
  <w:style w:type="table" w:styleId="105">
    <w:name w:val="Medium Grid 3 Accent 5"/>
    <w:basedOn w:val="35"/>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D2EAF0" w:themeFill="accent5"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4BACC6" w:themeFill="accent5"/>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4BACC6" w:themeFill="accent5"/>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4BACC6" w:themeFill="accent5"/>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4BACC6" w:themeFill="accent5"/>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A5D5E2" w:themeFill="accent5"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A5D5E2" w:themeFill="accent5" w:themeFillTint="7F"/>
      </w:tcPr>
    </w:tblStylePr>
  </w:style>
  <w:style w:type="table" w:styleId="106">
    <w:name w:val="Medium Grid 3 Accent 6"/>
    <w:basedOn w:val="35"/>
    <w:uiPriority w:val="69"/>
    <w:pPr>
      <w:spacing w:after="0" w:line="240" w:lineRule="auto"/>
    </w:pPr>
    <w:tblPr>
      <w:tbl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color="FFFFFF" w:themeColor="background1" w:sz="6" w:space="0"/>
        <w:insideV w:val="single" w:color="FFFFFF" w:themeColor="background1" w:sz="6" w:space="0"/>
      </w:tblBorders>
      <w:tblLayout w:type="fixed"/>
      <w:tblCellMar>
        <w:top w:w="0" w:type="dxa"/>
        <w:left w:w="108" w:type="dxa"/>
        <w:bottom w:w="0" w:type="dxa"/>
        <w:right w:w="108" w:type="dxa"/>
      </w:tblCellMar>
    </w:tblPr>
    <w:tcPr>
      <w:shd w:val="clear" w:color="auto" w:fill="FDE5D1" w:themeFill="accent6" w:themeFillTint="3F"/>
    </w:tcPr>
    <w:tblStylePr w:type="firstRow">
      <w:rPr>
        <w:b/>
        <w:bCs/>
        <w:i w:val="0"/>
        <w:iCs w:val="0"/>
        <w:color w:val="FFFFFF" w:themeColor="background1"/>
        <w14:textFill>
          <w14:solidFill>
            <w14:schemeClr w14:val="bg1"/>
          </w14:solidFill>
        </w14:textFill>
      </w:rPr>
      <w:tblPr>
        <w:tblLayout w:type="fixed"/>
      </w:tblPr>
      <w:tcPr>
        <w:tcBorders>
          <w:top w:val="single" w:color="FFFFFF" w:themeColor="background1" w:sz="8" w:space="0"/>
          <w:left w:val="single" w:color="FFFFFF" w:themeColor="background1" w:sz="8" w:space="0"/>
          <w:bottom w:val="single" w:color="FFFFFF" w:themeColor="background1" w:sz="24" w:space="0"/>
          <w:right w:val="single" w:color="FFFFFF" w:themeColor="background1" w:sz="8" w:space="0"/>
          <w:insideH w:val="nil"/>
          <w:insideV w:val="single" w:sz="8" w:space="0"/>
        </w:tcBorders>
        <w:shd w:val="clear" w:color="auto" w:fill="F79646" w:themeFill="accent6"/>
      </w:tcPr>
    </w:tblStylePr>
    <w:tblStylePr w:type="lastRow">
      <w:rPr>
        <w:b/>
        <w:bCs/>
        <w:i w:val="0"/>
        <w:iCs w:val="0"/>
        <w:color w:val="FFFFFF" w:themeColor="background1"/>
        <w14:textFill>
          <w14:solidFill>
            <w14:schemeClr w14:val="bg1"/>
          </w14:solidFill>
        </w14:textFill>
      </w:rPr>
      <w:tblPr>
        <w:tblLayout w:type="fixed"/>
      </w:tblPr>
      <w:tcPr>
        <w:tcBorders>
          <w:top w:val="single" w:color="FFFFFF" w:themeColor="background1" w:sz="24" w:space="0"/>
          <w:left w:val="single" w:color="FFFFFF" w:themeColor="background1" w:sz="8" w:space="0"/>
          <w:bottom w:val="single" w:color="FFFFFF" w:themeColor="background1" w:sz="8" w:space="0"/>
          <w:right w:val="single" w:color="FFFFFF" w:themeColor="background1" w:sz="8" w:space="0"/>
          <w:insideH w:val="nil"/>
          <w:insideV w:val="single" w:sz="8" w:space="0"/>
        </w:tcBorders>
        <w:shd w:val="clear" w:color="auto" w:fill="F79646" w:themeFill="accent6"/>
      </w:tcPr>
    </w:tblStylePr>
    <w:tblStylePr w:type="firstCol">
      <w:rPr>
        <w:b/>
        <w:bCs/>
        <w:i w:val="0"/>
        <w:iCs w:val="0"/>
        <w:color w:val="FFFFFF" w:themeColor="background1"/>
        <w14:textFill>
          <w14:solidFill>
            <w14:schemeClr w14:val="bg1"/>
          </w14:solidFill>
        </w14:textFill>
      </w:rPr>
      <w:tblPr>
        <w:tblLayout w:type="fixed"/>
      </w:tblPr>
      <w:tcPr>
        <w:tcBorders>
          <w:left w:val="single" w:color="FFFFFF" w:themeColor="background1" w:sz="8" w:space="0"/>
          <w:right w:val="single" w:color="FFFFFF" w:themeColor="background1" w:sz="24" w:space="0"/>
          <w:insideH w:val="nil"/>
          <w:insideV w:val="nil"/>
        </w:tcBorders>
        <w:shd w:val="clear" w:color="auto" w:fill="F79646" w:themeFill="accent6"/>
      </w:tcPr>
    </w:tblStylePr>
    <w:tblStylePr w:type="lastCol">
      <w:rPr>
        <w:b/>
        <w:bCs/>
        <w:i w:val="0"/>
        <w:iCs w:val="0"/>
        <w:color w:val="FFFFFF" w:themeColor="background1"/>
        <w14:textFill>
          <w14:solidFill>
            <w14:schemeClr w14:val="bg1"/>
          </w14:solidFill>
        </w14:textFill>
      </w:rPr>
      <w:tblPr>
        <w:tblLayout w:type="fixed"/>
      </w:tblPr>
      <w:tcPr>
        <w:tcBorders>
          <w:top w:val="nil"/>
          <w:left w:val="single" w:color="FFFFFF" w:themeColor="background1" w:sz="24" w:space="0"/>
          <w:bottom w:val="nil"/>
          <w:right w:val="nil"/>
          <w:insideH w:val="nil"/>
          <w:insideV w:val="nil"/>
        </w:tcBorders>
        <w:shd w:val="clear" w:color="auto" w:fill="F79646" w:themeFill="accent6"/>
      </w:tcPr>
    </w:tblStylePr>
    <w:tblStylePr w:type="band1Vert">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nil"/>
          <w:insideV w:val="nil"/>
        </w:tcBorders>
        <w:shd w:val="clear" w:color="auto" w:fill="FBCAA2" w:themeFill="accent6" w:themeFillTint="7F"/>
      </w:tcPr>
    </w:tblStylePr>
    <w:tblStylePr w:type="band1Horz">
      <w:tblPr>
        <w:tblLayout w:type="fixed"/>
      </w:tblPr>
      <w:tcPr>
        <w:tcBorders>
          <w:top w:val="single" w:color="FFFFFF" w:themeColor="background1" w:sz="8" w:space="0"/>
          <w:left w:val="single" w:color="FFFFFF" w:themeColor="background1" w:sz="8" w:space="0"/>
          <w:bottom w:val="single" w:color="FFFFFF" w:themeColor="background1" w:sz="8" w:space="0"/>
          <w:right w:val="single" w:color="FFFFFF" w:themeColor="background1" w:sz="8" w:space="0"/>
          <w:insideH w:val="single" w:sz="8" w:space="0"/>
          <w:insideV w:val="single" w:sz="8" w:space="0"/>
        </w:tcBorders>
        <w:shd w:val="clear" w:color="auto" w:fill="FBCAA2" w:themeFill="accent6" w:themeFillTint="7F"/>
      </w:tcPr>
    </w:tblStylePr>
  </w:style>
  <w:style w:type="table" w:styleId="107">
    <w:name w:val="Dark List"/>
    <w:basedOn w:val="35"/>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000000" w:themeFill="tex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000000" w:themeFill="tex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000000" w:themeFill="tex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000000" w:themeFill="text1" w:themeFillShade="BF"/>
      </w:tcPr>
    </w:tblStylePr>
    <w:tblStylePr w:type="band1Vert">
      <w:tblPr>
        <w:tblLayout w:type="fixed"/>
      </w:tblPr>
      <w:tcPr>
        <w:tcBorders>
          <w:top w:val="nil"/>
          <w:left w:val="nil"/>
          <w:bottom w:val="nil"/>
          <w:right w:val="nil"/>
          <w:insideH w:val="nil"/>
          <w:insideV w:val="nil"/>
        </w:tcBorders>
        <w:shd w:val="clear" w:color="auto" w:fill="000000" w:themeFill="text1" w:themeFillShade="BF"/>
      </w:tcPr>
    </w:tblStylePr>
    <w:tblStylePr w:type="band1Horz">
      <w:tblPr>
        <w:tblLayout w:type="fixed"/>
      </w:tblPr>
      <w:tcPr>
        <w:tcBorders>
          <w:top w:val="nil"/>
          <w:left w:val="nil"/>
          <w:bottom w:val="nil"/>
          <w:right w:val="nil"/>
          <w:insideH w:val="nil"/>
          <w:insideV w:val="nil"/>
        </w:tcBorders>
        <w:shd w:val="clear" w:color="auto" w:fill="000000" w:themeFill="text1" w:themeFillShade="BF"/>
      </w:tcPr>
    </w:tblStylePr>
  </w:style>
  <w:style w:type="table" w:styleId="108">
    <w:name w:val="Dark List Accent 1"/>
    <w:basedOn w:val="35"/>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4F81BD" w:themeFill="accent1"/>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43F61" w:themeFill="accent1"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66091" w:themeFill="accent1"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66091" w:themeFill="accent1" w:themeFillShade="BF"/>
      </w:tcPr>
    </w:tblStylePr>
    <w:tblStylePr w:type="band1Vert">
      <w:tblPr>
        <w:tblLayout w:type="fixed"/>
      </w:tblPr>
      <w:tcPr>
        <w:tcBorders>
          <w:top w:val="nil"/>
          <w:left w:val="nil"/>
          <w:bottom w:val="nil"/>
          <w:right w:val="nil"/>
          <w:insideH w:val="nil"/>
          <w:insideV w:val="nil"/>
        </w:tcBorders>
        <w:shd w:val="clear" w:color="auto" w:fill="366091" w:themeFill="accent1" w:themeFillShade="BF"/>
      </w:tcPr>
    </w:tblStylePr>
    <w:tblStylePr w:type="band1Horz">
      <w:tblPr>
        <w:tblLayout w:type="fixed"/>
      </w:tblPr>
      <w:tcPr>
        <w:tcBorders>
          <w:top w:val="nil"/>
          <w:left w:val="nil"/>
          <w:bottom w:val="nil"/>
          <w:right w:val="nil"/>
          <w:insideH w:val="nil"/>
          <w:insideV w:val="nil"/>
        </w:tcBorders>
        <w:shd w:val="clear" w:color="auto" w:fill="366091" w:themeFill="accent1" w:themeFillShade="BF"/>
      </w:tcPr>
    </w:tblStylePr>
  </w:style>
  <w:style w:type="table" w:styleId="109">
    <w:name w:val="Dark List Accent 2"/>
    <w:basedOn w:val="35"/>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C0504D" w:themeFill="accent2"/>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622423" w:themeFill="accent2"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943734" w:themeFill="accent2"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943734" w:themeFill="accent2" w:themeFillShade="BF"/>
      </w:tcPr>
    </w:tblStylePr>
    <w:tblStylePr w:type="band1Vert">
      <w:tblPr>
        <w:tblLayout w:type="fixed"/>
      </w:tblPr>
      <w:tcPr>
        <w:tcBorders>
          <w:top w:val="nil"/>
          <w:left w:val="nil"/>
          <w:bottom w:val="nil"/>
          <w:right w:val="nil"/>
          <w:insideH w:val="nil"/>
          <w:insideV w:val="nil"/>
        </w:tcBorders>
        <w:shd w:val="clear" w:color="auto" w:fill="943734" w:themeFill="accent2" w:themeFillShade="BF"/>
      </w:tcPr>
    </w:tblStylePr>
    <w:tblStylePr w:type="band1Horz">
      <w:tblPr>
        <w:tblLayout w:type="fixed"/>
      </w:tblPr>
      <w:tcPr>
        <w:tcBorders>
          <w:top w:val="nil"/>
          <w:left w:val="nil"/>
          <w:bottom w:val="nil"/>
          <w:right w:val="nil"/>
          <w:insideH w:val="nil"/>
          <w:insideV w:val="nil"/>
        </w:tcBorders>
        <w:shd w:val="clear" w:color="auto" w:fill="943734" w:themeFill="accent2" w:themeFillShade="BF"/>
      </w:tcPr>
    </w:tblStylePr>
  </w:style>
  <w:style w:type="table" w:styleId="110">
    <w:name w:val="Dark List Accent 3"/>
    <w:basedOn w:val="35"/>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9BBB59" w:themeFill="accent3"/>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4E6127" w:themeFill="accent3"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76923C" w:themeFill="accent3"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76923C" w:themeFill="accent3" w:themeFillShade="BF"/>
      </w:tcPr>
    </w:tblStylePr>
    <w:tblStylePr w:type="band1Vert">
      <w:tblPr>
        <w:tblLayout w:type="fixed"/>
      </w:tblPr>
      <w:tcPr>
        <w:tcBorders>
          <w:top w:val="nil"/>
          <w:left w:val="nil"/>
          <w:bottom w:val="nil"/>
          <w:right w:val="nil"/>
          <w:insideH w:val="nil"/>
          <w:insideV w:val="nil"/>
        </w:tcBorders>
        <w:shd w:val="clear" w:color="auto" w:fill="76923C" w:themeFill="accent3" w:themeFillShade="BF"/>
      </w:tcPr>
    </w:tblStylePr>
    <w:tblStylePr w:type="band1Horz">
      <w:tblPr>
        <w:tblLayout w:type="fixed"/>
      </w:tblPr>
      <w:tcPr>
        <w:tcBorders>
          <w:top w:val="nil"/>
          <w:left w:val="nil"/>
          <w:bottom w:val="nil"/>
          <w:right w:val="nil"/>
          <w:insideH w:val="nil"/>
          <w:insideV w:val="nil"/>
        </w:tcBorders>
        <w:shd w:val="clear" w:color="auto" w:fill="76923C" w:themeFill="accent3" w:themeFillShade="BF"/>
      </w:tcPr>
    </w:tblStylePr>
  </w:style>
  <w:style w:type="table" w:styleId="111">
    <w:name w:val="Dark List Accent 4"/>
    <w:basedOn w:val="35"/>
    <w:qFormat/>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8064A2" w:themeFill="accent4"/>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3F3051" w:themeFill="accent4"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5F497A" w:themeFill="accent4"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5F497A" w:themeFill="accent4" w:themeFillShade="BF"/>
      </w:tcPr>
    </w:tblStylePr>
    <w:tblStylePr w:type="band1Vert">
      <w:tblPr>
        <w:tblLayout w:type="fixed"/>
      </w:tblPr>
      <w:tcPr>
        <w:tcBorders>
          <w:top w:val="nil"/>
          <w:left w:val="nil"/>
          <w:bottom w:val="nil"/>
          <w:right w:val="nil"/>
          <w:insideH w:val="nil"/>
          <w:insideV w:val="nil"/>
        </w:tcBorders>
        <w:shd w:val="clear" w:color="auto" w:fill="5F497A" w:themeFill="accent4" w:themeFillShade="BF"/>
      </w:tcPr>
    </w:tblStylePr>
    <w:tblStylePr w:type="band1Horz">
      <w:tblPr>
        <w:tblLayout w:type="fixed"/>
      </w:tblPr>
      <w:tcPr>
        <w:tcBorders>
          <w:top w:val="nil"/>
          <w:left w:val="nil"/>
          <w:bottom w:val="nil"/>
          <w:right w:val="nil"/>
          <w:insideH w:val="nil"/>
          <w:insideV w:val="nil"/>
        </w:tcBorders>
        <w:shd w:val="clear" w:color="auto" w:fill="5F497A" w:themeFill="accent4" w:themeFillShade="BF"/>
      </w:tcPr>
    </w:tblStylePr>
  </w:style>
  <w:style w:type="table" w:styleId="112">
    <w:name w:val="Dark List Accent 5"/>
    <w:basedOn w:val="35"/>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4BACC6" w:themeFill="accent5"/>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205867" w:themeFill="accent5"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31849B" w:themeFill="accent5"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31849B" w:themeFill="accent5" w:themeFillShade="BF"/>
      </w:tcPr>
    </w:tblStylePr>
    <w:tblStylePr w:type="band1Vert">
      <w:tblPr>
        <w:tblLayout w:type="fixed"/>
      </w:tblPr>
      <w:tcPr>
        <w:tcBorders>
          <w:top w:val="nil"/>
          <w:left w:val="nil"/>
          <w:bottom w:val="nil"/>
          <w:right w:val="nil"/>
          <w:insideH w:val="nil"/>
          <w:insideV w:val="nil"/>
        </w:tcBorders>
        <w:shd w:val="clear" w:color="auto" w:fill="31849B" w:themeFill="accent5" w:themeFillShade="BF"/>
      </w:tcPr>
    </w:tblStylePr>
    <w:tblStylePr w:type="band1Horz">
      <w:tblPr>
        <w:tblLayout w:type="fixed"/>
      </w:tblPr>
      <w:tcPr>
        <w:tcBorders>
          <w:top w:val="nil"/>
          <w:left w:val="nil"/>
          <w:bottom w:val="nil"/>
          <w:right w:val="nil"/>
          <w:insideH w:val="nil"/>
          <w:insideV w:val="nil"/>
        </w:tcBorders>
        <w:shd w:val="clear" w:color="auto" w:fill="31849B" w:themeFill="accent5" w:themeFillShade="BF"/>
      </w:tcPr>
    </w:tblStylePr>
  </w:style>
  <w:style w:type="table" w:styleId="113">
    <w:name w:val="Dark List Accent 6"/>
    <w:basedOn w:val="35"/>
    <w:uiPriority w:val="70"/>
    <w:pPr>
      <w:spacing w:after="0" w:line="240" w:lineRule="auto"/>
    </w:pPr>
    <w:rPr>
      <w:color w:val="FFFFFF" w:themeColor="background1"/>
      <w14:textFill>
        <w14:solidFill>
          <w14:schemeClr w14:val="bg1"/>
        </w14:solidFill>
      </w14:textFill>
    </w:rPr>
    <w:tblPr>
      <w:tblLayout w:type="fixed"/>
      <w:tblCellMar>
        <w:top w:w="0" w:type="dxa"/>
        <w:left w:w="108" w:type="dxa"/>
        <w:bottom w:w="0" w:type="dxa"/>
        <w:right w:w="108" w:type="dxa"/>
      </w:tblCellMar>
    </w:tblPr>
    <w:tcPr>
      <w:shd w:val="clear" w:color="auto" w:fill="F79646" w:themeFill="accent6"/>
    </w:tcPr>
    <w:tblStylePr w:type="firstRow">
      <w:rPr>
        <w:b/>
        <w:bCs/>
      </w:rPr>
      <w:tblPr>
        <w:tblLayout w:type="fixed"/>
      </w:tblPr>
      <w:tcPr>
        <w:tcBorders>
          <w:top w:val="nil"/>
          <w:left w:val="nil"/>
          <w:bottom w:val="single" w:color="FFFFFF" w:themeColor="background1" w:sz="18" w:space="0"/>
          <w:right w:val="nil"/>
          <w:insideH w:val="nil"/>
          <w:insideV w:val="nil"/>
        </w:tcBorders>
        <w:shd w:val="clear" w:color="auto" w:fill="000000" w:themeFill="text1"/>
      </w:tcPr>
    </w:tblStylePr>
    <w:tblStylePr w:type="lastRow">
      <w:tblPr>
        <w:tblLayout w:type="fixed"/>
      </w:tblPr>
      <w:tcPr>
        <w:tcBorders>
          <w:top w:val="single" w:color="FFFFFF" w:themeColor="background1" w:sz="18" w:space="0"/>
          <w:left w:val="nil"/>
          <w:bottom w:val="nil"/>
          <w:right w:val="nil"/>
          <w:insideH w:val="nil"/>
          <w:insideV w:val="nil"/>
        </w:tcBorders>
        <w:shd w:val="clear" w:color="auto" w:fill="974706" w:themeFill="accent6" w:themeFillShade="7F"/>
      </w:tcPr>
    </w:tblStylePr>
    <w:tblStylePr w:type="firstCol">
      <w:tblPr>
        <w:tblLayout w:type="fixed"/>
      </w:tblPr>
      <w:tcPr>
        <w:tcBorders>
          <w:top w:val="nil"/>
          <w:left w:val="nil"/>
          <w:bottom w:val="nil"/>
          <w:right w:val="single" w:color="FFFFFF" w:themeColor="background1" w:sz="18" w:space="0"/>
          <w:insideH w:val="nil"/>
          <w:insideV w:val="nil"/>
        </w:tcBorders>
        <w:shd w:val="clear" w:color="auto" w:fill="E36C09" w:themeFill="accent6" w:themeFillShade="BF"/>
      </w:tcPr>
    </w:tblStylePr>
    <w:tblStylePr w:type="lastCol">
      <w:tblPr>
        <w:tblLayout w:type="fixed"/>
      </w:tblPr>
      <w:tcPr>
        <w:tcBorders>
          <w:top w:val="nil"/>
          <w:left w:val="single" w:color="FFFFFF" w:themeColor="background1" w:sz="18" w:space="0"/>
          <w:bottom w:val="nil"/>
          <w:right w:val="nil"/>
          <w:insideH w:val="nil"/>
          <w:insideV w:val="nil"/>
        </w:tcBorders>
        <w:shd w:val="clear" w:color="auto" w:fill="E36C09" w:themeFill="accent6" w:themeFillShade="BF"/>
      </w:tcPr>
    </w:tblStylePr>
    <w:tblStylePr w:type="band1Vert">
      <w:tblPr>
        <w:tblLayout w:type="fixed"/>
      </w:tblPr>
      <w:tcPr>
        <w:tcBorders>
          <w:top w:val="nil"/>
          <w:left w:val="nil"/>
          <w:bottom w:val="nil"/>
          <w:right w:val="nil"/>
          <w:insideH w:val="nil"/>
          <w:insideV w:val="nil"/>
        </w:tcBorders>
        <w:shd w:val="clear" w:color="auto" w:fill="E36C09" w:themeFill="accent6" w:themeFillShade="BF"/>
      </w:tcPr>
    </w:tblStylePr>
    <w:tblStylePr w:type="band1Horz">
      <w:tblPr>
        <w:tblLayout w:type="fixed"/>
      </w:tblPr>
      <w:tcPr>
        <w:tcBorders>
          <w:top w:val="nil"/>
          <w:left w:val="nil"/>
          <w:bottom w:val="nil"/>
          <w:right w:val="nil"/>
          <w:insideH w:val="nil"/>
          <w:insideV w:val="nil"/>
        </w:tcBorders>
        <w:shd w:val="clear" w:color="auto" w:fill="E36C09" w:themeFill="accent6" w:themeFillShade="BF"/>
      </w:tcPr>
    </w:tblStylePr>
  </w:style>
  <w:style w:type="table" w:styleId="114">
    <w:name w:val="Colorful Shading"/>
    <w:basedOn w:val="35"/>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000000" w:themeColor="text1" w:sz="4" w:space="0"/>
        <w:bottom w:val="single" w:color="000000" w:themeColor="text1" w:sz="4" w:space="0"/>
        <w:right w:val="single" w:color="000000" w:themeColor="text1"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5E5E5" w:themeFill="tex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000000" w:themeFill="tex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000000" w:themeFill="tex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000000" w:themeFill="text1" w:themeFillShade="BF"/>
      </w:tcPr>
    </w:tblStylePr>
    <w:tblStylePr w:type="band1Vert">
      <w:tblPr>
        <w:tblLayout w:type="fixed"/>
      </w:tblPr>
      <w:tcPr>
        <w:shd w:val="clear" w:color="auto" w:fill="999999" w:themeFill="text1" w:themeFillTint="66"/>
      </w:tcPr>
    </w:tblStylePr>
    <w:tblStylePr w:type="band1Horz">
      <w:tblPr>
        <w:tblLayout w:type="fixed"/>
      </w:tblPr>
      <w:tcPr>
        <w:shd w:val="clear" w:color="auto" w:fill="7F7F7F" w:themeFill="tex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5">
    <w:name w:val="Colorful Shading Accent 1"/>
    <w:basedOn w:val="35"/>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4F81BD" w:themeColor="accent1" w:sz="4" w:space="0"/>
        <w:bottom w:val="single" w:color="4F81BD" w:themeColor="accent1" w:sz="4" w:space="0"/>
        <w:right w:val="single" w:color="4F81BD" w:themeColor="accent1"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DF2F8" w:themeFill="accent1"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B4D74" w:themeFill="accent1"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B4D74" w:themeFill="accent1"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B4D74" w:themeFill="accent1" w:themeFillShade="99"/>
      </w:tcPr>
    </w:tblStylePr>
    <w:tblStylePr w:type="band1Vert">
      <w:tblPr>
        <w:tblLayout w:type="fixed"/>
      </w:tblPr>
      <w:tcPr>
        <w:shd w:val="clear" w:color="auto" w:fill="B8CCE4" w:themeFill="accent1" w:themeFillTint="66"/>
      </w:tcPr>
    </w:tblStylePr>
    <w:tblStylePr w:type="band1Horz">
      <w:tblPr>
        <w:tblLayout w:type="fixed"/>
      </w:tblPr>
      <w:tcPr>
        <w:shd w:val="clear" w:color="auto" w:fill="A7C0DE" w:themeFill="accent1"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6">
    <w:name w:val="Colorful Shading Accent 2"/>
    <w:basedOn w:val="35"/>
    <w:uiPriority w:val="71"/>
    <w:pPr>
      <w:spacing w:after="0" w:line="240" w:lineRule="auto"/>
    </w:pPr>
    <w:rPr>
      <w:color w:val="000000" w:themeColor="text1"/>
      <w14:textFill>
        <w14:solidFill>
          <w14:schemeClr w14:val="tx1"/>
        </w14:solidFill>
      </w14:textFill>
    </w:rPr>
    <w:tblPr>
      <w:tblBorders>
        <w:top w:val="single" w:color="C0504D" w:themeColor="accent2" w:sz="24" w:space="0"/>
        <w:left w:val="single" w:color="C0504D" w:themeColor="accent2" w:sz="4" w:space="0"/>
        <w:bottom w:val="single" w:color="C0504D" w:themeColor="accent2" w:sz="4" w:space="0"/>
        <w:right w:val="single" w:color="C0504D" w:themeColor="accent2"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8EDED" w:themeFill="accent2" w:themeFillTint="19"/>
    </w:tcPr>
    <w:tblStylePr w:type="firstRow">
      <w:rPr>
        <w:b/>
        <w:bCs/>
      </w:rPr>
      <w:tblPr>
        <w:tblLayout w:type="fixed"/>
      </w:tblPr>
      <w:tcPr>
        <w:tcBorders>
          <w:top w:val="nil"/>
          <w:left w:val="nil"/>
          <w:bottom w:val="single" w:color="C0504D" w:themeColor="accent2"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772C2A" w:themeFill="accent2"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772C2A" w:themeFill="accent2"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772C2A" w:themeFill="accent2" w:themeFillShade="99"/>
      </w:tcPr>
    </w:tblStylePr>
    <w:tblStylePr w:type="band1Vert">
      <w:tblPr>
        <w:tblLayout w:type="fixed"/>
      </w:tblPr>
      <w:tcPr>
        <w:shd w:val="clear" w:color="auto" w:fill="E5B8B7" w:themeFill="accent2" w:themeFillTint="66"/>
      </w:tcPr>
    </w:tblStylePr>
    <w:tblStylePr w:type="band1Horz">
      <w:tblPr>
        <w:tblLayout w:type="fixed"/>
      </w:tblPr>
      <w:tcPr>
        <w:shd w:val="clear" w:color="auto" w:fill="DFA7A6" w:themeFill="accent2"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7">
    <w:name w:val="Colorful Shading Accent 3"/>
    <w:basedOn w:val="35"/>
    <w:uiPriority w:val="71"/>
    <w:pPr>
      <w:spacing w:after="0" w:line="240" w:lineRule="auto"/>
    </w:pPr>
    <w:rPr>
      <w:color w:val="000000" w:themeColor="text1"/>
      <w14:textFill>
        <w14:solidFill>
          <w14:schemeClr w14:val="tx1"/>
        </w14:solidFill>
      </w14:textFill>
    </w:rPr>
    <w:tblPr>
      <w:tblBorders>
        <w:top w:val="single" w:color="8064A2" w:themeColor="accent4" w:sz="24" w:space="0"/>
        <w:left w:val="single" w:color="9BBB59" w:themeColor="accent3" w:sz="4" w:space="0"/>
        <w:bottom w:val="single" w:color="9BBB59" w:themeColor="accent3" w:sz="4" w:space="0"/>
        <w:right w:val="single" w:color="9BBB59" w:themeColor="accent3"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5F8EE" w:themeFill="accent3" w:themeFillTint="19"/>
    </w:tcPr>
    <w:tblStylePr w:type="firstRow">
      <w:rPr>
        <w:b/>
        <w:bCs/>
      </w:rPr>
      <w:tblPr>
        <w:tblLayout w:type="fixed"/>
      </w:tblPr>
      <w:tcPr>
        <w:tcBorders>
          <w:top w:val="nil"/>
          <w:left w:val="nil"/>
          <w:bottom w:val="single" w:color="8064A2" w:themeColor="accent4"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5E7530" w:themeFill="accent3"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5E7530" w:themeFill="accent3"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5E7530" w:themeFill="accent3" w:themeFillShade="99"/>
      </w:tcPr>
    </w:tblStylePr>
    <w:tblStylePr w:type="band1Vert">
      <w:tblPr>
        <w:tblLayout w:type="fixed"/>
      </w:tblPr>
      <w:tcPr>
        <w:shd w:val="clear" w:color="auto" w:fill="D6E3BC" w:themeFill="accent3" w:themeFillTint="66"/>
      </w:tcPr>
    </w:tblStylePr>
    <w:tblStylePr w:type="band1Horz">
      <w:tblPr>
        <w:tblLayout w:type="fixed"/>
      </w:tblPr>
      <w:tcPr>
        <w:shd w:val="clear" w:color="auto" w:fill="CDDDAC" w:themeFill="accent3" w:themeFillTint="7F"/>
      </w:tcPr>
    </w:tblStylePr>
  </w:style>
  <w:style w:type="table" w:styleId="118">
    <w:name w:val="Colorful Shading Accent 4"/>
    <w:basedOn w:val="35"/>
    <w:qFormat/>
    <w:uiPriority w:val="71"/>
    <w:pPr>
      <w:spacing w:after="0" w:line="240" w:lineRule="auto"/>
    </w:pPr>
    <w:rPr>
      <w:color w:val="000000" w:themeColor="text1"/>
      <w14:textFill>
        <w14:solidFill>
          <w14:schemeClr w14:val="tx1"/>
        </w14:solidFill>
      </w14:textFill>
    </w:rPr>
    <w:tblPr>
      <w:tblBorders>
        <w:top w:val="single" w:color="9BBB59" w:themeColor="accent3" w:sz="24" w:space="0"/>
        <w:left w:val="single" w:color="8064A2" w:themeColor="accent4" w:sz="4" w:space="0"/>
        <w:bottom w:val="single" w:color="8064A2" w:themeColor="accent4" w:sz="4" w:space="0"/>
        <w:right w:val="single" w:color="8064A2" w:themeColor="accent4"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2EFF5" w:themeFill="accent4" w:themeFillTint="19"/>
    </w:tcPr>
    <w:tblStylePr w:type="firstRow">
      <w:rPr>
        <w:b/>
        <w:bCs/>
      </w:rPr>
      <w:tblPr>
        <w:tblLayout w:type="fixed"/>
      </w:tblPr>
      <w:tcPr>
        <w:tcBorders>
          <w:top w:val="nil"/>
          <w:left w:val="nil"/>
          <w:bottom w:val="single" w:color="9BBB59" w:themeColor="accent3"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4C3A62" w:themeFill="accent4"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4C3A62" w:themeFill="accent4"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4C3A62" w:themeFill="accent4" w:themeFillShade="99"/>
      </w:tcPr>
    </w:tblStylePr>
    <w:tblStylePr w:type="band1Vert">
      <w:tblPr>
        <w:tblLayout w:type="fixed"/>
      </w:tblPr>
      <w:tcPr>
        <w:shd w:val="clear" w:color="auto" w:fill="CCC0D9" w:themeFill="accent4" w:themeFillTint="66"/>
      </w:tcPr>
    </w:tblStylePr>
    <w:tblStylePr w:type="band1Horz">
      <w:tblPr>
        <w:tblLayout w:type="fixed"/>
      </w:tblPr>
      <w:tcPr>
        <w:shd w:val="clear" w:color="auto" w:fill="BFB1D0" w:themeFill="accent4"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19">
    <w:name w:val="Colorful Shading Accent 5"/>
    <w:basedOn w:val="35"/>
    <w:uiPriority w:val="71"/>
    <w:pPr>
      <w:spacing w:after="0" w:line="240" w:lineRule="auto"/>
    </w:pPr>
    <w:rPr>
      <w:color w:val="000000" w:themeColor="text1"/>
      <w14:textFill>
        <w14:solidFill>
          <w14:schemeClr w14:val="tx1"/>
        </w14:solidFill>
      </w14:textFill>
    </w:rPr>
    <w:tblPr>
      <w:tblBorders>
        <w:top w:val="single" w:color="F79646" w:themeColor="accent6" w:sz="24" w:space="0"/>
        <w:left w:val="single" w:color="4BACC6" w:themeColor="accent5" w:sz="4" w:space="0"/>
        <w:bottom w:val="single" w:color="4BACC6" w:themeColor="accent5" w:sz="4" w:space="0"/>
        <w:right w:val="single" w:color="4BACC6" w:themeColor="accent5"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EDF6F9" w:themeFill="accent5" w:themeFillTint="19"/>
    </w:tcPr>
    <w:tblStylePr w:type="firstRow">
      <w:rPr>
        <w:b/>
        <w:bCs/>
      </w:rPr>
      <w:tblPr>
        <w:tblLayout w:type="fixed"/>
      </w:tblPr>
      <w:tcPr>
        <w:tcBorders>
          <w:top w:val="nil"/>
          <w:left w:val="nil"/>
          <w:bottom w:val="single" w:color="F79646" w:themeColor="accent6"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276A7C" w:themeFill="accent5"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276A7C" w:themeFill="accent5"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276A7C" w:themeFill="accent5" w:themeFillShade="99"/>
      </w:tcPr>
    </w:tblStylePr>
    <w:tblStylePr w:type="band1Vert">
      <w:tblPr>
        <w:tblLayout w:type="fixed"/>
      </w:tblPr>
      <w:tcPr>
        <w:shd w:val="clear" w:color="auto" w:fill="B6DDE8" w:themeFill="accent5" w:themeFillTint="66"/>
      </w:tcPr>
    </w:tblStylePr>
    <w:tblStylePr w:type="band1Horz">
      <w:tblPr>
        <w:tblLayout w:type="fixed"/>
      </w:tblPr>
      <w:tcPr>
        <w:shd w:val="clear" w:color="auto" w:fill="A5D5E2" w:themeFill="accent5"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0">
    <w:name w:val="Colorful Shading Accent 6"/>
    <w:basedOn w:val="35"/>
    <w:uiPriority w:val="71"/>
    <w:pPr>
      <w:spacing w:after="0" w:line="240" w:lineRule="auto"/>
    </w:pPr>
    <w:rPr>
      <w:color w:val="000000" w:themeColor="text1"/>
      <w14:textFill>
        <w14:solidFill>
          <w14:schemeClr w14:val="tx1"/>
        </w14:solidFill>
      </w14:textFill>
    </w:rPr>
    <w:tblPr>
      <w:tblBorders>
        <w:top w:val="single" w:color="4BACC6" w:themeColor="accent5" w:sz="24" w:space="0"/>
        <w:left w:val="single" w:color="F79646" w:themeColor="accent6" w:sz="4" w:space="0"/>
        <w:bottom w:val="single" w:color="F79646" w:themeColor="accent6" w:sz="4" w:space="0"/>
        <w:right w:val="single" w:color="F79646" w:themeColor="accent6" w:sz="4" w:space="0"/>
        <w:insideH w:val="single" w:color="FFFFFF" w:themeColor="background1" w:sz="4" w:space="0"/>
        <w:insideV w:val="single" w:color="FFFFFF" w:themeColor="background1" w:sz="4" w:space="0"/>
      </w:tblBorders>
      <w:tblLayout w:type="fixed"/>
      <w:tblCellMar>
        <w:top w:w="0" w:type="dxa"/>
        <w:left w:w="108" w:type="dxa"/>
        <w:bottom w:w="0" w:type="dxa"/>
        <w:right w:w="108" w:type="dxa"/>
      </w:tblCellMar>
    </w:tblPr>
    <w:tcPr>
      <w:shd w:val="clear" w:color="auto" w:fill="FEF4EC" w:themeFill="accent6" w:themeFillTint="19"/>
    </w:tcPr>
    <w:tblStylePr w:type="firstRow">
      <w:rPr>
        <w:b/>
        <w:bCs/>
      </w:rPr>
      <w:tblPr>
        <w:tblLayout w:type="fixed"/>
      </w:tblPr>
      <w:tcPr>
        <w:tcBorders>
          <w:top w:val="nil"/>
          <w:left w:val="nil"/>
          <w:bottom w:val="single" w:color="4BACC6" w:themeColor="accent5" w:sz="24" w:space="0"/>
          <w:right w:val="nil"/>
          <w:insideH w:val="nil"/>
          <w:insideV w:val="nil"/>
        </w:tcBorders>
        <w:shd w:val="clear" w:color="auto" w:fill="FFFFFF" w:themeFill="background1"/>
      </w:tcPr>
    </w:tblStylePr>
    <w:tblStylePr w:type="lastRow">
      <w:rPr>
        <w:b/>
        <w:bCs/>
        <w:color w:val="FFFFFF" w:themeColor="background1"/>
        <w14:textFill>
          <w14:solidFill>
            <w14:schemeClr w14:val="bg1"/>
          </w14:solidFill>
        </w14:textFill>
      </w:rPr>
      <w:tblPr>
        <w:tblLayout w:type="fixed"/>
      </w:tblPr>
      <w:tcPr>
        <w:tcBorders>
          <w:top w:val="single" w:color="FFFFFF" w:themeColor="background1" w:sz="6" w:space="0"/>
        </w:tcBorders>
        <w:shd w:val="clear" w:color="auto" w:fill="B65607" w:themeFill="accent6" w:themeFillShade="99"/>
      </w:tcPr>
    </w:tblStylePr>
    <w:tblStylePr w:type="firstCol">
      <w:rPr>
        <w:color w:val="FFFFFF" w:themeColor="background1"/>
        <w14:textFill>
          <w14:solidFill>
            <w14:schemeClr w14:val="bg1"/>
          </w14:solidFill>
        </w14:textFill>
      </w:rPr>
      <w:tblPr>
        <w:tblLayout w:type="fixed"/>
      </w:tblPr>
      <w:tcPr>
        <w:tcBorders>
          <w:top w:val="nil"/>
          <w:left w:val="nil"/>
          <w:bottom w:val="nil"/>
          <w:right w:val="nil"/>
          <w:insideH w:val="single" w:sz="4" w:space="0"/>
          <w:insideV w:val="nil"/>
        </w:tcBorders>
        <w:shd w:val="clear" w:color="auto" w:fill="B65607" w:themeFill="accent6" w:themeFillShade="99"/>
      </w:tcPr>
    </w:tblStylePr>
    <w:tblStylePr w:type="lastCol">
      <w:rPr>
        <w:color w:val="FFFFFF" w:themeColor="background1"/>
        <w14:textFill>
          <w14:solidFill>
            <w14:schemeClr w14:val="bg1"/>
          </w14:solidFill>
        </w14:textFill>
      </w:rPr>
      <w:tblPr>
        <w:tblLayout w:type="fixed"/>
      </w:tblPr>
      <w:tcPr>
        <w:tcBorders>
          <w:top w:val="nil"/>
          <w:left w:val="nil"/>
          <w:bottom w:val="nil"/>
          <w:right w:val="nil"/>
          <w:insideH w:val="nil"/>
          <w:insideV w:val="nil"/>
        </w:tcBorders>
        <w:shd w:val="clear" w:color="auto" w:fill="B65607" w:themeFill="accent6" w:themeFillShade="99"/>
      </w:tcPr>
    </w:tblStylePr>
    <w:tblStylePr w:type="band1Vert">
      <w:tblPr>
        <w:tblLayout w:type="fixed"/>
      </w:tblPr>
      <w:tcPr>
        <w:shd w:val="clear" w:color="auto" w:fill="FBD4B4" w:themeFill="accent6" w:themeFillTint="66"/>
      </w:tcPr>
    </w:tblStylePr>
    <w:tblStylePr w:type="band1Horz">
      <w:tblPr>
        <w:tblLayout w:type="fixed"/>
      </w:tblPr>
      <w:tcPr>
        <w:shd w:val="clear" w:color="auto" w:fill="FBCAA2" w:themeFill="accent6" w:themeFillTint="7F"/>
      </w:tcPr>
    </w:tblStylePr>
    <w:tblStylePr w:type="neCell">
      <w:rPr>
        <w:color w:val="000000" w:themeColor="text1"/>
        <w14:textFill>
          <w14:solidFill>
            <w14:schemeClr w14:val="tx1"/>
          </w14:solidFill>
        </w14:textFill>
      </w:rPr>
    </w:tblStylePr>
    <w:tblStylePr w:type="nwCell">
      <w:rPr>
        <w:color w:val="000000" w:themeColor="text1"/>
        <w14:textFill>
          <w14:solidFill>
            <w14:schemeClr w14:val="tx1"/>
          </w14:solidFill>
        </w14:textFill>
      </w:rPr>
    </w:tblStylePr>
  </w:style>
  <w:style w:type="table" w:styleId="121">
    <w:name w:val="Colorful List"/>
    <w:basedOn w:val="35"/>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5E5E5" w:themeFill="tex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BFBFBF" w:themeFill="text1" w:themeFillTint="3F"/>
      </w:tcPr>
    </w:tblStylePr>
    <w:tblStylePr w:type="band1Horz">
      <w:tblPr>
        <w:tblLayout w:type="fixed"/>
      </w:tblPr>
      <w:tcPr>
        <w:shd w:val="clear" w:color="auto" w:fill="CCCCCC" w:themeFill="text1" w:themeFillTint="33"/>
      </w:tcPr>
    </w:tblStylePr>
  </w:style>
  <w:style w:type="table" w:styleId="122">
    <w:name w:val="Colorful List Accent 1"/>
    <w:basedOn w:val="35"/>
    <w:qFormat/>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3DFEE" w:themeFill="accent1" w:themeFillTint="3F"/>
      </w:tcPr>
    </w:tblStylePr>
    <w:tblStylePr w:type="band1Horz">
      <w:tblPr>
        <w:tblLayout w:type="fixed"/>
      </w:tblPr>
      <w:tcPr>
        <w:shd w:val="clear" w:color="auto" w:fill="DBE5F1" w:themeFill="accent1" w:themeFillTint="33"/>
      </w:tcPr>
    </w:tblStylePr>
  </w:style>
  <w:style w:type="table" w:styleId="123">
    <w:name w:val="Colorful List Accent 2"/>
    <w:basedOn w:val="35"/>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9E3A38" w:themeFill="accent2" w:themeFillShade="CC"/>
      </w:tcPr>
    </w:tblStylePr>
    <w:tblStylePr w:type="lastRow">
      <w:rPr>
        <w:b/>
        <w:bCs/>
        <w:color w:val="9F3B38" w:themeColor="accent2"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FD3D3" w:themeFill="accent2" w:themeFillTint="3F"/>
      </w:tcPr>
    </w:tblStylePr>
    <w:tblStylePr w:type="band1Horz">
      <w:tblPr>
        <w:tblLayout w:type="fixed"/>
      </w:tblPr>
      <w:tcPr>
        <w:shd w:val="clear" w:color="auto" w:fill="F2DBDB" w:themeFill="accent2" w:themeFillTint="33"/>
      </w:tcPr>
    </w:tblStylePr>
  </w:style>
  <w:style w:type="table" w:styleId="124">
    <w:name w:val="Colorful List Accent 3"/>
    <w:basedOn w:val="35"/>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664E82" w:themeFill="accent4" w:themeFillShade="CC"/>
      </w:tcPr>
    </w:tblStylePr>
    <w:tblStylePr w:type="lastRow">
      <w:rPr>
        <w:b/>
        <w:bCs/>
        <w:color w:val="664F83" w:themeColor="accent4"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E6EED5" w:themeFill="accent3" w:themeFillTint="3F"/>
      </w:tcPr>
    </w:tblStylePr>
    <w:tblStylePr w:type="band1Horz">
      <w:tblPr>
        <w:tblLayout w:type="fixed"/>
      </w:tblPr>
      <w:tcPr>
        <w:shd w:val="clear" w:color="auto" w:fill="EAF1DD" w:themeFill="accent3" w:themeFillTint="33"/>
      </w:tcPr>
    </w:tblStylePr>
  </w:style>
  <w:style w:type="table" w:styleId="125">
    <w:name w:val="Colorful List Accent 4"/>
    <w:basedOn w:val="35"/>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2EFF5" w:themeFill="accent4"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7E9C40" w:themeFill="accent3" w:themeFillShade="CC"/>
      </w:tcPr>
    </w:tblStylePr>
    <w:tblStylePr w:type="lastRow">
      <w:rPr>
        <w:b/>
        <w:bCs/>
        <w:color w:val="7E9D40" w:themeColor="accent3"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FD8E8" w:themeFill="accent4" w:themeFillTint="3F"/>
      </w:tcPr>
    </w:tblStylePr>
    <w:tblStylePr w:type="band1Horz">
      <w:tblPr>
        <w:tblLayout w:type="fixed"/>
      </w:tblPr>
      <w:tcPr>
        <w:shd w:val="clear" w:color="auto" w:fill="E5DFEC" w:themeFill="accent4" w:themeFillTint="33"/>
      </w:tcPr>
    </w:tblStylePr>
  </w:style>
  <w:style w:type="table" w:styleId="126">
    <w:name w:val="Colorful List Accent 5"/>
    <w:basedOn w:val="35"/>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F3730A" w:themeFill="accent6" w:themeFillShade="CC"/>
      </w:tcPr>
    </w:tblStylePr>
    <w:tblStylePr w:type="lastRow">
      <w:rPr>
        <w:b/>
        <w:bCs/>
        <w:color w:val="F3740B" w:themeColor="accent6"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D2EAF0" w:themeFill="accent5" w:themeFillTint="3F"/>
      </w:tcPr>
    </w:tblStylePr>
    <w:tblStylePr w:type="band1Horz">
      <w:tblPr>
        <w:tblLayout w:type="fixed"/>
      </w:tblPr>
      <w:tcPr>
        <w:shd w:val="clear" w:color="auto" w:fill="DAEEF3" w:themeFill="accent5" w:themeFillTint="33"/>
      </w:tcPr>
    </w:tblStylePr>
  </w:style>
  <w:style w:type="table" w:styleId="127">
    <w:name w:val="Colorful List Accent 6"/>
    <w:basedOn w:val="35"/>
    <w:uiPriority w:val="72"/>
    <w:pPr>
      <w:spacing w:after="0" w:line="240" w:lineRule="auto"/>
    </w:pPr>
    <w:rPr>
      <w:color w:val="000000" w:themeColor="text1"/>
      <w14:textFill>
        <w14:solidFill>
          <w14:schemeClr w14:val="tx1"/>
        </w14:solidFill>
      </w14:textFill>
    </w:rPr>
    <w:tblPr>
      <w:tblLayout w:type="fixed"/>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14:textFill>
          <w14:solidFill>
            <w14:schemeClr w14:val="bg1"/>
          </w14:solidFill>
        </w14:textFill>
      </w:rPr>
      <w:tblPr>
        <w:tblLayout w:type="fixed"/>
      </w:tblPr>
      <w:tcPr>
        <w:tcBorders>
          <w:bottom w:val="single" w:color="FFFFFF" w:themeColor="background1" w:sz="12" w:space="0"/>
        </w:tcBorders>
        <w:shd w:val="clear" w:color="auto" w:fill="348DA5" w:themeFill="accent5" w:themeFillShade="CC"/>
      </w:tcPr>
    </w:tblStylePr>
    <w:tblStylePr w:type="lastRow">
      <w:rPr>
        <w:b/>
        <w:bCs/>
        <w:color w:val="358EA6" w:themeColor="accent5" w:themeShade="CC"/>
      </w:rPr>
      <w:tblPr>
        <w:tblLayout w:type="fixed"/>
      </w:tblPr>
      <w:tcPr>
        <w:tcBorders>
          <w:top w:val="single" w:color="000000" w:themeColor="text1" w:sz="12" w:space="0"/>
        </w:tcBorders>
        <w:shd w:val="clear" w:color="auto" w:fill="FFFFFF" w:themeFill="background1"/>
      </w:tcPr>
    </w:tblStylePr>
    <w:tblStylePr w:type="firstCol">
      <w:rPr>
        <w:b/>
        <w:bCs/>
      </w:rPr>
    </w:tblStylePr>
    <w:tblStylePr w:type="lastCol">
      <w:rPr>
        <w:b/>
        <w:bCs/>
      </w:rPr>
    </w:tblStylePr>
    <w:tblStylePr w:type="band1Vert">
      <w:tblPr>
        <w:tblLayout w:type="fixed"/>
      </w:tblPr>
      <w:tcPr>
        <w:tcBorders>
          <w:top w:val="nil"/>
          <w:left w:val="nil"/>
          <w:bottom w:val="nil"/>
          <w:right w:val="nil"/>
          <w:insideH w:val="nil"/>
          <w:insideV w:val="nil"/>
        </w:tcBorders>
        <w:shd w:val="clear" w:color="auto" w:fill="FDE5D1" w:themeFill="accent6" w:themeFillTint="3F"/>
      </w:tcPr>
    </w:tblStylePr>
    <w:tblStylePr w:type="band1Horz">
      <w:tblPr>
        <w:tblLayout w:type="fixed"/>
      </w:tblPr>
      <w:tcPr>
        <w:shd w:val="clear" w:color="auto" w:fill="FDE9D9" w:themeFill="accent6" w:themeFillTint="33"/>
      </w:tcPr>
    </w:tblStylePr>
  </w:style>
  <w:style w:type="table" w:styleId="128">
    <w:name w:val="Colorful Grid"/>
    <w:basedOn w:val="35"/>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CCCCCC" w:themeFill="text1" w:themeFillTint="33"/>
    </w:tcPr>
    <w:tblStylePr w:type="firstRow">
      <w:rPr>
        <w:b/>
        <w:bCs/>
      </w:rPr>
      <w:tblPr>
        <w:tblLayout w:type="fixed"/>
      </w:tblPr>
      <w:tcPr>
        <w:shd w:val="clear" w:color="auto" w:fill="999999" w:themeFill="text1" w:themeFillTint="66"/>
      </w:tcPr>
    </w:tblStylePr>
    <w:tblStylePr w:type="lastRow">
      <w:rPr>
        <w:b/>
        <w:bCs/>
        <w:color w:val="000000" w:themeColor="text1"/>
        <w14:textFill>
          <w14:solidFill>
            <w14:schemeClr w14:val="tx1"/>
          </w14:solidFill>
        </w14:textFill>
      </w:rPr>
      <w:tblPr>
        <w:tblLayout w:type="fixed"/>
      </w:tblPr>
      <w:tcPr>
        <w:shd w:val="clear" w:color="auto" w:fill="999999" w:themeFill="text1" w:themeFillTint="66"/>
      </w:tcPr>
    </w:tblStylePr>
    <w:tblStylePr w:type="firstCol">
      <w:rPr>
        <w:color w:val="FFFFFF" w:themeColor="background1"/>
        <w14:textFill>
          <w14:solidFill>
            <w14:schemeClr w14:val="bg1"/>
          </w14:solidFill>
        </w14:textFill>
      </w:rPr>
      <w:tblPr>
        <w:tblLayout w:type="fixed"/>
      </w:tblPr>
      <w:tcPr>
        <w:shd w:val="clear" w:color="auto" w:fill="000000" w:themeFill="text1" w:themeFillShade="BF"/>
      </w:tcPr>
    </w:tblStylePr>
    <w:tblStylePr w:type="lastCol">
      <w:rPr>
        <w:color w:val="FFFFFF" w:themeColor="background1"/>
        <w14:textFill>
          <w14:solidFill>
            <w14:schemeClr w14:val="bg1"/>
          </w14:solidFill>
        </w14:textFill>
      </w:rPr>
      <w:tblPr>
        <w:tblLayout w:type="fixed"/>
      </w:tblPr>
      <w:tcPr>
        <w:shd w:val="clear" w:color="auto" w:fill="000000" w:themeFill="text1" w:themeFillShade="BF"/>
      </w:tcPr>
    </w:tblStylePr>
    <w:tblStylePr w:type="band1Vert">
      <w:tblPr>
        <w:tblLayout w:type="fixed"/>
      </w:tblPr>
      <w:tcPr>
        <w:shd w:val="clear" w:color="auto" w:fill="7F7F7F" w:themeFill="text1" w:themeFillTint="7F"/>
      </w:tcPr>
    </w:tblStylePr>
    <w:tblStylePr w:type="band1Horz">
      <w:tblPr>
        <w:tblLayout w:type="fixed"/>
      </w:tblPr>
      <w:tcPr>
        <w:shd w:val="clear" w:color="auto" w:fill="7F7F7F" w:themeFill="text1" w:themeFillTint="7F"/>
      </w:tcPr>
    </w:tblStylePr>
  </w:style>
  <w:style w:type="table" w:styleId="129">
    <w:name w:val="Colorful Grid Accent 1"/>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DBE5F1" w:themeFill="accent1" w:themeFillTint="33"/>
    </w:tcPr>
    <w:tblStylePr w:type="firstRow">
      <w:rPr>
        <w:b/>
        <w:bCs/>
      </w:rPr>
      <w:tblPr>
        <w:tblLayout w:type="fixed"/>
      </w:tblPr>
      <w:tcPr>
        <w:shd w:val="clear" w:color="auto" w:fill="B8CCE4" w:themeFill="accent1" w:themeFillTint="66"/>
      </w:tcPr>
    </w:tblStylePr>
    <w:tblStylePr w:type="lastRow">
      <w:rPr>
        <w:b/>
        <w:bCs/>
        <w:color w:val="000000" w:themeColor="text1"/>
        <w14:textFill>
          <w14:solidFill>
            <w14:schemeClr w14:val="tx1"/>
          </w14:solidFill>
        </w14:textFill>
      </w:rPr>
      <w:tblPr>
        <w:tblLayout w:type="fixed"/>
      </w:tblPr>
      <w:tcPr>
        <w:shd w:val="clear" w:color="auto" w:fill="B8CCE4" w:themeFill="accent1" w:themeFillTint="66"/>
      </w:tcPr>
    </w:tblStylePr>
    <w:tblStylePr w:type="fir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lastCol">
      <w:rPr>
        <w:color w:val="FFFFFF" w:themeColor="background1"/>
        <w14:textFill>
          <w14:solidFill>
            <w14:schemeClr w14:val="bg1"/>
          </w14:solidFill>
        </w14:textFill>
      </w:rPr>
      <w:tblPr>
        <w:tblLayout w:type="fixed"/>
      </w:tblPr>
      <w:tcPr>
        <w:shd w:val="clear" w:color="auto" w:fill="366091" w:themeFill="accent1" w:themeFillShade="BF"/>
      </w:tcPr>
    </w:tblStylePr>
    <w:tblStylePr w:type="band1Vert">
      <w:tblPr>
        <w:tblLayout w:type="fixed"/>
      </w:tblPr>
      <w:tcPr>
        <w:shd w:val="clear" w:color="auto" w:fill="A7C0DE" w:themeFill="accent1" w:themeFillTint="7F"/>
      </w:tcPr>
    </w:tblStylePr>
    <w:tblStylePr w:type="band1Horz">
      <w:tblPr>
        <w:tblLayout w:type="fixed"/>
      </w:tblPr>
      <w:tcPr>
        <w:shd w:val="clear" w:color="auto" w:fill="A7C0DE" w:themeFill="accent1" w:themeFillTint="7F"/>
      </w:tcPr>
    </w:tblStylePr>
  </w:style>
  <w:style w:type="table" w:styleId="130">
    <w:name w:val="Colorful Grid Accent 2"/>
    <w:basedOn w:val="35"/>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F2DBDB" w:themeFill="accent2" w:themeFillTint="33"/>
    </w:tcPr>
    <w:tblStylePr w:type="firstRow">
      <w:rPr>
        <w:b/>
        <w:bCs/>
      </w:rPr>
      <w:tblPr>
        <w:tblLayout w:type="fixed"/>
      </w:tblPr>
      <w:tcPr>
        <w:shd w:val="clear" w:color="auto" w:fill="E5B8B7" w:themeFill="accent2" w:themeFillTint="66"/>
      </w:tcPr>
    </w:tblStylePr>
    <w:tblStylePr w:type="lastRow">
      <w:rPr>
        <w:b/>
        <w:bCs/>
        <w:color w:val="000000" w:themeColor="text1"/>
        <w14:textFill>
          <w14:solidFill>
            <w14:schemeClr w14:val="tx1"/>
          </w14:solidFill>
        </w14:textFill>
      </w:rPr>
      <w:tblPr>
        <w:tblLayout w:type="fixed"/>
      </w:tblPr>
      <w:tcPr>
        <w:shd w:val="clear" w:color="auto" w:fill="E5B8B7" w:themeFill="accent2" w:themeFillTint="66"/>
      </w:tcPr>
    </w:tblStylePr>
    <w:tblStylePr w:type="fir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lastCol">
      <w:rPr>
        <w:color w:val="FFFFFF" w:themeColor="background1"/>
        <w14:textFill>
          <w14:solidFill>
            <w14:schemeClr w14:val="bg1"/>
          </w14:solidFill>
        </w14:textFill>
      </w:rPr>
      <w:tblPr>
        <w:tblLayout w:type="fixed"/>
      </w:tblPr>
      <w:tcPr>
        <w:shd w:val="clear" w:color="auto" w:fill="943734" w:themeFill="accent2" w:themeFillShade="BF"/>
      </w:tcPr>
    </w:tblStylePr>
    <w:tblStylePr w:type="band1Vert">
      <w:tblPr>
        <w:tblLayout w:type="fixed"/>
      </w:tblPr>
      <w:tcPr>
        <w:shd w:val="clear" w:color="auto" w:fill="DFA7A6" w:themeFill="accent2" w:themeFillTint="7F"/>
      </w:tcPr>
    </w:tblStylePr>
    <w:tblStylePr w:type="band1Horz">
      <w:tblPr>
        <w:tblLayout w:type="fixed"/>
      </w:tblPr>
      <w:tcPr>
        <w:shd w:val="clear" w:color="auto" w:fill="DFA7A6" w:themeFill="accent2" w:themeFillTint="7F"/>
      </w:tcPr>
    </w:tblStylePr>
  </w:style>
  <w:style w:type="table" w:styleId="131">
    <w:name w:val="Colorful Grid Accent 3"/>
    <w:basedOn w:val="35"/>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EAF1DD" w:themeFill="accent3" w:themeFillTint="33"/>
    </w:tcPr>
    <w:tblStylePr w:type="firstRow">
      <w:rPr>
        <w:b/>
        <w:bCs/>
      </w:rPr>
      <w:tblPr>
        <w:tblLayout w:type="fixed"/>
      </w:tblPr>
      <w:tcPr>
        <w:shd w:val="clear" w:color="auto" w:fill="D6E3BC" w:themeFill="accent3" w:themeFillTint="66"/>
      </w:tcPr>
    </w:tblStylePr>
    <w:tblStylePr w:type="lastRow">
      <w:rPr>
        <w:b/>
        <w:bCs/>
        <w:color w:val="000000" w:themeColor="text1"/>
        <w14:textFill>
          <w14:solidFill>
            <w14:schemeClr w14:val="tx1"/>
          </w14:solidFill>
        </w14:textFill>
      </w:rPr>
      <w:tblPr>
        <w:tblLayout w:type="fixed"/>
      </w:tblPr>
      <w:tcPr>
        <w:shd w:val="clear" w:color="auto" w:fill="D6E3BC" w:themeFill="accent3" w:themeFillTint="66"/>
      </w:tcPr>
    </w:tblStylePr>
    <w:tblStylePr w:type="fir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lastCol">
      <w:rPr>
        <w:color w:val="FFFFFF" w:themeColor="background1"/>
        <w14:textFill>
          <w14:solidFill>
            <w14:schemeClr w14:val="bg1"/>
          </w14:solidFill>
        </w14:textFill>
      </w:rPr>
      <w:tblPr>
        <w:tblLayout w:type="fixed"/>
      </w:tblPr>
      <w:tcPr>
        <w:shd w:val="clear" w:color="auto" w:fill="76923C" w:themeFill="accent3" w:themeFillShade="BF"/>
      </w:tcPr>
    </w:tblStylePr>
    <w:tblStylePr w:type="band1Vert">
      <w:tblPr>
        <w:tblLayout w:type="fixed"/>
      </w:tblPr>
      <w:tcPr>
        <w:shd w:val="clear" w:color="auto" w:fill="CDDDAC" w:themeFill="accent3" w:themeFillTint="7F"/>
      </w:tcPr>
    </w:tblStylePr>
    <w:tblStylePr w:type="band1Horz">
      <w:tblPr>
        <w:tblLayout w:type="fixed"/>
      </w:tblPr>
      <w:tcPr>
        <w:shd w:val="clear" w:color="auto" w:fill="CDDDAC" w:themeFill="accent3" w:themeFillTint="7F"/>
      </w:tcPr>
    </w:tblStylePr>
  </w:style>
  <w:style w:type="table" w:styleId="132">
    <w:name w:val="Colorful Grid Accent 4"/>
    <w:basedOn w:val="35"/>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E5DFEC" w:themeFill="accent4" w:themeFillTint="33"/>
    </w:tcPr>
    <w:tblStylePr w:type="firstRow">
      <w:rPr>
        <w:b/>
        <w:bCs/>
      </w:rPr>
      <w:tblPr>
        <w:tblLayout w:type="fixed"/>
      </w:tblPr>
      <w:tcPr>
        <w:shd w:val="clear" w:color="auto" w:fill="CCC0D9" w:themeFill="accent4" w:themeFillTint="66"/>
      </w:tcPr>
    </w:tblStylePr>
    <w:tblStylePr w:type="lastRow">
      <w:rPr>
        <w:b/>
        <w:bCs/>
        <w:color w:val="000000" w:themeColor="text1"/>
        <w14:textFill>
          <w14:solidFill>
            <w14:schemeClr w14:val="tx1"/>
          </w14:solidFill>
        </w14:textFill>
      </w:rPr>
      <w:tblPr>
        <w:tblLayout w:type="fixed"/>
      </w:tblPr>
      <w:tcPr>
        <w:shd w:val="clear" w:color="auto" w:fill="CCC0D9" w:themeFill="accent4" w:themeFillTint="66"/>
      </w:tcPr>
    </w:tblStylePr>
    <w:tblStylePr w:type="fir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lastCol">
      <w:rPr>
        <w:color w:val="FFFFFF" w:themeColor="background1"/>
        <w14:textFill>
          <w14:solidFill>
            <w14:schemeClr w14:val="bg1"/>
          </w14:solidFill>
        </w14:textFill>
      </w:rPr>
      <w:tblPr>
        <w:tblLayout w:type="fixed"/>
      </w:tblPr>
      <w:tcPr>
        <w:shd w:val="clear" w:color="auto" w:fill="5F497A" w:themeFill="accent4" w:themeFillShade="BF"/>
      </w:tcPr>
    </w:tblStylePr>
    <w:tblStylePr w:type="band1Vert">
      <w:tblPr>
        <w:tblLayout w:type="fixed"/>
      </w:tblPr>
      <w:tcPr>
        <w:shd w:val="clear" w:color="auto" w:fill="BFB1D0" w:themeFill="accent4" w:themeFillTint="7F"/>
      </w:tcPr>
    </w:tblStylePr>
    <w:tblStylePr w:type="band1Horz">
      <w:tblPr>
        <w:tblLayout w:type="fixed"/>
      </w:tblPr>
      <w:tcPr>
        <w:shd w:val="clear" w:color="auto" w:fill="BFB1D0" w:themeFill="accent4" w:themeFillTint="7F"/>
      </w:tcPr>
    </w:tblStylePr>
  </w:style>
  <w:style w:type="table" w:styleId="133">
    <w:name w:val="Colorful Grid Accent 5"/>
    <w:basedOn w:val="35"/>
    <w:qFormat/>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DAEEF3" w:themeFill="accent5" w:themeFillTint="33"/>
    </w:tcPr>
    <w:tblStylePr w:type="firstRow">
      <w:rPr>
        <w:b/>
        <w:bCs/>
      </w:rPr>
      <w:tblPr>
        <w:tblLayout w:type="fixed"/>
      </w:tblPr>
      <w:tcPr>
        <w:shd w:val="clear" w:color="auto" w:fill="B6DDE8" w:themeFill="accent5" w:themeFillTint="66"/>
      </w:tcPr>
    </w:tblStylePr>
    <w:tblStylePr w:type="lastRow">
      <w:rPr>
        <w:b/>
        <w:bCs/>
        <w:color w:val="000000" w:themeColor="text1"/>
        <w14:textFill>
          <w14:solidFill>
            <w14:schemeClr w14:val="tx1"/>
          </w14:solidFill>
        </w14:textFill>
      </w:rPr>
      <w:tblPr>
        <w:tblLayout w:type="fixed"/>
      </w:tblPr>
      <w:tcPr>
        <w:shd w:val="clear" w:color="auto" w:fill="B6DDE8" w:themeFill="accent5" w:themeFillTint="66"/>
      </w:tcPr>
    </w:tblStylePr>
    <w:tblStylePr w:type="fir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lastCol">
      <w:rPr>
        <w:color w:val="FFFFFF" w:themeColor="background1"/>
        <w14:textFill>
          <w14:solidFill>
            <w14:schemeClr w14:val="bg1"/>
          </w14:solidFill>
        </w14:textFill>
      </w:rPr>
      <w:tblPr>
        <w:tblLayout w:type="fixed"/>
      </w:tblPr>
      <w:tcPr>
        <w:shd w:val="clear" w:color="auto" w:fill="31849B" w:themeFill="accent5" w:themeFillShade="BF"/>
      </w:tcPr>
    </w:tblStylePr>
    <w:tblStylePr w:type="band1Vert">
      <w:tblPr>
        <w:tblLayout w:type="fixed"/>
      </w:tblPr>
      <w:tcPr>
        <w:shd w:val="clear" w:color="auto" w:fill="A5D5E2" w:themeFill="accent5" w:themeFillTint="7F"/>
      </w:tcPr>
    </w:tblStylePr>
    <w:tblStylePr w:type="band1Horz">
      <w:tblPr>
        <w:tblLayout w:type="fixed"/>
      </w:tblPr>
      <w:tcPr>
        <w:shd w:val="clear" w:color="auto" w:fill="A5D5E2" w:themeFill="accent5" w:themeFillTint="7F"/>
      </w:tcPr>
    </w:tblStylePr>
  </w:style>
  <w:style w:type="table" w:styleId="134">
    <w:name w:val="Colorful Grid Accent 6"/>
    <w:basedOn w:val="35"/>
    <w:uiPriority w:val="73"/>
    <w:pPr>
      <w:spacing w:after="0" w:line="240" w:lineRule="auto"/>
    </w:pPr>
    <w:rPr>
      <w:color w:val="000000" w:themeColor="text1"/>
      <w14:textFill>
        <w14:solidFill>
          <w14:schemeClr w14:val="tx1"/>
        </w14:solidFill>
      </w14:textFill>
    </w:rPr>
    <w:tblPr>
      <w:tblBorders>
        <w:insideH w:val="single" w:color="FFFFFF" w:themeColor="background1" w:sz="4" w:space="0"/>
      </w:tblBorders>
      <w:tblLayout w:type="fixed"/>
      <w:tblCellMar>
        <w:top w:w="0" w:type="dxa"/>
        <w:left w:w="108" w:type="dxa"/>
        <w:bottom w:w="0" w:type="dxa"/>
        <w:right w:w="108" w:type="dxa"/>
      </w:tblCellMar>
    </w:tblPr>
    <w:tcPr>
      <w:shd w:val="clear" w:color="auto" w:fill="FDE9D9" w:themeFill="accent6" w:themeFillTint="33"/>
    </w:tcPr>
    <w:tblStylePr w:type="firstRow">
      <w:rPr>
        <w:b/>
        <w:bCs/>
      </w:rPr>
      <w:tblPr>
        <w:tblLayout w:type="fixed"/>
      </w:tblPr>
      <w:tcPr>
        <w:shd w:val="clear" w:color="auto" w:fill="FBD4B4" w:themeFill="accent6" w:themeFillTint="66"/>
      </w:tcPr>
    </w:tblStylePr>
    <w:tblStylePr w:type="lastRow">
      <w:rPr>
        <w:b/>
        <w:bCs/>
        <w:color w:val="000000" w:themeColor="text1"/>
        <w14:textFill>
          <w14:solidFill>
            <w14:schemeClr w14:val="tx1"/>
          </w14:solidFill>
        </w14:textFill>
      </w:rPr>
      <w:tblPr>
        <w:tblLayout w:type="fixed"/>
      </w:tblPr>
      <w:tcPr>
        <w:shd w:val="clear" w:color="auto" w:fill="FBD4B4" w:themeFill="accent6" w:themeFillTint="66"/>
      </w:tcPr>
    </w:tblStylePr>
    <w:tblStylePr w:type="fir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lastCol">
      <w:rPr>
        <w:color w:val="FFFFFF" w:themeColor="background1"/>
        <w14:textFill>
          <w14:solidFill>
            <w14:schemeClr w14:val="bg1"/>
          </w14:solidFill>
        </w14:textFill>
      </w:rPr>
      <w:tblPr>
        <w:tblLayout w:type="fixed"/>
      </w:tblPr>
      <w:tcPr>
        <w:shd w:val="clear" w:color="auto" w:fill="E36C09" w:themeFill="accent6" w:themeFillShade="BF"/>
      </w:tcPr>
    </w:tblStylePr>
    <w:tblStylePr w:type="band1Vert">
      <w:tblPr>
        <w:tblLayout w:type="fixed"/>
      </w:tblPr>
      <w:tcPr>
        <w:shd w:val="clear" w:color="auto" w:fill="FBCAA2" w:themeFill="accent6" w:themeFillTint="7F"/>
      </w:tcPr>
    </w:tblStylePr>
    <w:tblStylePr w:type="band1Horz">
      <w:tblPr>
        <w:tblLayout w:type="fixed"/>
      </w:tblPr>
      <w:tcPr>
        <w:shd w:val="clear" w:color="auto" w:fill="FBCAA2" w:themeFill="accent6" w:themeFillTint="7F"/>
      </w:tcPr>
    </w:tblStylePr>
  </w:style>
  <w:style w:type="character" w:customStyle="1" w:styleId="135">
    <w:name w:val="Header Char"/>
    <w:basedOn w:val="32"/>
    <w:link w:val="25"/>
    <w:uiPriority w:val="99"/>
  </w:style>
  <w:style w:type="character" w:customStyle="1" w:styleId="136">
    <w:name w:val="Footer Char"/>
    <w:basedOn w:val="32"/>
    <w:link w:val="24"/>
    <w:uiPriority w:val="99"/>
  </w:style>
  <w:style w:type="paragraph" w:styleId="137">
    <w:name w:val="No Spacing"/>
    <w:qFormat/>
    <w:uiPriority w:val="1"/>
    <w:pPr>
      <w:spacing w:after="0" w:line="240" w:lineRule="auto"/>
    </w:pPr>
    <w:rPr>
      <w:rFonts w:asciiTheme="minorHAnsi" w:hAnsiTheme="minorHAnsi" w:eastAsiaTheme="minorEastAsia" w:cstheme="minorBidi"/>
      <w:sz w:val="22"/>
      <w:szCs w:val="22"/>
      <w:lang w:val="en-US" w:eastAsia="en-US" w:bidi="ar-SA"/>
    </w:rPr>
  </w:style>
  <w:style w:type="character" w:customStyle="1" w:styleId="138">
    <w:name w:val="Heading 1 Char"/>
    <w:basedOn w:val="32"/>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39">
    <w:name w:val="Heading 2 Char"/>
    <w:basedOn w:val="32"/>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140">
    <w:name w:val="Heading 3 Char"/>
    <w:basedOn w:val="32"/>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141">
    <w:name w:val="Title Char"/>
    <w:basedOn w:val="32"/>
    <w:link w:val="31"/>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142">
    <w:name w:val="Subtitle Char"/>
    <w:basedOn w:val="32"/>
    <w:link w:val="26"/>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3">
    <w:name w:val="List Paragraph"/>
    <w:basedOn w:val="1"/>
    <w:qFormat/>
    <w:uiPriority w:val="34"/>
    <w:pPr>
      <w:ind w:left="720"/>
      <w:contextualSpacing/>
    </w:pPr>
  </w:style>
  <w:style w:type="character" w:customStyle="1" w:styleId="144">
    <w:name w:val="Body Text Char"/>
    <w:basedOn w:val="32"/>
    <w:link w:val="19"/>
    <w:uiPriority w:val="99"/>
  </w:style>
  <w:style w:type="character" w:customStyle="1" w:styleId="145">
    <w:name w:val="Body Text 2 Char"/>
    <w:basedOn w:val="32"/>
    <w:link w:val="28"/>
    <w:qFormat/>
    <w:uiPriority w:val="99"/>
  </w:style>
  <w:style w:type="character" w:customStyle="1" w:styleId="146">
    <w:name w:val="Body Text 3 Char"/>
    <w:basedOn w:val="32"/>
    <w:link w:val="17"/>
    <w:qFormat/>
    <w:uiPriority w:val="99"/>
    <w:rPr>
      <w:sz w:val="16"/>
      <w:szCs w:val="16"/>
    </w:rPr>
  </w:style>
  <w:style w:type="character" w:customStyle="1" w:styleId="147">
    <w:name w:val="Macro Text Char"/>
    <w:basedOn w:val="32"/>
    <w:link w:val="13"/>
    <w:qFormat/>
    <w:uiPriority w:val="99"/>
    <w:rPr>
      <w:rFonts w:ascii="Courier" w:hAnsi="Courier"/>
      <w:sz w:val="20"/>
      <w:szCs w:val="20"/>
    </w:rPr>
  </w:style>
  <w:style w:type="paragraph" w:styleId="148">
    <w:name w:val="Quote"/>
    <w:basedOn w:val="1"/>
    <w:next w:val="1"/>
    <w:link w:val="149"/>
    <w:qFormat/>
    <w:uiPriority w:val="29"/>
    <w:rPr>
      <w:i/>
      <w:iCs/>
      <w:color w:val="000000" w:themeColor="text1"/>
      <w14:textFill>
        <w14:solidFill>
          <w14:schemeClr w14:val="tx1"/>
        </w14:solidFill>
      </w14:textFill>
    </w:rPr>
  </w:style>
  <w:style w:type="character" w:customStyle="1" w:styleId="149">
    <w:name w:val="Quote Char"/>
    <w:basedOn w:val="32"/>
    <w:link w:val="148"/>
    <w:qFormat/>
    <w:uiPriority w:val="29"/>
    <w:rPr>
      <w:i/>
      <w:iCs/>
      <w:color w:val="000000" w:themeColor="text1"/>
      <w14:textFill>
        <w14:solidFill>
          <w14:schemeClr w14:val="tx1"/>
        </w14:solidFill>
      </w14:textFill>
    </w:rPr>
  </w:style>
  <w:style w:type="character" w:customStyle="1" w:styleId="150">
    <w:name w:val="Heading 4 Char"/>
    <w:basedOn w:val="32"/>
    <w:link w:val="5"/>
    <w:semiHidden/>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151">
    <w:name w:val="Heading 5 Char"/>
    <w:basedOn w:val="32"/>
    <w:link w:val="6"/>
    <w:semiHidden/>
    <w:uiPriority w:val="9"/>
    <w:rPr>
      <w:rFonts w:asciiTheme="majorHAnsi" w:hAnsiTheme="majorHAnsi" w:eastAsiaTheme="majorEastAsia" w:cstheme="majorBidi"/>
      <w:color w:val="254061" w:themeColor="accent1" w:themeShade="80"/>
    </w:rPr>
  </w:style>
  <w:style w:type="character" w:customStyle="1" w:styleId="152">
    <w:name w:val="Heading 6 Char"/>
    <w:basedOn w:val="32"/>
    <w:link w:val="7"/>
    <w:semiHidden/>
    <w:qFormat/>
    <w:uiPriority w:val="9"/>
    <w:rPr>
      <w:rFonts w:asciiTheme="majorHAnsi" w:hAnsiTheme="majorHAnsi" w:eastAsiaTheme="majorEastAsia" w:cstheme="majorBidi"/>
      <w:i/>
      <w:iCs/>
      <w:color w:val="254061" w:themeColor="accent1" w:themeShade="80"/>
    </w:rPr>
  </w:style>
  <w:style w:type="character" w:customStyle="1" w:styleId="153">
    <w:name w:val="Heading 7 Char"/>
    <w:basedOn w:val="32"/>
    <w:link w:val="8"/>
    <w:semiHidden/>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154">
    <w:name w:val="Heading 8 Char"/>
    <w:basedOn w:val="32"/>
    <w:link w:val="9"/>
    <w:semiHidden/>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155">
    <w:name w:val="Heading 9 Char"/>
    <w:basedOn w:val="32"/>
    <w:link w:val="10"/>
    <w:semiHidden/>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paragraph" w:styleId="156">
    <w:name w:val="Intense Quote"/>
    <w:basedOn w:val="1"/>
    <w:next w:val="1"/>
    <w:link w:val="157"/>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157">
    <w:name w:val="Intense Quote Char"/>
    <w:basedOn w:val="32"/>
    <w:link w:val="156"/>
    <w:qFormat/>
    <w:uiPriority w:val="30"/>
    <w:rPr>
      <w:b/>
      <w:bCs/>
      <w:i/>
      <w:iCs/>
      <w:color w:val="4F81BD" w:themeColor="accent1"/>
      <w14:textFill>
        <w14:solidFill>
          <w14:schemeClr w14:val="accent1"/>
        </w14:solidFill>
      </w14:textFill>
    </w:rPr>
  </w:style>
  <w:style w:type="character" w:customStyle="1" w:styleId="158">
    <w:name w:val="Subtle Emphasis"/>
    <w:basedOn w:val="32"/>
    <w:qFormat/>
    <w:uiPriority w:val="19"/>
    <w:rPr>
      <w:i/>
      <w:iCs/>
      <w:color w:val="808080" w:themeColor="text1" w:themeTint="80"/>
      <w14:textFill>
        <w14:solidFill>
          <w14:schemeClr w14:val="tx1">
            <w14:lumMod w14:val="50000"/>
            <w14:lumOff w14:val="50000"/>
          </w14:schemeClr>
        </w14:solidFill>
      </w14:textFill>
    </w:rPr>
  </w:style>
  <w:style w:type="character" w:customStyle="1" w:styleId="159">
    <w:name w:val="Intense Emphasis"/>
    <w:basedOn w:val="32"/>
    <w:qFormat/>
    <w:uiPriority w:val="21"/>
    <w:rPr>
      <w:b/>
      <w:bCs/>
      <w:i/>
      <w:iCs/>
      <w:color w:val="4F81BD" w:themeColor="accent1"/>
      <w14:textFill>
        <w14:solidFill>
          <w14:schemeClr w14:val="accent1"/>
        </w14:solidFill>
      </w14:textFill>
    </w:rPr>
  </w:style>
  <w:style w:type="character" w:customStyle="1" w:styleId="160">
    <w:name w:val="Subtle Reference"/>
    <w:basedOn w:val="32"/>
    <w:qFormat/>
    <w:uiPriority w:val="31"/>
    <w:rPr>
      <w:smallCaps/>
      <w:color w:val="C0504D" w:themeColor="accent2"/>
      <w:u w:val="single"/>
      <w14:textFill>
        <w14:solidFill>
          <w14:schemeClr w14:val="accent2"/>
        </w14:solidFill>
      </w14:textFill>
    </w:rPr>
  </w:style>
  <w:style w:type="character" w:customStyle="1" w:styleId="161">
    <w:name w:val="Intense Reference"/>
    <w:basedOn w:val="32"/>
    <w:qFormat/>
    <w:uiPriority w:val="32"/>
    <w:rPr>
      <w:b/>
      <w:bCs/>
      <w:smallCaps/>
      <w:color w:val="C0504D" w:themeColor="accent2"/>
      <w:spacing w:val="5"/>
      <w:u w:val="single"/>
      <w14:textFill>
        <w14:solidFill>
          <w14:schemeClr w14:val="accent2"/>
        </w14:solidFill>
      </w14:textFill>
    </w:rPr>
  </w:style>
  <w:style w:type="character" w:customStyle="1" w:styleId="162">
    <w:name w:val="Book Title"/>
    <w:basedOn w:val="32"/>
    <w:qFormat/>
    <w:uiPriority w:val="33"/>
    <w:rPr>
      <w:b/>
      <w:bCs/>
      <w:smallCaps/>
      <w:spacing w:val="5"/>
    </w:rPr>
  </w:style>
  <w:style w:type="paragraph" w:customStyle="1" w:styleId="163">
    <w:name w:val="TOC Heading"/>
    <w:basedOn w:val="2"/>
    <w:next w:val="1"/>
    <w:semiHidden/>
    <w:unhideWhenUsed/>
    <w:qFormat/>
    <w:uiPriority w:val="39"/>
    <w:pPr>
      <w:outlineLvl w:val="9"/>
    </w:pPr>
  </w:style>
  <w:style w:type="character" w:customStyle="1" w:styleId="164">
    <w:name w:val="Hei"/>
    <w:uiPriority w:val="0"/>
    <w:rPr>
      <w:rFonts w:ascii="黑体" w:hAnsi="黑体" w:eastAsia="黑体"/>
      <w:sz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0" Type="http://schemas.openxmlformats.org/officeDocument/2006/relationships/fontTable" Target="fontTable.xml"/><Relationship Id="rId4" Type="http://schemas.openxmlformats.org/officeDocument/2006/relationships/footer" Target="footer1.xml"/><Relationship Id="rId39" Type="http://schemas.openxmlformats.org/officeDocument/2006/relationships/customXml" Target="../customXml/item2.xml"/><Relationship Id="rId38" Type="http://schemas.openxmlformats.org/officeDocument/2006/relationships/numbering" Target="numbering.xml"/><Relationship Id="rId37" Type="http://schemas.openxmlformats.org/officeDocument/2006/relationships/customXml" Target="../customXml/item1.xml"/><Relationship Id="rId36" Type="http://schemas.openxmlformats.org/officeDocument/2006/relationships/image" Target="media/image32.png"/><Relationship Id="rId35" Type="http://schemas.openxmlformats.org/officeDocument/2006/relationships/image" Target="media/image31.png"/><Relationship Id="rId34" Type="http://schemas.openxmlformats.org/officeDocument/2006/relationships/image" Target="media/image30.png"/><Relationship Id="rId33" Type="http://schemas.openxmlformats.org/officeDocument/2006/relationships/image" Target="media/image29.png"/><Relationship Id="rId32" Type="http://schemas.openxmlformats.org/officeDocument/2006/relationships/image" Target="media/image28.png"/><Relationship Id="rId31" Type="http://schemas.openxmlformats.org/officeDocument/2006/relationships/image" Target="media/image27.png"/><Relationship Id="rId30" Type="http://schemas.openxmlformats.org/officeDocument/2006/relationships/image" Target="media/image26.png"/><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pn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Desktop\3\&#20154;&#25945;&#29256;&#29289;&#29702;&#20061;&#24180;&#32423;&#20840;&#20876;&#31532;20&#31456;&#30005;&#19982;&#30913;&#21333;&#20803;&#27979;&#35797;&#65288;&#21547;&#35299;&#26512;&#65289;.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278816-EC6F-A645-907D-7F25AECB1D4A}">
  <ds:schemaRefs/>
</ds:datastoreItem>
</file>

<file path=docProps/app.xml><?xml version="1.0" encoding="utf-8"?>
<Properties xmlns="http://schemas.openxmlformats.org/officeDocument/2006/extended-properties" xmlns:vt="http://schemas.openxmlformats.org/officeDocument/2006/docPropsVTypes">
  <Template>人教版物理九年级全册第20章电与磁单元测试（含解析）.docx</Template>
  <Pages>13</Pages>
  <Words>7867</Words>
  <Characters>8185</Characters>
  <Lines>0</Lines>
  <Paragraphs>0</Paragraphs>
  <TotalTime>1</TotalTime>
  <ScaleCrop>false</ScaleCrop>
  <LinksUpToDate>false</LinksUpToDate>
  <CharactersWithSpaces>8328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2023-06-12T07:54:00Z</dcterms:created>
  <dc:creator>如果我是DJ</dc:creator>
  <cp:lastModifiedBy>Administrator</cp:lastModifiedBy>
  <dcterms:modified xsi:type="dcterms:W3CDTF">2023-06-23T14:02:06Z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