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lang w:eastAsia="zh-CN"/>
        </w:rPr>
      </w:pPr>
      <w:r>
        <w:rPr>
          <w:rFonts w:hint="eastAsia" w:eastAsia="宋体"/>
          <w:lang w:eastAsia="zh-CN"/>
        </w:rPr>
        <w:drawing>
          <wp:anchor distT="0" distB="0" distL="114300" distR="114300" simplePos="0" relativeHeight="251658240" behindDoc="0" locked="0" layoutInCell="1" allowOverlap="1">
            <wp:simplePos x="0" y="0"/>
            <wp:positionH relativeFrom="page">
              <wp:posOffset>11112500</wp:posOffset>
            </wp:positionH>
            <wp:positionV relativeFrom="topMargin">
              <wp:posOffset>11899900</wp:posOffset>
            </wp:positionV>
            <wp:extent cx="279400" cy="266700"/>
            <wp:effectExtent l="0" t="0" r="635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279400" cy="266700"/>
                    </a:xfrm>
                    <a:prstGeom prst="rect">
                      <a:avLst/>
                    </a:prstGeom>
                  </pic:spPr>
                </pic:pic>
              </a:graphicData>
            </a:graphic>
          </wp:anchor>
        </w:drawing>
      </w:r>
    </w:p>
    <w:p>
      <w:pPr>
        <w:jc w:val="center"/>
      </w:pPr>
      <w:r>
        <w:rPr>
          <w:b/>
          <w:sz w:val="32"/>
        </w:rPr>
        <w:t>人教版物理九年级全册第21章信息的传递单元测试</w:t>
      </w:r>
    </w:p>
    <w:p/>
    <w:p>
      <w:r>
        <w:rPr>
          <w:rStyle w:val="164"/>
        </w:rPr>
        <w:t>一 、单选题（本大题共13小题，共39分）</w:t>
      </w:r>
    </w:p>
    <w:p>
      <w:r>
        <w:t>1.（3分）下列有关声和电磁波的说法正确的是</w:t>
      </w:r>
    </w:p>
    <w:p>
      <w:pPr>
        <w:ind w:left="420"/>
      </w:pPr>
    </w:p>
    <w:p>
      <w:pPr>
        <w:ind w:left="420"/>
      </w:pPr>
      <w:r>
        <w:t>A. 它们的传播都需要介质</w:t>
      </w:r>
      <w:r>
        <w:br w:type="textWrapping"/>
      </w:r>
      <w:r>
        <w:t>B. 地震、火山喷发等自然现象都伴有次声波的产生</w:t>
      </w:r>
      <w:r>
        <w:br w:type="textWrapping"/>
      </w:r>
      <w:r>
        <w:t>C. 我国建立的“北斗”卫星定位系统是利用超声波进行定位的</w:t>
      </w:r>
      <w:r>
        <w:br w:type="textWrapping"/>
      </w:r>
      <w:r>
        <w:t>D. 电磁波的频率越高，在空气中传播的速度越大</w:t>
      </w:r>
    </w:p>
    <w:p>
      <w:r>
        <w:t>2.（3分）关于电磁波的产生，下列说法正确的是</w:t>
      </w:r>
      <m:oMath>
        <m:r>
          <m:t>(</m:t>
        </m:r>
        <m:r>
          <m:rPr>
            <m:nor/>
            <m:sty m:val="p"/>
          </m:rPr>
          <w:rPr>
            <w:b w:val="0"/>
            <w:i w:val="0"/>
          </w:rPr>
          <m:t>    </m:t>
        </m:r>
        <m:r>
          <m:t>)</m:t>
        </m:r>
      </m:oMath>
    </w:p>
    <w:p>
      <w:pPr>
        <w:tabs>
          <w:tab w:val="left" w:pos="4195"/>
        </w:tabs>
        <w:ind w:left="420"/>
      </w:pPr>
      <w:r>
        <w:t>A. 任何通电导体周围空间都会产生电磁波</w:t>
      </w:r>
      <w:r>
        <w:tab/>
      </w:r>
      <w:r>
        <w:t>B. 照明线路周围不会产生电磁波</w:t>
      </w:r>
      <w:r>
        <w:br w:type="textWrapping"/>
      </w:r>
      <w:r>
        <w:t>C. 直流电在通断过程中会产生电磁波</w:t>
      </w:r>
      <w:r>
        <w:tab/>
      </w:r>
      <w:r>
        <w:t>D. 日光灯起动不会产生电磁波</w:t>
      </w:r>
    </w:p>
    <w:p>
      <w:r>
        <w:t>3.（3分）雷达在搜寻目标时，接收到回波所用时间为1.2×10</w:t>
      </w:r>
      <w:r>
        <w:rPr>
          <w:vertAlign w:val="superscript"/>
        </w:rPr>
        <w:t>﹣4</w:t>
      </w:r>
      <w:r>
        <w:t>s，则此目标距雷达（  ）</w:t>
      </w:r>
    </w:p>
    <w:p>
      <w:pPr>
        <w:tabs>
          <w:tab w:val="left" w:pos="2307"/>
          <w:tab w:val="left" w:pos="4195"/>
          <w:tab w:val="left" w:pos="6083"/>
        </w:tabs>
        <w:ind w:left="420"/>
      </w:pPr>
      <w:r>
        <w:t xml:space="preserve">A. 36km  </w:t>
      </w:r>
      <w:r>
        <w:tab/>
      </w:r>
      <w:r>
        <w:t xml:space="preserve">B. 72km  </w:t>
      </w:r>
      <w:r>
        <w:tab/>
      </w:r>
      <w:r>
        <w:t xml:space="preserve">C. 18km </w:t>
      </w:r>
      <w:r>
        <w:tab/>
      </w:r>
      <w:r>
        <w:t>D. 9km</w:t>
      </w:r>
    </w:p>
    <w:p>
      <w:r>
        <w:t>4.（3分）北斗导航卫星与地球之间的通讯是利用</w:t>
      </w:r>
    </w:p>
    <w:p>
      <w:pPr>
        <w:tabs>
          <w:tab w:val="left" w:pos="2307"/>
          <w:tab w:val="left" w:pos="4195"/>
          <w:tab w:val="left" w:pos="6083"/>
        </w:tabs>
        <w:ind w:left="420"/>
      </w:pPr>
      <w:r>
        <w:t>A. 电磁波</w:t>
      </w:r>
      <w:r>
        <w:tab/>
      </w:r>
      <w:r>
        <w:t>B. 次声波</w:t>
      </w:r>
      <w:r>
        <w:tab/>
      </w:r>
      <w:r>
        <w:t>C. 超声波</w:t>
      </w:r>
      <w:r>
        <w:tab/>
      </w:r>
      <w:r>
        <w:t>D. 空气</w:t>
      </w:r>
    </w:p>
    <w:p>
      <w:r>
        <w:t>5.（3分）如图是电磁波家族，真空中各种电磁波的传播速度相同，某类恒星温度较低，呈暗红色；另一类恒星温度极高，呈蓝色．根据所给信息可推测</w:t>
      </w:r>
      <m:oMath>
        <m:r>
          <m:t>(</m:t>
        </m:r>
        <m:r>
          <m:rPr>
            <m:nor/>
            <m:sty m:val="p"/>
          </m:rPr>
          <w:rPr>
            <w:b w:val="0"/>
            <w:i w:val="0"/>
          </w:rPr>
          <m:t> </m:t>
        </m:r>
        <m:r>
          <m:t>)</m:t>
        </m:r>
      </m:oMath>
      <w:r>
        <w:t> </w:t>
      </w:r>
      <w:r>
        <w:br w:type="textWrapping"/>
      </w:r>
      <w:r>
        <w:drawing>
          <wp:inline distT="0" distB="0" distL="114300" distR="114300">
            <wp:extent cx="4049395" cy="1587500"/>
            <wp:effectExtent l="0" t="0" r="8255"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stretch>
                      <a:fillRect/>
                    </a:stretch>
                  </pic:blipFill>
                  <pic:spPr>
                    <a:xfrm>
                      <a:off x="0" y="0"/>
                      <a:ext cx="4050000" cy="1587600"/>
                    </a:xfrm>
                    <a:prstGeom prst="rect">
                      <a:avLst/>
                    </a:prstGeom>
                  </pic:spPr>
                </pic:pic>
              </a:graphicData>
            </a:graphic>
          </wp:inline>
        </w:drawing>
      </w:r>
    </w:p>
    <w:p>
      <w:pPr>
        <w:tabs>
          <w:tab w:val="left" w:pos="4195"/>
        </w:tabs>
        <w:ind w:left="420"/>
      </w:pPr>
      <w:r>
        <w:t>A. 红外线波长比蓝光波长短</w:t>
      </w:r>
      <w:r>
        <w:tab/>
      </w:r>
      <w:r>
        <w:t>B. 红光与</w:t>
      </w:r>
      <m:oMath>
        <m:r>
          <m:t>X</m:t>
        </m:r>
      </m:oMath>
      <w:r>
        <w:t>射线都是电磁波</w:t>
      </w:r>
      <w:r>
        <w:br w:type="textWrapping"/>
      </w:r>
      <w:r>
        <w:t>C. 恒星温度越高，发出的光频率越低</w:t>
      </w:r>
      <w:r>
        <w:tab/>
      </w:r>
      <w:r>
        <w:t>D. 真空中红光比无线电波传播速度大</w:t>
      </w:r>
    </w:p>
    <w:p>
      <w:r>
        <w:t>6.（3分）电磁波是个大家族，如图所示是其家族成员，下列关于电磁波及其应用说法中，不正确的是</w:t>
      </w:r>
      <m:oMath>
        <m:r>
          <m:t>(</m:t>
        </m:r>
        <m:r>
          <m:rPr>
            <m:nor/>
            <m:sty m:val="p"/>
          </m:rPr>
          <w:rPr>
            <w:b w:val="0"/>
            <w:i w:val="0"/>
          </w:rPr>
          <m:t>    </m:t>
        </m:r>
        <m:r>
          <m:t>)</m:t>
        </m:r>
      </m:oMath>
      <w:r>
        <w:t xml:space="preserve">  </w:t>
      </w:r>
      <w:r>
        <w:br w:type="textWrapping"/>
      </w:r>
      <w:r>
        <w:drawing>
          <wp:inline distT="0" distB="0" distL="114300" distR="114300">
            <wp:extent cx="4287520" cy="979170"/>
            <wp:effectExtent l="0" t="0" r="17780"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8"/>
                    <a:stretch>
                      <a:fillRect/>
                    </a:stretch>
                  </pic:blipFill>
                  <pic:spPr>
                    <a:xfrm>
                      <a:off x="0" y="0"/>
                      <a:ext cx="4287600" cy="979200"/>
                    </a:xfrm>
                    <a:prstGeom prst="rect">
                      <a:avLst/>
                    </a:prstGeom>
                  </pic:spPr>
                </pic:pic>
              </a:graphicData>
            </a:graphic>
          </wp:inline>
        </w:drawing>
      </w:r>
    </w:p>
    <w:p>
      <w:pPr>
        <w:ind w:left="420"/>
      </w:pPr>
      <w:r>
        <w:t>A. 在真空中，</w:t>
      </w:r>
      <m:oMath>
        <m:r>
          <m:rPr>
            <m:nor/>
            <m:sty m:val="p"/>
          </m:rPr>
          <w:rPr>
            <w:b w:val="0"/>
            <w:i w:val="0"/>
          </w:rPr>
          <m:t>γ</m:t>
        </m:r>
      </m:oMath>
      <w:r>
        <w:t>射线的传播速度最快</w:t>
      </w:r>
      <w:r>
        <w:br w:type="textWrapping"/>
      </w:r>
      <w:r>
        <w:t>B. 电视机遥控器可以利用红外线实现对电视机的控制</w:t>
      </w:r>
      <w:r>
        <w:br w:type="textWrapping"/>
      </w:r>
      <w:r>
        <w:t>C. 紫外线比无线电波频率高</w:t>
      </w:r>
      <w:r>
        <w:br w:type="textWrapping"/>
      </w:r>
      <w:r>
        <w:t>D. 可见光是一种电磁波</w:t>
      </w:r>
    </w:p>
    <w:p>
      <w:r>
        <w:t>7.（3分）电视信号包含图像信号和声音信号，电视信号从电视台发射机到电视接收机的传递过程中，下列说法正确的是（    ）</w:t>
      </w:r>
    </w:p>
    <w:p>
      <w:pPr>
        <w:ind w:left="420"/>
      </w:pPr>
      <w:r>
        <w:t>A. 声音信号是加载在电流上的，图像信号是加载在电磁波上的</w:t>
      </w:r>
      <w:r>
        <w:br w:type="textWrapping"/>
      </w:r>
      <w:r>
        <w:t>B. 图像信号是加载在电流上的，声音信号是加载在电磁波上的</w:t>
      </w:r>
      <w:r>
        <w:br w:type="textWrapping"/>
      </w:r>
      <w:r>
        <w:t>C. 声音信号和图像信号都是加载在电流上的</w:t>
      </w:r>
      <w:r>
        <w:br w:type="textWrapping"/>
      </w:r>
      <w:r>
        <w:t>D. 声音信号和图像信号都是加载在电磁波上的</w:t>
      </w:r>
    </w:p>
    <w:p>
      <w:r>
        <w:t>8.（3分）下列说法错误的是</w:t>
      </w:r>
      <m:oMath>
        <m:r>
          <m:t>(</m:t>
        </m:r>
        <m:r>
          <m:rPr>
            <m:nor/>
            <m:sty m:val="p"/>
          </m:rPr>
          <w:rPr>
            <w:b w:val="0"/>
            <w:i w:val="0"/>
          </w:rPr>
          <m:t> </m:t>
        </m:r>
        <m:r>
          <m:t>)</m:t>
        </m:r>
      </m:oMath>
    </w:p>
    <w:p>
      <w:pPr>
        <w:ind w:left="420"/>
      </w:pPr>
      <w:r>
        <w:t>A. 雷达是靠向外界发射和接收电磁波来发现物体</w:t>
      </w:r>
      <w:r>
        <w:br w:type="textWrapping"/>
      </w:r>
      <w:r>
        <w:t>B. 不同种类的电磁波在真空中的波速相同，波长大的电磁波频率小</w:t>
      </w:r>
      <w:r>
        <w:br w:type="textWrapping"/>
      </w:r>
      <w:r>
        <w:t>C. 通信方式一般分为模拟通信与数字通信两种</w:t>
      </w:r>
      <w:r>
        <w:br w:type="textWrapping"/>
      </w:r>
      <w:r>
        <w:t>D. 光从光导纤维一端入射，在内壁多次折射，从而将信息传递到远方</w:t>
      </w:r>
    </w:p>
    <w:p>
      <w:r>
        <w:t>9.（3分）关于电磁波与信息技术，下列叙述正确的是（  ）</w:t>
      </w:r>
    </w:p>
    <w:p>
      <w:pPr>
        <w:tabs>
          <w:tab w:val="left" w:pos="4195"/>
        </w:tabs>
        <w:ind w:left="420"/>
      </w:pPr>
      <w:r>
        <w:t>A. 电磁波只能用于通信</w:t>
      </w:r>
      <w:r>
        <w:tab/>
      </w:r>
      <w:r>
        <w:t>B. 电磁波的应用对人类有利无害</w:t>
      </w:r>
      <w:r>
        <w:br w:type="textWrapping"/>
      </w:r>
      <w:r>
        <w:t>C. 手机既能发射电磁波也能接收电磁波</w:t>
      </w:r>
      <w:r>
        <w:tab/>
      </w:r>
      <w:r>
        <w:t>D. 卫星通信不需要利用电磁波传递信息</w:t>
      </w:r>
    </w:p>
    <w:p>
      <w:r>
        <w:t xml:space="preserve">10.（3分）从古至今，人们利用过许许多多的通信形式，下列传播信息的方式中，传递信息的速度最快的是 </w:t>
      </w:r>
      <m:oMath>
        <m:r>
          <m:t>(</m:t>
        </m:r>
        <m:r>
          <m:rPr>
            <m:nor/>
            <m:sty m:val="p"/>
          </m:rPr>
          <w:rPr>
            <w:b w:val="0"/>
            <w:i w:val="0"/>
          </w:rPr>
          <m:t> </m:t>
        </m:r>
        <m:r>
          <m:t>)</m:t>
        </m:r>
      </m:oMath>
    </w:p>
    <w:p>
      <w:pPr>
        <w:ind w:left="420"/>
      </w:pPr>
    </w:p>
    <w:p>
      <w:pPr>
        <w:tabs>
          <w:tab w:val="left" w:pos="4195"/>
        </w:tabs>
        <w:ind w:left="420"/>
      </w:pPr>
      <w:r>
        <w:t>A. 利用古代的驿站的形式传播</w:t>
      </w:r>
      <w:r>
        <w:tab/>
      </w:r>
      <w:r>
        <w:t>B. 利用发电报的形式传递信息</w:t>
      </w:r>
      <w:r>
        <w:br w:type="textWrapping"/>
      </w:r>
      <w:r>
        <w:t>C. 利用打电话的形式传播</w:t>
      </w:r>
      <w:r>
        <w:tab/>
      </w:r>
      <w:r>
        <w:t>D. 飞鸽传书</w:t>
      </w:r>
    </w:p>
    <w:p>
      <w:r>
        <w:t>11.（3分）我国独立自主建立的北斗卫星定位系统，可提供全天候的及时定位服务。该系统利用电磁波传递信息。下列关于电磁波说法正确的是</w:t>
      </w:r>
      <m:oMath>
        <m:r>
          <m:t>(</m:t>
        </m:r>
        <m:r>
          <m:rPr>
            <m:nor/>
            <m:sty m:val="p"/>
          </m:rPr>
          <w:rPr>
            <w:b w:val="0"/>
            <w:i w:val="0"/>
          </w:rPr>
          <m:t> </m:t>
        </m:r>
        <m:r>
          <m:t>)</m:t>
        </m:r>
      </m:oMath>
    </w:p>
    <w:p>
      <w:pPr>
        <w:ind w:left="420"/>
      </w:pPr>
      <w:r>
        <w:t>A. 电磁波的波长越长，频率越小，波速就越快</w:t>
      </w:r>
      <w:r>
        <w:br w:type="textWrapping"/>
      </w:r>
      <w:r>
        <w:t>B. 电磁波不能在水中传播，所以北斗卫星定位系统无法给潜艇定位</w:t>
      </w:r>
      <w:r>
        <w:br w:type="textWrapping"/>
      </w:r>
      <w:r>
        <w:t>C. 与声波不同，电磁波在真空中传播速度最快</w:t>
      </w:r>
      <w:r>
        <w:br w:type="textWrapping"/>
      </w:r>
      <w:r>
        <w:t>D. 电磁波频率越高，其传播信息的速度就越快</w:t>
      </w:r>
    </w:p>
    <w:p>
      <w:r>
        <w:t>12.（3分）转动收音机调谐器的旋钮是为了</w:t>
      </w:r>
      <m:oMath>
        <m:r>
          <m:t>(</m:t>
        </m:r>
        <m:r>
          <m:rPr>
            <m:nor/>
            <m:sty m:val="p"/>
          </m:rPr>
          <w:rPr>
            <w:b w:val="0"/>
            <w:i w:val="0"/>
          </w:rPr>
          <m:t>    </m:t>
        </m:r>
        <m:r>
          <m:t>)</m:t>
        </m:r>
      </m:oMath>
    </w:p>
    <w:p>
      <w:pPr>
        <w:tabs>
          <w:tab w:val="left" w:pos="4195"/>
        </w:tabs>
        <w:ind w:left="420"/>
      </w:pPr>
      <w:r>
        <w:t>A. 选定某一频率的电台信号</w:t>
      </w:r>
      <w:r>
        <w:tab/>
      </w:r>
      <w:r>
        <w:t>B. 调节收音机的音量</w:t>
      </w:r>
      <w:r>
        <w:br w:type="textWrapping"/>
      </w:r>
      <w:r>
        <w:t>C. 把音频信号转换成声音</w:t>
      </w:r>
      <w:r>
        <w:tab/>
      </w:r>
      <w:r>
        <w:t>D. 把声音信号从高频调制信号中检出来</w:t>
      </w:r>
    </w:p>
    <w:p>
      <w:r>
        <w:t>13.（3分）电视机的遥控器是通过发射一种不可见光来传递信息，实现对电视机的控制．这种不可见光是（  ）</w:t>
      </w:r>
    </w:p>
    <w:p>
      <w:pPr>
        <w:tabs>
          <w:tab w:val="left" w:pos="2307"/>
          <w:tab w:val="left" w:pos="4195"/>
          <w:tab w:val="left" w:pos="6083"/>
        </w:tabs>
        <w:ind w:left="420"/>
      </w:pPr>
      <w:r>
        <w:t xml:space="preserve">A. γ射线 </w:t>
      </w:r>
      <w:r>
        <w:tab/>
      </w:r>
      <w:r>
        <w:t xml:space="preserve">B. X射线  </w:t>
      </w:r>
      <w:r>
        <w:tab/>
      </w:r>
      <w:r>
        <w:t xml:space="preserve">C. 紫外线  </w:t>
      </w:r>
      <w:r>
        <w:tab/>
      </w:r>
      <w:r>
        <w:t>D. 红外线</w:t>
      </w:r>
    </w:p>
    <w:p>
      <w:r>
        <w:rPr>
          <w:rStyle w:val="164"/>
        </w:rPr>
        <w:t>二 、填空题（本大题共5小题，共20分）</w:t>
      </w:r>
    </w:p>
    <w:p>
      <w:r>
        <w:t>14.（4分）微信是时下流行的一款手机语音聊天软件，语音信息是利用手机通过一定频率的 ______ 波来传递信息，它在真空中的传播速度为</w:t>
      </w:r>
      <m:oMath>
        <m:r>
          <m:t>3</m:t>
        </m:r>
        <m:r>
          <m:rPr>
            <m:nor/>
            <m:sty m:val="p"/>
          </m:rPr>
          <w:rPr>
            <w:b w:val="0"/>
            <w:i w:val="0"/>
          </w:rPr>
          <m:t>×1</m:t>
        </m:r>
        <m:sSup>
          <m:sSupPr/>
          <m:e>
            <m:r>
              <m:t>0</m:t>
            </m:r>
          </m:e>
          <m:sup>
            <m:r>
              <m:t>8</m:t>
            </m:r>
          </m:sup>
        </m:sSup>
        <m:f>
          <m:fPr/>
          <m:num>
            <m:r>
              <m:t>m</m:t>
            </m:r>
          </m:num>
          <m:den>
            <m:r>
              <m:t>s</m:t>
            </m:r>
          </m:den>
        </m:f>
      </m:oMath>
      <w:r>
        <w:t>．</w:t>
      </w:r>
    </w:p>
    <w:p>
      <w:r>
        <w:t>15.（4分）____发明了电话，最早电话通信中的信号是____信号．</w:t>
      </w:r>
    </w:p>
    <w:p>
      <w:r>
        <w:t>16.（4分）我们的生活离不开信息的传递，如手机之间主要靠_____来传递信息；医院检查身体所用的B超利用了_____传递信息（以上两空均选填“超声波”和“电磁波”）；验钞机利用_____使钞票上的荧光标记发光来验钞．</w:t>
      </w:r>
    </w:p>
    <w:p>
      <w:r>
        <w:t>17.（4分）有一位只有呼吸和心跳正常而没有其他生命体征的病人在医院进行抢救。在医院使用手机要注意场合，防止手机发出的 ______干扰医院设备，影响病人安全。</w:t>
      </w:r>
    </w:p>
    <w:p>
      <w:r>
        <w:t>18.（4分）手机上安装的“</w:t>
      </w:r>
      <m:oMath>
        <m:r>
          <m:rPr>
            <m:nor/>
            <m:sty m:val="p"/>
          </m:rPr>
          <w:rPr>
            <w:b w:val="0"/>
            <w:i w:val="0"/>
          </w:rPr>
          <m:t>GPS</m:t>
        </m:r>
      </m:oMath>
      <w:r>
        <w:t>”</w:t>
      </w:r>
      <m:oMath>
        <m:r>
          <m:t>(</m:t>
        </m:r>
      </m:oMath>
      <w:r>
        <w:t>全球卫星定位系统</w:t>
      </w:r>
      <m:oMath>
        <m:r>
          <m:t>)</m:t>
        </m:r>
      </m:oMath>
      <w:r>
        <w:t xml:space="preserve">模块，可以帮你确定自己的位置．该部件向卫星自动发送信息，该信息被卫星接收后再发回定位信息到手机上，此过程是利用 ______ 传递信息，其传播速度约为 ______ </w:t>
      </w:r>
      <m:oMath>
        <m:r>
          <m:rPr>
            <m:nor/>
            <m:sty m:val="p"/>
          </m:rPr>
          <w:rPr>
            <w:b w:val="0"/>
            <w:i w:val="0"/>
          </w:rPr>
          <m:t>m/s</m:t>
        </m:r>
      </m:oMath>
      <w:r>
        <w:t>。</w:t>
      </w:r>
    </w:p>
    <w:p>
      <w:r>
        <w:rPr>
          <w:rStyle w:val="164"/>
        </w:rPr>
        <w:t>三 、简答题（本大题共2小题，共12分）</w:t>
      </w:r>
    </w:p>
    <w:p>
      <w:r>
        <w:t>19.（6分）探究“电磁波的存在”打开收音机的开关，转动选台的旋钮，调到一个没有电台的地方，使收音机收不到电台的广播，然后开大音量．让电池的负极与一把锉良好接触，正极连接一根导线．（如图）</w:t>
      </w:r>
    </w:p>
    <w:p>
      <w:pPr>
        <w:ind w:left="420"/>
      </w:pPr>
      <w:r>
        <w:drawing>
          <wp:inline distT="0" distB="0" distL="114300" distR="114300">
            <wp:extent cx="2004695" cy="1111885"/>
            <wp:effectExtent l="0" t="0" r="1460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9"/>
                    <a:stretch>
                      <a:fillRect/>
                    </a:stretch>
                  </pic:blipFill>
                  <pic:spPr>
                    <a:xfrm>
                      <a:off x="0" y="0"/>
                      <a:ext cx="2005200" cy="1112400"/>
                    </a:xfrm>
                    <a:prstGeom prst="rect">
                      <a:avLst/>
                    </a:prstGeom>
                  </pic:spPr>
                </pic:pic>
              </a:graphicData>
            </a:graphic>
          </wp:inline>
        </w:drawing>
      </w:r>
    </w:p>
    <w:p>
      <w:pPr>
        <w:ind w:left="420"/>
      </w:pPr>
      <w:r>
        <w:t>（1）拿着导线头，让它与锉接触，并在锉面上滑动，这时收音机会有什么现象发生？你能解释吗？</w:t>
      </w:r>
    </w:p>
    <w:p>
      <w:pPr>
        <w:ind w:left="420"/>
      </w:pPr>
      <w:r>
        <w:t>（2）你能列举出日常生活中类似的现象吗？</w:t>
      </w:r>
    </w:p>
    <w:p>
      <w:r>
        <w:t>20.（6分）阅读</w:t>
      </w:r>
      <m:oMath>
        <m:r>
          <m:t>《</m:t>
        </m:r>
      </m:oMath>
      <w:r>
        <w:t>从传声筒到移动通信</w:t>
      </w:r>
      <m:oMath>
        <m:r>
          <m:t>》</m:t>
        </m:r>
      </m:oMath>
      <w:r>
        <w:t>，回答</w:t>
      </w:r>
      <m:oMath>
        <m:r>
          <m:t>25</m:t>
        </m:r>
      </m:oMath>
      <w:r>
        <w:t>题。 </w:t>
      </w:r>
      <w:r>
        <w:br w:type="textWrapping"/>
      </w:r>
      <w:r>
        <w:t>从传声筒到移动通信</w:t>
      </w:r>
      <w:r>
        <w:drawing>
          <wp:inline distT="0" distB="0" distL="114300" distR="114300">
            <wp:extent cx="4427855" cy="1767205"/>
            <wp:effectExtent l="0" t="0" r="1079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0"/>
                    <a:stretch>
                      <a:fillRect/>
                    </a:stretch>
                  </pic:blipFill>
                  <pic:spPr>
                    <a:xfrm>
                      <a:off x="0" y="0"/>
                      <a:ext cx="4428000" cy="1767600"/>
                    </a:xfrm>
                    <a:prstGeom prst="rect">
                      <a:avLst/>
                    </a:prstGeom>
                  </pic:spPr>
                </pic:pic>
              </a:graphicData>
            </a:graphic>
          </wp:inline>
        </w:drawing>
      </w:r>
      <w:r>
        <w:t> </w:t>
      </w:r>
      <w:r>
        <w:br w:type="textWrapping"/>
      </w:r>
      <w:r>
        <w:t>我们每天都离不开电话，你知道科学家们发明它是受什么启发吗？是传声筒。让我们去参观中国科技馆二层探索与发现主题展</w:t>
      </w:r>
      <m:oMath>
        <m:r>
          <m:t>B</m:t>
        </m:r>
      </m:oMath>
      <w:r>
        <w:t>厅--声音之韵展，观察、研究一下传声筒，直观地去体验传声筒传递声音的过程吧。 </w:t>
      </w:r>
      <w:r>
        <w:br w:type="textWrapping"/>
      </w:r>
      <w:r>
        <w:t>装置简介：两个非常粗的传输声音的金属管在空中盘成螺旋状，布置在展区的两个不同位置，相距大约十几米长，图</w:t>
      </w:r>
      <m:oMath>
        <m:r>
          <m:t>1</m:t>
        </m:r>
      </m:oMath>
      <w:r>
        <w:t>左上角就是其螺旋状的管路之一。两个传输声音的金属管分别为听筒管路和话筒管路，两个传输声音的金属管端口分别是听筒和话筒，如图</w:t>
      </w:r>
      <m:oMath>
        <m:r>
          <m:t>2</m:t>
        </m:r>
      </m:oMath>
      <w:r>
        <w:t>所示。就像人打电话一样，用话筒说话，用听筒听声音，如图</w:t>
      </w:r>
      <m:oMath>
        <m:r>
          <m:t>3</m:t>
        </m:r>
      </m:oMath>
      <w:r>
        <w:t>所示。 </w:t>
      </w:r>
      <w:r>
        <w:br w:type="textWrapping"/>
      </w:r>
      <w:r>
        <w:t>声音是由物体振动所产生。在振动介质</w:t>
      </w:r>
      <m:oMath>
        <m:r>
          <m:t>(</m:t>
        </m:r>
      </m:oMath>
      <w:r>
        <w:t>空气、液体或固体</w:t>
      </w:r>
      <m:oMath>
        <m:r>
          <m:t>)</m:t>
        </m:r>
      </m:oMath>
      <w:r>
        <w:t>中某一质点在平衡位置附近来回发生振动，并带动周围的质点也发生振动，逐渐向各方向扩展，这就是声波。声波前进的过程是相邻空气粒子之间的接力赛，它们把波动形式向前传递，它们自己仍旧在原地振荡，也就是说空气粒子并不跟着声波前进</w:t>
      </w:r>
      <m:oMath>
        <m:r>
          <m:t>！</m:t>
        </m:r>
      </m:oMath>
      <w:r>
        <w:t>如图</w:t>
      </w:r>
      <m:oMath>
        <m:r>
          <m:t>4</m:t>
        </m:r>
      </m:oMath>
      <w:r>
        <w:t>所示，连续振动的音叉，使周围的空气分子形成疏密相间的连续波形。 </w:t>
      </w:r>
      <w:r>
        <w:br w:type="textWrapping"/>
      </w:r>
      <w:r>
        <w:t>声波是一种振动的机械波，它的基本参数是频率</w:t>
      </w:r>
      <m:oMath>
        <m:r>
          <m:t>f</m:t>
        </m:r>
      </m:oMath>
      <w:r>
        <w:t>、波长</w:t>
      </w:r>
      <m:oMath>
        <m:r>
          <m:rPr>
            <m:nor/>
            <m:sty m:val="p"/>
          </m:rPr>
          <w:rPr>
            <w:b w:val="0"/>
            <w:i w:val="0"/>
          </w:rPr>
          <m:t>λ</m:t>
        </m:r>
      </m:oMath>
      <w:r>
        <w:t>和波速</w:t>
      </w:r>
      <m:oMath>
        <m:r>
          <m:t>v</m:t>
        </m:r>
      </m:oMath>
      <w:r>
        <w:t>。通过示波器可观测到可视化波形如图</w:t>
      </w:r>
      <m:oMath>
        <m:r>
          <m:t>5</m:t>
        </m:r>
      </m:oMath>
      <w:r>
        <w:t>所示。频率是声源</w:t>
      </w:r>
      <m:oMath>
        <m:r>
          <m:t>(</m:t>
        </m:r>
      </m:oMath>
      <w:r>
        <w:t>或某一质点</w:t>
      </w:r>
      <m:oMath>
        <m:r>
          <m:t>)1</m:t>
        </m:r>
      </m:oMath>
      <w:r>
        <w:t>秒内来回振动的次数</w:t>
      </w:r>
      <m:oMath>
        <m:r>
          <m:t>(</m:t>
        </m:r>
      </m:oMath>
      <w:r>
        <w:t>单位为赫兹</w:t>
      </w:r>
      <m:oMath>
        <m:r>
          <m:rPr>
            <m:nor/>
            <m:sty m:val="p"/>
          </m:rPr>
          <w:rPr>
            <w:b w:val="0"/>
            <w:i w:val="0"/>
          </w:rPr>
          <m:t>Hz</m:t>
        </m:r>
        <m:r>
          <m:t>)</m:t>
        </m:r>
      </m:oMath>
      <w:r>
        <w:t>，而声源完成一次全振动经过的时间为一个周期</w:t>
      </w:r>
      <m:oMath>
        <m:r>
          <m:t>T</m:t>
        </m:r>
      </m:oMath>
      <w:r>
        <w:t>，其单位为秒。显然，</w:t>
      </w:r>
      <m:oMath>
        <m:r>
          <m:t>f=</m:t>
        </m:r>
        <m:f>
          <m:fPr/>
          <m:num>
            <m:r>
              <m:t>1</m:t>
            </m:r>
          </m:num>
          <m:den>
            <m:r>
              <m:t>T</m:t>
            </m:r>
          </m:den>
        </m:f>
        <m:r>
          <m:t>.</m:t>
        </m:r>
      </m:oMath>
      <w:r>
        <w:t>频率与人耳主观感觉声音的音调有关。频率越高，音调也越高。振幅与声音的强度有关。波长是声波在一个周期内传播的距离，也是波形图中相邻波峰</w:t>
      </w:r>
      <m:oMath>
        <m:r>
          <m:t>(</m:t>
        </m:r>
      </m:oMath>
      <w:r>
        <w:t>或波谷</w:t>
      </w:r>
      <m:oMath>
        <m:r>
          <m:t>)</m:t>
        </m:r>
      </m:oMath>
      <w:r>
        <w:t>的距离。这三者的关系是</w:t>
      </w:r>
      <m:oMath>
        <m:r>
          <m:t>v=</m:t>
        </m:r>
        <m:r>
          <m:rPr>
            <m:nor/>
            <m:sty m:val="p"/>
          </m:rPr>
          <w:rPr>
            <w:b w:val="0"/>
            <w:i w:val="0"/>
          </w:rPr>
          <m:t>λf</m:t>
        </m:r>
      </m:oMath>
      <w:r>
        <w:t>。 </w:t>
      </w:r>
      <w:r>
        <w:br w:type="textWrapping"/>
      </w:r>
      <w:r>
        <w:t>人耳能感觉到的声波频率范围在</w:t>
      </w:r>
      <m:oMath>
        <m:r>
          <m:rPr>
            <m:nor/>
            <m:sty m:val="p"/>
          </m:rPr>
          <w:rPr>
            <w:b w:val="0"/>
            <w:i w:val="0"/>
          </w:rPr>
          <m:t>20～20000Hz</m:t>
        </m:r>
      </m:oMath>
      <w:r>
        <w:t>，称为音频波。在这个频率范围以外的振动波，就其物理特性而言与声波相似，但对人类不引起声音感觉。声速亦称音速，是声波通过介质传播的速度，它和介质的性质与状态</w:t>
      </w:r>
      <m:oMath>
        <m:r>
          <m:t>(</m:t>
        </m:r>
      </m:oMath>
      <w:r>
        <w:t>如温度</w:t>
      </w:r>
      <m:oMath>
        <m:r>
          <m:t>)</m:t>
        </m:r>
      </m:oMath>
      <w:r>
        <w:t>等因素有关。当温度为</w:t>
      </w:r>
      <m:oMath>
        <m:r>
          <m:rPr>
            <m:nor/>
            <m:sty m:val="p"/>
          </m:rPr>
          <w:rPr>
            <w:b w:val="0"/>
            <w:i w:val="0"/>
          </w:rPr>
          <m:t>22℃</m:t>
        </m:r>
      </m:oMath>
      <w:r>
        <w:t>时，空气中声速为</w:t>
      </w:r>
      <m:oMath>
        <m:r>
          <m:t>334.</m:t>
        </m:r>
        <m:f>
          <m:fPr/>
          <m:num>
            <m:r>
              <m:rPr>
                <m:nor/>
                <m:sty m:val="p"/>
              </m:rPr>
              <w:rPr>
                <w:b w:val="0"/>
                <w:i w:val="0"/>
              </w:rPr>
              <m:t>8m</m:t>
            </m:r>
          </m:num>
          <m:den>
            <m:r>
              <m:t>s</m:t>
            </m:r>
          </m:den>
        </m:f>
      </m:oMath>
      <w:r>
        <w:t>，水中声速为</w:t>
      </w:r>
      <m:oMath>
        <m:f>
          <m:fPr/>
          <m:num>
            <m:r>
              <m:rPr>
                <m:nor/>
                <m:sty m:val="p"/>
              </m:rPr>
              <w:rPr>
                <w:b w:val="0"/>
                <w:i w:val="0"/>
              </w:rPr>
              <m:t>1440m</m:t>
            </m:r>
          </m:num>
          <m:den>
            <m:r>
              <m:t>s</m:t>
            </m:r>
          </m:den>
        </m:f>
      </m:oMath>
      <w:r>
        <w:t>，钢铁中声速为</w:t>
      </w:r>
      <m:oMath>
        <m:f>
          <m:fPr/>
          <m:num>
            <m:r>
              <m:rPr>
                <m:nor/>
                <m:sty m:val="p"/>
              </m:rPr>
              <w:rPr>
                <w:b w:val="0"/>
                <w:i w:val="0"/>
              </w:rPr>
              <m:t>5000m</m:t>
            </m:r>
          </m:num>
          <m:den>
            <m:r>
              <m:t>s</m:t>
            </m:r>
          </m:den>
        </m:f>
      </m:oMath>
      <w:r>
        <w:t>。 </w:t>
      </w:r>
      <w:r>
        <w:br w:type="textWrapping"/>
      </w:r>
      <w:r>
        <w:t>现实世界中充斥着各种各样的声波，但因为声波的能量随扩展的距离逐渐消耗，最后声音消失，一旦声源远离接受者就无法准确获得信息。早在十八世纪欧洲已有“电话”一词，用来指用线串成的话筒</w:t>
      </w:r>
      <m:oMath>
        <m:r>
          <m:t>(</m:t>
        </m:r>
      </m:oMath>
      <w:r>
        <w:t>以线串起杯子</w:t>
      </w:r>
      <m:oMath>
        <m:r>
          <m:t>)</m:t>
        </m:r>
      </m:oMath>
      <w:r>
        <w:t>。电话的出现要归功于贝尔，早期电话机的原理为：说话声音为空气里的复合振动，可传输到固体上，通过电脉冲于导电金属上传递。 </w:t>
      </w:r>
      <w:r>
        <w:br w:type="textWrapping"/>
      </w:r>
      <w:r>
        <w:t>随着现代移动通信技术的快速发展，声音信号的传递借助电磁波传送。电磁波能够在真空中传播，不但传播速度快，而且频率范围广，但它在水中会被吸收而急剧衰减。和我们关系最密切的就是手机这种移动通信工具，它兼具发射和接收两种功能，在同步地球卫星的协助下能使通信范围几乎覆盖地球上的每个角落。 </w:t>
      </w:r>
      <w:r>
        <w:br w:type="textWrapping"/>
      </w:r>
      <w:r>
        <w:t>请根据上述材料和你学过的物理知识，回答下列问题： </w:t>
      </w:r>
      <w:r>
        <w:br w:type="textWrapping"/>
      </w:r>
      <m:oMath>
        <m:r>
          <m:t>(1)</m:t>
        </m:r>
      </m:oMath>
      <w:r>
        <w:t>“传声筒”的展示项目，形象地向观众展示了：当一名观众在管路一侧发声，管路中的______振荡，另一侧的观众能够听到传输的声音，两人可进行对话。 </w:t>
      </w:r>
      <w:r>
        <w:br w:type="textWrapping"/>
      </w:r>
      <m:oMath>
        <m:r>
          <m:t>(2)</m:t>
        </m:r>
      </m:oMath>
      <w:r>
        <w:t>以下的应用或工具利用“传声筒”原理的是______ </w:t>
      </w:r>
      <w:r>
        <w:br w:type="textWrapping"/>
      </w:r>
      <w:r>
        <w:t xml:space="preserve">A.医生给病人看病用的听诊器 </w:t>
      </w:r>
      <m:oMath>
        <m:r>
          <m:t>B.</m:t>
        </m:r>
      </m:oMath>
      <w:r>
        <w:t xml:space="preserve">水杯琴 </w:t>
      </w:r>
      <m:oMath>
        <m:r>
          <m:t>C.</m:t>
        </m:r>
      </m:oMath>
      <w:r>
        <w:t xml:space="preserve">天坛回音壁 </w:t>
      </w:r>
      <m:oMath>
        <m:r>
          <m:t>D.</m:t>
        </m:r>
      </m:oMath>
      <w:r>
        <w:t>超声波医学检查 </w:t>
      </w:r>
      <w:r>
        <w:br w:type="textWrapping"/>
      </w:r>
      <m:oMath>
        <m:r>
          <m:t>(3)</m:t>
        </m:r>
      </m:oMath>
      <w:r>
        <w:t>下列说法中正确的是______ </w:t>
      </w:r>
      <w:r>
        <w:br w:type="textWrapping"/>
      </w:r>
      <w:r>
        <w:t>A.一切发声的物体都在振动 </w:t>
      </w:r>
      <w:r>
        <w:br w:type="textWrapping"/>
      </w:r>
      <w:r>
        <w:t>B.声音的传播速度一定是</w:t>
      </w:r>
      <m:oMath>
        <m:f>
          <m:fPr/>
          <m:num>
            <m:r>
              <m:rPr>
                <m:nor/>
                <m:sty m:val="p"/>
              </m:rPr>
              <w:rPr>
                <w:b w:val="0"/>
                <w:i w:val="0"/>
              </w:rPr>
              <m:t>340m</m:t>
            </m:r>
          </m:num>
          <m:den>
            <m:r>
              <m:t>s</m:t>
            </m:r>
          </m:den>
        </m:f>
      </m:oMath>
      <w:r>
        <w:t> </w:t>
      </w:r>
      <w:r>
        <w:br w:type="textWrapping"/>
      </w:r>
      <w:r>
        <w:t>C.声波和电磁波都能传递信息，且都可以在真空中传播 </w:t>
      </w:r>
      <w:r>
        <w:br w:type="textWrapping"/>
      </w:r>
      <w:r>
        <w:t>D.潜入水中的潜艇通信使用电磁波 </w:t>
      </w:r>
      <w:r>
        <w:br w:type="textWrapping"/>
      </w:r>
      <m:oMath>
        <m:r>
          <m:t>(4)</m:t>
        </m:r>
      </m:oMath>
      <w:r>
        <w:t>一列声波从空气中传入水中，以下说法正确的是______ </w:t>
      </w:r>
      <w:r>
        <w:br w:type="textWrapping"/>
      </w:r>
      <w:r>
        <w:t xml:space="preserve">A.频率增大，波速变大 </w:t>
      </w:r>
      <m:oMath>
        <m:r>
          <m:t>B.</m:t>
        </m:r>
      </m:oMath>
      <w:r>
        <w:t>频率不变，波速变小 </w:t>
      </w:r>
      <w:r>
        <w:br w:type="textWrapping"/>
      </w:r>
      <w:r>
        <w:t xml:space="preserve">C.频率不变，波长变长 </w:t>
      </w:r>
      <m:oMath>
        <m:r>
          <m:t>D.</m:t>
        </m:r>
      </m:oMath>
      <w:r>
        <w:t>波速变小，波长变长</w:t>
      </w:r>
    </w:p>
    <w:p>
      <w:r>
        <w:rPr>
          <w:rStyle w:val="164"/>
        </w:rPr>
        <w:t>四 、综合题（本大题共1小题，共14分）</w:t>
      </w:r>
    </w:p>
    <w:p>
      <w:r>
        <w:t>21.（14分）1947年，第一台微波炉问世，微波炉就是用微波来煮饭烧菜的．微波是一种电磁波，这种电磁波的能量不仅比通常的无线电波大得多，而且还很有“个性”，微波一碰到金属就发生反射，金属根本没有办法吸收或传导它；但微波可以穿过玻璃、陶瓷、塑料等绝缘材料，且不会消耗能量；而含有水分的食物，微波不但能透过，其能量反而会被吸收．</w:t>
      </w:r>
    </w:p>
    <w:p>
      <w:pPr>
        <w:ind w:left="420"/>
      </w:pPr>
      <w:r>
        <w:t>微波炉正是利用微波的这些特性制作的．微波炉的外壳用不锈钢等金属材料制成，可以阻挡微波从炉内逃出，以免影响人们的身体健康．装食物的容器则用绝缘材料制成．微波能穿透食物，并使食物中的水分子也随之运动，剧烈的运动产生了大量的热能，于是食物“煮”熟了．这就是微波炉加热的原理．</w:t>
      </w:r>
    </w:p>
    <w:p>
      <w:pPr>
        <w:ind w:left="420"/>
      </w:pPr>
      <w:r>
        <w:t>（1）通过短文的阅读，在微波炉中应选用下列哪种容器来加热饭菜</w:t>
      </w:r>
      <w:r>
        <w:rPr>
          <w:u w:val="single"/>
        </w:rPr>
        <w:t xml:space="preserve">       </w:t>
      </w:r>
      <w:r>
        <w:rPr>
          <w:u w:val="single"/>
        </w:rPr>
        <w:tab/>
      </w:r>
    </w:p>
    <w:p>
      <w:pPr>
        <w:ind w:left="420"/>
      </w:pPr>
      <w:r>
        <w:t>A．不锈钢盆子                  B．铁盆子</w:t>
      </w:r>
    </w:p>
    <w:p>
      <w:pPr>
        <w:ind w:left="420"/>
      </w:pPr>
      <w:r>
        <w:t>C．玻璃盆子                     D．铜制盆子</w:t>
      </w:r>
    </w:p>
    <w:p>
      <w:pPr>
        <w:ind w:left="420"/>
      </w:pPr>
      <w:r>
        <w:t>（2）微波在真空中传播速度是</w:t>
      </w:r>
      <w:r>
        <w:rPr>
          <w:u w:val="single"/>
        </w:rPr>
        <w:t xml:space="preserve">      </w:t>
      </w:r>
      <w:r>
        <w:rPr>
          <w:u w:val="single"/>
        </w:rPr>
        <w:tab/>
      </w:r>
      <w:r>
        <w:t xml:space="preserve"> m/s；请你猜想，微波</w:t>
      </w:r>
      <w:r>
        <w:rPr>
          <w:u w:val="single"/>
        </w:rPr>
        <w:t xml:space="preserve">      </w:t>
      </w:r>
      <w:r>
        <w:rPr>
          <w:u w:val="single"/>
        </w:rPr>
        <w:tab/>
      </w:r>
      <w:r>
        <w:t>能量（选填“具有”或“不具有”）；</w:t>
      </w:r>
    </w:p>
    <w:p>
      <w:pPr>
        <w:ind w:left="420"/>
      </w:pPr>
      <w:r>
        <w:t>（3）为安全使用微波炉应选用</w:t>
      </w:r>
      <w:r>
        <w:rPr>
          <w:u w:val="single"/>
        </w:rPr>
        <w:t xml:space="preserve">    </w:t>
      </w:r>
      <w:r>
        <w:rPr>
          <w:u w:val="single"/>
        </w:rPr>
        <w:tab/>
      </w:r>
      <w:r>
        <w:t>孔插座；</w:t>
      </w:r>
    </w:p>
    <w:p>
      <w:pPr>
        <w:ind w:left="420"/>
      </w:pPr>
      <w:r>
        <w:t>（4）微波炉的外壳为什么用不锈钢等金属材料制成？</w:t>
      </w:r>
    </w:p>
    <w:p>
      <w:r>
        <w:rPr>
          <w:rStyle w:val="164"/>
        </w:rPr>
        <w:t>五 、计算题（本大题共1小题，共12分）</w:t>
      </w:r>
    </w:p>
    <w:p>
      <w:r>
        <w:t>22.（12分）如图是一种建立在空间的太阳能电站向地球上固定区域供电的示意图．在太阳能收集板上铺设太阳能电池，通过光电转换把太阳能转换成电能，再经微波转换器将电流转换成微波，并通过天线将电能以微波的形式向地面发送．地面接收站通过天线把微波能还原成电能．</w:t>
      </w:r>
    </w:p>
    <w:p>
      <w:pPr>
        <w:ind w:left="420"/>
      </w:pPr>
      <w:r>
        <w:drawing>
          <wp:inline distT="0" distB="0" distL="114300" distR="114300">
            <wp:extent cx="1663065" cy="1767205"/>
            <wp:effectExtent l="0" t="0" r="1333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1"/>
                    <a:stretch>
                      <a:fillRect/>
                    </a:stretch>
                  </pic:blipFill>
                  <pic:spPr>
                    <a:xfrm>
                      <a:off x="0" y="0"/>
                      <a:ext cx="1663200" cy="1767600"/>
                    </a:xfrm>
                    <a:prstGeom prst="rect">
                      <a:avLst/>
                    </a:prstGeom>
                  </pic:spPr>
                </pic:pic>
              </a:graphicData>
            </a:graphic>
          </wp:inline>
        </w:drawing>
      </w:r>
    </w:p>
    <w:p>
      <w:pPr>
        <w:ind w:left="420"/>
      </w:pPr>
      <w:r>
        <w:t>（1）如果太阳能电池的硅片能提供的电能为12kW/</w:t>
      </w:r>
      <m:oMath>
        <m:sSup>
          <m:sSupPr/>
          <m:e>
            <m:r>
              <m:t>m</m:t>
            </m:r>
          </m:e>
          <m:sup>
            <m:r>
              <m:t>2</m:t>
            </m:r>
          </m:sup>
        </m:sSup>
      </m:oMath>
      <w:r>
        <w:t>，巨大的太阳能收集板的总面积为5×10</w:t>
      </w:r>
      <w:r>
        <w:rPr>
          <w:vertAlign w:val="superscript"/>
        </w:rPr>
        <w:t>6</w:t>
      </w:r>
      <m:oMath>
        <m:sSup>
          <m:sSupPr/>
          <m:e>
            <m:r>
              <m:t>m</m:t>
            </m:r>
          </m:e>
          <m:sup>
            <m:r>
              <m:t>2</m:t>
            </m:r>
          </m:sup>
        </m:sSup>
      </m:oMath>
      <w:r>
        <w:t>，则太阳能电站的发电能力是多少kW？</w:t>
      </w:r>
    </w:p>
    <w:p>
      <w:pPr>
        <w:ind w:left="420"/>
      </w:pPr>
      <w:r>
        <w:t>（2）利用微波传输电能，实现了“无缆输电”．输电效率可达80%，若微波输电采用的频率是2450MHz．求微波的波长及地面接收站接收到的电能是多少kW？</w:t>
      </w:r>
    </w:p>
    <w:p>
      <w:r>
        <w:br w:type="page"/>
      </w:r>
    </w:p>
    <w:p>
      <w:pPr>
        <w:jc w:val="center"/>
      </w:pPr>
      <w:r>
        <w:rPr>
          <w:b/>
          <w:sz w:val="32"/>
        </w:rPr>
        <w:t>答案和解析</w:t>
      </w:r>
    </w:p>
    <w:p>
      <w:r>
        <w:rPr>
          <w:color w:val="3333FF"/>
        </w:rPr>
        <w:t>1.【答案】</w:t>
      </w:r>
      <w:r>
        <w:t>B;</w:t>
      </w:r>
    </w:p>
    <w:p>
      <w:r>
        <w:rPr>
          <w:color w:val="3333FF"/>
        </w:rPr>
        <w:t>【解析】</w:t>
      </w:r>
      <w:r>
        <w:t> </w:t>
      </w:r>
      <w:r>
        <w:br w:type="textWrapping"/>
      </w:r>
      <w:r>
        <w:t>此题主要考查了声波和电磁波的理解和掌握情况，这就要求学生熟悉并知道课本中所列举的有关声的利用和电磁波的应用，是一道综合题，但难度不大。 </w:t>
      </w:r>
      <w:r>
        <w:br w:type="textWrapping"/>
      </w:r>
      <m:oMath>
        <m:r>
          <m:t>(1)</m:t>
        </m:r>
      </m:oMath>
      <w:r>
        <w:t>声音的传播需要介质，电磁波的传播不需要介质； </w:t>
      </w:r>
      <w:r>
        <w:br w:type="textWrapping"/>
      </w:r>
      <m:oMath>
        <m:r>
          <m:t>(2)</m:t>
        </m:r>
      </m:oMath>
      <w:r>
        <w:t>自然界中，火山爆发、地震、风暴等都能产生次声波； </w:t>
      </w:r>
      <w:r>
        <w:br w:type="textWrapping"/>
      </w:r>
      <m:oMath>
        <m:r>
          <m:t>(3)</m:t>
        </m:r>
      </m:oMath>
      <w:r>
        <w:t>人们日常生活中用的电视信号、手机信号以及卫星通信都是利用电磁波传递信号； </w:t>
      </w:r>
      <w:r>
        <w:br w:type="textWrapping"/>
      </w:r>
      <m:oMath>
        <m:r>
          <m:t>(4)</m:t>
        </m:r>
      </m:oMath>
      <w:r>
        <w:t>电磁波的传播速度只与传播介质有关，与频率无关。 </w:t>
      </w:r>
      <w:r>
        <w:br w:type="textWrapping"/>
      </w:r>
      <w:r>
        <w:t> </w:t>
      </w:r>
      <w:r>
        <w:br w:type="textWrapping"/>
      </w:r>
      <w:r>
        <w:t>A.电磁波可以在真空中传播，声波只能在固体、液体、气体中传播，在真空中不能传播；如果两点间是真空，可以传播电磁波但不能传递声波，故</w:t>
      </w:r>
      <m:oMath>
        <m:r>
          <m:t>A</m:t>
        </m:r>
      </m:oMath>
      <w:r>
        <w:t>错误； </w:t>
      </w:r>
      <w:r>
        <w:br w:type="textWrapping"/>
      </w:r>
      <w:r>
        <w:t>B.频率低于</w:t>
      </w:r>
      <m:oMath>
        <m:r>
          <m:rPr>
            <m:nor/>
            <m:sty m:val="p"/>
          </m:rPr>
          <w:rPr>
            <w:b w:val="0"/>
            <w:i w:val="0"/>
          </w:rPr>
          <m:t>20Hz</m:t>
        </m:r>
      </m:oMath>
      <w:r>
        <w:t>的声波称为次声波，大自然的许多活动，如地震、火山喷发、台风等都伴有次声波产生，故</w:t>
      </w:r>
      <m:oMath>
        <m:r>
          <m:t>B</m:t>
        </m:r>
      </m:oMath>
      <w:r>
        <w:t>正确； </w:t>
      </w:r>
      <w:r>
        <w:br w:type="textWrapping"/>
      </w:r>
      <w:r>
        <w:t>C.卫星和地面的联系靠电磁波，所以我国建立的“北斗”卫星定位系统是利用电磁波传递来进行定位的，故</w:t>
      </w:r>
      <m:oMath>
        <m:r>
          <m:t>C</m:t>
        </m:r>
      </m:oMath>
      <w:r>
        <w:t>错误； </w:t>
      </w:r>
      <w:r>
        <w:br w:type="textWrapping"/>
      </w:r>
      <w:r>
        <w:t>D.电磁波的传播速度只与传播介质有关，与频率无关，故</w:t>
      </w:r>
      <m:oMath>
        <m:r>
          <m:t>D</m:t>
        </m:r>
      </m:oMath>
      <w:r>
        <w:t>错误。 </w:t>
      </w:r>
      <w:r>
        <w:br w:type="textWrapping"/>
      </w:r>
      <w:r>
        <w:t>故选</w:t>
      </w:r>
      <m:oMath>
        <m:r>
          <m:t>B</m:t>
        </m:r>
      </m:oMath>
      <w:r>
        <w:t>。</w:t>
      </w:r>
      <w:r>
        <w:br w:type="textWrapping"/>
      </w:r>
    </w:p>
    <w:p>
      <w:r>
        <w:rPr>
          <w:color w:val="3333FF"/>
        </w:rPr>
        <w:t>2.【答案】</w:t>
      </w:r>
      <w:r>
        <w:t>C;</w:t>
      </w:r>
    </w:p>
    <w:p>
      <w:r>
        <w:rPr>
          <w:color w:val="3333FF"/>
        </w:rPr>
        <w:t>【解析】</w:t>
      </w:r>
      <w:r>
        <w:t>解：</w:t>
      </w:r>
      <m:oMath>
        <m:r>
          <m:t>A</m:t>
        </m:r>
      </m:oMath>
      <w:r>
        <w:t>、迅速变化的电流周围产生电磁波，并不是任何通电导体周围空间都会产生电磁波，故A错误；  </w:t>
      </w:r>
      <w:r>
        <w:br w:type="textWrapping"/>
      </w:r>
      <w:r>
        <w:t>B、照明线路中是</w:t>
      </w:r>
      <m:oMath>
        <m:r>
          <m:rPr>
            <m:nor/>
            <m:sty m:val="p"/>
          </m:rPr>
          <w:rPr>
            <w:b w:val="0"/>
            <w:i w:val="0"/>
          </w:rPr>
          <m:t>50Hz</m:t>
        </m:r>
      </m:oMath>
      <w:r>
        <w:t>的交流电，电流方向迅速变化，所以周围会产生电磁波，故B错误；  </w:t>
      </w:r>
      <w:r>
        <w:br w:type="textWrapping"/>
      </w:r>
      <w:r>
        <w:t>C、直流电在通断过程中会产生电磁波，故C正确；  </w:t>
      </w:r>
      <w:r>
        <w:br w:type="textWrapping"/>
      </w:r>
      <w:r>
        <w:t>D、迅速变化的电流周围产生电磁波，日光灯起动也会产生电磁波，故D错误．  </w:t>
      </w:r>
      <w:r>
        <w:br w:type="textWrapping"/>
      </w:r>
      <w:r>
        <w:t>故选C． </w:t>
      </w:r>
      <w:r>
        <w:br w:type="textWrapping"/>
      </w:r>
      <w:r>
        <w:t>导体中的电流迅速变化时，会在空间激起电磁波，据此可做出判断．  </w:t>
      </w:r>
      <w:r>
        <w:br w:type="textWrapping"/>
      </w:r>
      <w:r>
        <w:t>该题考查了电磁波的产生，要注意是迅速变化的电流周围产生电磁波，包括电流的大小和方向．</w:t>
      </w:r>
      <w:r>
        <w:br w:type="textWrapping"/>
      </w:r>
    </w:p>
    <w:p>
      <w:r>
        <w:rPr>
          <w:color w:val="3333FF"/>
        </w:rPr>
        <w:t>3.【答案】</w:t>
      </w:r>
      <w:r>
        <w:t>C;</w:t>
      </w:r>
    </w:p>
    <w:p>
      <w:r>
        <w:rPr>
          <w:color w:val="3333FF"/>
        </w:rPr>
        <w:t>【解析】</w:t>
      </w:r>
      <w:r>
        <w:t>利用公式s=vt，算出电磁波从雷达发出到返回的总路程s，再将s除以2即为目标到雷达的距离．电磁波从雷达发出到返回总路程为s=vt=3×10</w:t>
      </w:r>
      <w:r>
        <w:rPr>
          <w:vertAlign w:val="superscript"/>
        </w:rPr>
        <w:t>8</w:t>
      </w:r>
      <w:r>
        <w:t>m/s×1.2×10</w:t>
      </w:r>
      <w:r>
        <w:rPr>
          <w:vertAlign w:val="superscript"/>
        </w:rPr>
        <w:t>﹣4</w:t>
      </w:r>
      <w:r>
        <w:t>s=3．6×10</w:t>
      </w:r>
      <w:r>
        <w:rPr>
          <w:vertAlign w:val="superscript"/>
        </w:rPr>
        <w:t>4</w:t>
      </w:r>
      <w:r>
        <w:t>m=36km，则此目标距雷达为s′=</w:t>
      </w:r>
      <w:r>
        <w:drawing>
          <wp:inline distT="0" distB="0" distL="114300" distR="114300">
            <wp:extent cx="93345" cy="330835"/>
            <wp:effectExtent l="0" t="0" r="1905" b="120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2"/>
                    <a:stretch>
                      <a:fillRect/>
                    </a:stretch>
                  </pic:blipFill>
                  <pic:spPr>
                    <a:xfrm>
                      <a:off x="0" y="0"/>
                      <a:ext cx="93600" cy="331200"/>
                    </a:xfrm>
                    <a:prstGeom prst="rect">
                      <a:avLst/>
                    </a:prstGeom>
                  </pic:spPr>
                </pic:pic>
              </a:graphicData>
            </a:graphic>
          </wp:inline>
        </w:drawing>
      </w:r>
      <w:r>
        <w:t>=</w:t>
      </w:r>
      <w:r>
        <w:drawing>
          <wp:inline distT="0" distB="0" distL="114300" distR="114300">
            <wp:extent cx="323850" cy="330835"/>
            <wp:effectExtent l="0" t="0" r="0" b="1206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3"/>
                    <a:stretch>
                      <a:fillRect/>
                    </a:stretch>
                  </pic:blipFill>
                  <pic:spPr>
                    <a:xfrm>
                      <a:off x="0" y="0"/>
                      <a:ext cx="324000" cy="331200"/>
                    </a:xfrm>
                    <a:prstGeom prst="rect">
                      <a:avLst/>
                    </a:prstGeom>
                  </pic:spPr>
                </pic:pic>
              </a:graphicData>
            </a:graphic>
          </wp:inline>
        </w:drawing>
      </w:r>
      <w:r>
        <w:t>=18km．</w:t>
      </w:r>
    </w:p>
    <w:p>
      <w:r>
        <w:t>故选C</w:t>
      </w:r>
    </w:p>
    <w:p>
      <w:r>
        <w:t>不能盲目的用公式s=vt算出结果即为答案，需要除以2；雷达发出的是电磁波，传播速度等于光速．</w:t>
      </w:r>
      <w:r>
        <w:br w:type="textWrapping"/>
      </w:r>
    </w:p>
    <w:p>
      <w:r>
        <w:rPr>
          <w:color w:val="3333FF"/>
        </w:rPr>
        <w:t>4.【答案】</w:t>
      </w:r>
      <w:r>
        <w:t>A;</w:t>
      </w:r>
    </w:p>
    <w:p>
      <w:r>
        <w:rPr>
          <w:color w:val="3333FF"/>
        </w:rPr>
        <w:t>【解析】</w:t>
      </w:r>
      <w:r>
        <w:t>我国的北斗卫星导航系统具有定位、导航和通信等功能，它传递信息是利用电磁波传递信息的，故A正确。</w:t>
      </w:r>
      <w:r>
        <w:br w:type="textWrapping"/>
      </w:r>
    </w:p>
    <w:p>
      <w:r>
        <w:rPr>
          <w:color w:val="3333FF"/>
        </w:rPr>
        <w:t>5.【答案】</w:t>
      </w:r>
      <w:r>
        <w:t>B;</w:t>
      </w:r>
    </w:p>
    <w:p>
      <w:r>
        <w:rPr>
          <w:color w:val="3333FF"/>
        </w:rPr>
        <w:t>【解析】</w:t>
      </w:r>
      <w:r>
        <w:t> </w:t>
      </w:r>
      <w:r>
        <w:br w:type="textWrapping"/>
      </w:r>
      <w:r>
        <w:t>此题主要考查的是学生学生的读图能力。 </w:t>
      </w:r>
      <w:r>
        <w:br w:type="textWrapping"/>
      </w:r>
      <w:r>
        <w:t> </w:t>
      </w:r>
      <w:r>
        <w:br w:type="textWrapping"/>
      </w:r>
      <w:r>
        <w:t>A.由图可知无线电波到</w:t>
      </w:r>
      <m:oMath>
        <m:r>
          <m:rPr>
            <m:nor/>
            <m:sty m:val="p"/>
          </m:rPr>
          <w:rPr>
            <w:b w:val="0"/>
            <w:i w:val="0"/>
          </w:rPr>
          <m:t>γ</m:t>
        </m:r>
      </m:oMath>
      <w:r>
        <w:t>射线的频率越来越高，而波长越来越短，所以红外线波长比蓝光波长长，故</w:t>
      </w:r>
      <m:oMath>
        <m:r>
          <m:t>A</m:t>
        </m:r>
      </m:oMath>
      <w:r>
        <w:t>错误； </w:t>
      </w:r>
      <w:r>
        <w:br w:type="textWrapping"/>
      </w:r>
      <w:r>
        <w:t>B.可见光和</w:t>
      </w:r>
      <m:oMath>
        <m:r>
          <m:t>X</m:t>
        </m:r>
      </m:oMath>
      <w:r>
        <w:t>射线都属于电磁波，故</w:t>
      </w:r>
      <m:oMath>
        <m:r>
          <m:t>B</m:t>
        </m:r>
      </m:oMath>
      <w:r>
        <w:t>正确； </w:t>
      </w:r>
      <w:r>
        <w:br w:type="textWrapping"/>
      </w:r>
      <w:r>
        <w:t>C.恒星温度越高，发出光的频率越高，故</w:t>
      </w:r>
      <m:oMath>
        <m:r>
          <m:t>C</m:t>
        </m:r>
      </m:oMath>
      <w:r>
        <w:t>错误； </w:t>
      </w:r>
      <w:r>
        <w:br w:type="textWrapping"/>
      </w:r>
      <w:r>
        <w:t>D.真空中各种电磁波的传播速度相同，故</w:t>
      </w:r>
      <m:oMath>
        <m:r>
          <m:t>D</m:t>
        </m:r>
      </m:oMath>
      <w:r>
        <w:t>错误。 </w:t>
      </w:r>
      <w:r>
        <w:br w:type="textWrapping"/>
      </w:r>
      <w:r>
        <w:t>故选</w:t>
      </w:r>
      <m:oMath>
        <m:r>
          <m:t>B</m:t>
        </m:r>
      </m:oMath>
      <w:r>
        <w:t>。</w:t>
      </w:r>
      <w:r>
        <w:br w:type="textWrapping"/>
      </w:r>
    </w:p>
    <w:p>
      <w:r>
        <w:rPr>
          <w:color w:val="3333FF"/>
        </w:rPr>
        <w:t>6.【答案】</w:t>
      </w:r>
      <w:r>
        <w:t>A;</w:t>
      </w:r>
    </w:p>
    <w:p>
      <w:r>
        <w:rPr>
          <w:color w:val="3333FF"/>
        </w:rPr>
        <w:t>【解析】</w:t>
      </w:r>
      <w:r>
        <w:t>解：</w:t>
      </w:r>
      <m:oMath>
        <m:r>
          <m:t>A</m:t>
        </m:r>
      </m:oMath>
      <w:r>
        <w:t>、各种电磁波在真空中的传播速度是一定的，为</w:t>
      </w:r>
      <m:oMath>
        <m:r>
          <m:t>3</m:t>
        </m:r>
        <m:r>
          <m:rPr>
            <m:nor/>
            <m:sty m:val="p"/>
          </m:rPr>
          <w:rPr>
            <w:b w:val="0"/>
            <w:i w:val="0"/>
          </w:rPr>
          <m:t>×1</m:t>
        </m:r>
        <m:sSup>
          <m:sSupPr/>
          <m:e>
            <m:r>
              <m:t>0</m:t>
            </m:r>
          </m:e>
          <m:sup>
            <m:r>
              <m:t>8</m:t>
            </m:r>
          </m:sup>
        </m:sSup>
        <m:f>
          <m:fPr/>
          <m:num>
            <m:r>
              <m:t>m</m:t>
            </m:r>
          </m:num>
          <m:den>
            <m:r>
              <m:t>s</m:t>
            </m:r>
          </m:den>
        </m:f>
      </m:oMath>
      <w:r>
        <w:t>，故A错误；  </w:t>
      </w:r>
      <w:r>
        <w:br w:type="textWrapping"/>
      </w:r>
      <w:r>
        <w:t>B、红外线常用于电视机遥控、夜视仪、热谱仪等等，故B正确．  </w:t>
      </w:r>
      <w:r>
        <w:br w:type="textWrapping"/>
      </w:r>
      <w:r>
        <w:t>C、根据电磁波谱的分布可知，紫外线的频率比无线电波的频率高，故C正确；  </w:t>
      </w:r>
      <w:r>
        <w:br w:type="textWrapping"/>
      </w:r>
      <w:r>
        <w:t>D、光也是一种电磁波，故可见光本质属于电磁波的一种，故D正确．  </w:t>
      </w:r>
      <w:r>
        <w:br w:type="textWrapping"/>
      </w:r>
      <w:r>
        <w:t>故选A． </w:t>
      </w:r>
      <w:r>
        <w:br w:type="textWrapping"/>
      </w:r>
      <m:oMath>
        <m:r>
          <m:t>(1)</m:t>
        </m:r>
      </m:oMath>
      <w:r>
        <w:t>电磁波的传播不需介质，各种电磁波在真空中的传播速度都相等．  </w:t>
      </w:r>
      <w:r>
        <w:br w:type="textWrapping"/>
      </w:r>
      <m:oMath>
        <m:r>
          <m:t>(2)</m:t>
        </m:r>
      </m:oMath>
      <w:r>
        <w:t>电视机等家用电器可以用遥控器控制，遥控器工作时发射红外线来控制电视机．  </w:t>
      </w:r>
      <w:r>
        <w:br w:type="textWrapping"/>
      </w:r>
      <m:oMath>
        <m:r>
          <m:t>(3)</m:t>
        </m:r>
      </m:oMath>
      <w:r>
        <w:t>分析题中图象得出紫外线与无线电波频率的关系．  </w:t>
      </w:r>
      <w:r>
        <w:br w:type="textWrapping"/>
      </w:r>
      <m:oMath>
        <m:r>
          <m:t>(4)</m:t>
        </m:r>
      </m:oMath>
      <w:r>
        <w:t>电磁波包括：无线电波、红外线、可见光、紫外线、伦琴射线、</w:t>
      </w:r>
      <m:oMath>
        <m:r>
          <m:rPr>
            <m:nor/>
            <m:sty m:val="p"/>
          </m:rPr>
          <w:rPr>
            <w:b w:val="0"/>
            <w:i w:val="0"/>
          </w:rPr>
          <m:t>γ</m:t>
        </m:r>
      </m:oMath>
      <w:r>
        <w:t>射线．  </w:t>
      </w:r>
      <w:r>
        <w:br w:type="textWrapping"/>
      </w:r>
      <w:r>
        <w:t>该题考查了有关电磁波的基础知识，对于这些基础知识要加强理解和应用．</w:t>
      </w:r>
      <w:r>
        <w:br w:type="textWrapping"/>
      </w:r>
    </w:p>
    <w:p>
      <w:r>
        <w:rPr>
          <w:color w:val="3333FF"/>
        </w:rPr>
        <w:t>7.【答案】</w:t>
      </w:r>
      <w:r>
        <w:t>D;</w:t>
      </w:r>
    </w:p>
    <w:p>
      <w:r>
        <w:rPr>
          <w:color w:val="3333FF"/>
        </w:rPr>
        <w:t>【解析】</w:t>
      </w:r>
      <w:r>
        <w:t>略</w:t>
      </w:r>
      <w:r>
        <w:br w:type="textWrapping"/>
      </w:r>
    </w:p>
    <w:p>
      <w:r>
        <w:rPr>
          <w:color w:val="3333FF"/>
        </w:rPr>
        <w:t>8.【答案】</w:t>
      </w:r>
      <w:r>
        <w:t>D;</w:t>
      </w:r>
    </w:p>
    <w:p>
      <w:r>
        <w:rPr>
          <w:color w:val="3333FF"/>
        </w:rPr>
        <w:t>【解析】</w:t>
      </w:r>
      <w:r>
        <w:t>解：</w:t>
      </w:r>
      <m:oMath>
        <m:r>
          <m:t>A</m:t>
        </m:r>
      </m:oMath>
      <w:r>
        <w:t>、雷达是利用向外界发射和接收电磁波测定物体位置的，故</w:t>
      </w:r>
      <m:oMath>
        <m:r>
          <m:t>A</m:t>
        </m:r>
      </m:oMath>
      <w:r>
        <w:t>正确； </w:t>
      </w:r>
      <w:r>
        <w:br w:type="textWrapping"/>
      </w:r>
      <m:oMath>
        <m:r>
          <m:t>B</m:t>
        </m:r>
      </m:oMath>
      <w:r>
        <w:t>、根据波速、波长、频率三者之间的关系可知，波速</w:t>
      </w:r>
      <m:oMath>
        <m:r>
          <m:t>=</m:t>
        </m:r>
      </m:oMath>
      <w:r>
        <w:t>波长</w:t>
      </w:r>
      <m:oMath>
        <m:r>
          <m:t>×</m:t>
        </m:r>
      </m:oMath>
      <w:r>
        <w:t>频率．由于电磁波在真空中的传播速度一定，所以，当电磁波的波长越大时，其频率就会越低，故</w:t>
      </w:r>
      <m:oMath>
        <m:r>
          <m:t>B</m:t>
        </m:r>
      </m:oMath>
      <w:r>
        <w:t>正确； </w:t>
      </w:r>
      <w:r>
        <w:br w:type="textWrapping"/>
      </w:r>
      <m:oMath>
        <m:r>
          <m:t>C</m:t>
        </m:r>
      </m:oMath>
      <w:r>
        <w:t>、通信方式一般分为模拟通信与数字通信两种，故</w:t>
      </w:r>
      <m:oMath>
        <m:r>
          <m:t>C</m:t>
        </m:r>
      </m:oMath>
      <w:r>
        <w:t>正确； </w:t>
      </w:r>
      <w:r>
        <w:br w:type="textWrapping"/>
      </w:r>
      <m:oMath>
        <m:r>
          <m:t>D</m:t>
        </m:r>
      </m:oMath>
      <w:r>
        <w:t>、光导纤维是靠光在光导纤维内壁多次反射传递信息的，故</w:t>
      </w:r>
      <m:oMath>
        <m:r>
          <m:t>D</m:t>
        </m:r>
      </m:oMath>
      <w:r>
        <w:t>错误． </w:t>
      </w:r>
      <w:r>
        <w:br w:type="textWrapping"/>
      </w:r>
      <w:r>
        <w:t>故选：</w:t>
      </w:r>
      <m:oMath>
        <m:r>
          <m:t>D.</m:t>
        </m:r>
      </m:oMath>
      <w:r>
        <w:t> </w:t>
      </w:r>
      <w:r>
        <w:br w:type="textWrapping"/>
      </w:r>
      <m:oMath>
        <m:r>
          <m:t>(1)</m:t>
        </m:r>
      </m:oMath>
      <w:r>
        <w:t>雷达利用电磁波探测目标的电子设备，发射电磁波对目标进行照射并接收其回波，由此获得目标至电磁波发射点的距离； </w:t>
      </w:r>
      <w:r>
        <w:br w:type="textWrapping"/>
      </w:r>
      <m:oMath>
        <m:r>
          <m:t>(2)</m:t>
        </m:r>
      </m:oMath>
      <w:r>
        <w:t>不同种类的电磁波在真空中的波速相同，结合波速、波长、频率三者之间的关系即可知道波长大的电磁波频率怎样变化； </w:t>
      </w:r>
      <w:r>
        <w:br w:type="textWrapping"/>
      </w:r>
      <m:oMath>
        <m:r>
          <m:t>(3)</m:t>
        </m:r>
      </m:oMath>
      <w:r>
        <w:t>数字通信是用数字信号作为载体来传输消息，或用数字信号对载波进行数字调制后再传输的通信方式．它可传输电报、数字数据等数字信号，也可传输经过数字化处理的语声和图象等模拟信号；模拟通信是用模拟信号作为载体来传输信息，或用模拟信号对载波进行模拟调制后再传输的通信方式； </w:t>
      </w:r>
      <w:r>
        <w:br w:type="textWrapping"/>
      </w:r>
      <m:oMath>
        <m:r>
          <m:t>(4)</m:t>
        </m:r>
      </m:oMath>
      <w:r>
        <w:t>光纤是一种利用光在玻璃或塑料制成的纤维中的全反射原理而达成的光传导工具，主要是利用光波在光导纤维中传输信息的通信方式． </w:t>
      </w:r>
      <w:r>
        <w:br w:type="textWrapping"/>
      </w:r>
      <w:r>
        <w:t>此题主要考查了电磁波的应用和通信方式，以及对光导纤维知识的理解，属于基础题．</w:t>
      </w:r>
      <w:r>
        <w:br w:type="textWrapping"/>
      </w:r>
    </w:p>
    <w:p>
      <w:r>
        <w:rPr>
          <w:color w:val="3333FF"/>
        </w:rPr>
        <w:t>9.【答案】</w:t>
      </w:r>
      <w:r>
        <w:t>C;</w:t>
      </w:r>
    </w:p>
    <w:p>
      <w:r>
        <w:rPr>
          <w:color w:val="3333FF"/>
        </w:rPr>
        <w:t>【解析】</w:t>
      </w:r>
      <w:r>
        <w:t>电磁波不断能够传递信息，也能够传递能量；电磁波对人类既有有益的方面，也有有害的方面；移动电话就是靠发射和接收电磁波来传递信息的；电磁波的传播不需要介质，电磁波可以在固体、液体、气体中传播，也可以在真空中传播．</w:t>
      </w:r>
    </w:p>
    <w:p>
      <w:r>
        <w:t>A．电磁波不只用来通信，还可以传递能量，例如微波炉就是利用了电磁波传递能量，该选项说法不正确；</w:t>
      </w:r>
    </w:p>
    <w:p>
      <w:r>
        <w:t>B．电磁波对人类是有辐射的，可引起人体病变，该选项说法不正确；</w:t>
      </w:r>
    </w:p>
    <w:p>
      <w:r>
        <w:t>C．手机既可以发射电磁波，也可以接收电磁波，该选项说法正确；</w:t>
      </w:r>
    </w:p>
    <w:p>
      <w:r>
        <w:t>D．卫星通信是利用电磁波来实现的，该选项说法不正确．</w:t>
      </w:r>
    </w:p>
    <w:p>
      <w:r>
        <w:t>故选C</w:t>
      </w:r>
      <w:r>
        <w:br w:type="textWrapping"/>
      </w:r>
    </w:p>
    <w:p>
      <w:r>
        <w:rPr>
          <w:color w:val="3333FF"/>
        </w:rPr>
        <w:t>10.【答案】</w:t>
      </w:r>
      <w:r>
        <w:t>C;</w:t>
      </w:r>
    </w:p>
    <w:p>
      <w:r>
        <w:rPr>
          <w:color w:val="3333FF"/>
        </w:rPr>
        <w:t>【解析】</w:t>
      </w:r>
      <w:r>
        <w:t>此题主要考查学生对：信息的传递的快慢的了解。 </w:t>
      </w:r>
      <w:r>
        <w:br w:type="textWrapping"/>
      </w:r>
      <w:r>
        <w:t>要解答本题需掌握：信息传递的由慢到快的发展史。 </w:t>
      </w:r>
      <w:r>
        <w:br w:type="textWrapping"/>
      </w:r>
      <w:r>
        <w:t>题目中提供的信息传递的几种方式有慢到快的顺序是：古代的驿站的形式---飞鸽传书的形式---发电报的形式---打电话的形式。 </w:t>
      </w:r>
      <w:r>
        <w:br w:type="textWrapping"/>
      </w:r>
      <m:oMath>
        <m:r>
          <m:t>A.</m:t>
        </m:r>
      </m:oMath>
      <w:r>
        <w:t>利用古代的驿站的形式传播最慢，故</w:t>
      </w:r>
      <m:oMath>
        <m:r>
          <m:t>A</m:t>
        </m:r>
      </m:oMath>
      <w:r>
        <w:t>不符合题意； B.利用发电报的形式传递信息，虽然不是很慢，但是相对电话也不快，故</w:t>
      </w:r>
      <m:oMath>
        <m:r>
          <m:t>B</m:t>
        </m:r>
      </m:oMath>
      <w:r>
        <w:t>不符合题意； C.利用打电话的形式传播最快，几十秒的时间，电话可以直接交谈，传递信息是实时的，故</w:t>
      </w:r>
      <m:oMath>
        <m:r>
          <m:t>C</m:t>
        </m:r>
      </m:oMath>
      <w:r>
        <w:t>符合题意； D.飞鸽传书也是很慢的传递信息的形式，故</w:t>
      </w:r>
      <m:oMath>
        <m:r>
          <m:t>D</m:t>
        </m:r>
      </m:oMath>
      <w:r>
        <w:t>不符合题意。  </w:t>
      </w:r>
      <w:r>
        <w:br w:type="textWrapping"/>
      </w:r>
      <w:r>
        <w:t>故选</w:t>
      </w:r>
      <m:oMath>
        <m:r>
          <m:t>C</m:t>
        </m:r>
      </m:oMath>
      <w:r>
        <w:t>。 </w:t>
      </w:r>
      <w:r>
        <w:br w:type="textWrapping"/>
      </w:r>
      <w:r>
        <w:t> </w:t>
      </w:r>
      <w:r>
        <w:br w:type="textWrapping"/>
      </w:r>
      <w:r>
        <w:br w:type="textWrapping"/>
      </w:r>
    </w:p>
    <w:p>
      <w:r>
        <w:rPr>
          <w:color w:val="3333FF"/>
        </w:rPr>
        <w:t>11.【答案】</w:t>
      </w:r>
      <w:r>
        <w:t>C;</w:t>
      </w:r>
    </w:p>
    <w:p>
      <w:r>
        <w:rPr>
          <w:color w:val="3333FF"/>
        </w:rPr>
        <w:t>【解析】</w:t>
      </w:r>
      <w:r>
        <w:t>解： </w:t>
      </w:r>
      <w:r>
        <w:br w:type="textWrapping"/>
      </w:r>
      <w:r>
        <w:t>A.所有电磁波的波速是一定的，波长</w:t>
      </w:r>
      <m:oMath>
        <m:r>
          <m:rPr>
            <m:nor/>
            <m:sty m:val="p"/>
          </m:rPr>
          <w:rPr>
            <w:b w:val="0"/>
            <w:i w:val="0"/>
          </w:rPr>
          <m:t>λ</m:t>
        </m:r>
      </m:oMath>
      <w:r>
        <w:t>与频率</w:t>
      </w:r>
      <m:oMath>
        <m:r>
          <m:t>f</m:t>
        </m:r>
      </m:oMath>
      <w:r>
        <w:t>成反比，因此电磁波的波长越长，频率越小，波速是不变的，故</w:t>
      </w:r>
      <m:oMath>
        <m:r>
          <m:t>A</m:t>
        </m:r>
      </m:oMath>
      <w:r>
        <w:t>错误； </w:t>
      </w:r>
      <w:r>
        <w:br w:type="textWrapping"/>
      </w:r>
      <w:r>
        <w:t>B.电磁波能在水中传播，所以北斗卫星定位系统可以给潜艇定位，故</w:t>
      </w:r>
      <m:oMath>
        <m:r>
          <m:t>B</m:t>
        </m:r>
      </m:oMath>
      <w:r>
        <w:t>错误； </w:t>
      </w:r>
      <w:r>
        <w:br w:type="textWrapping"/>
      </w:r>
      <w:r>
        <w:t>C.电磁波在真空中传播速度最快为</w:t>
      </w:r>
      <m:oMath>
        <m:r>
          <m:t>3×1</m:t>
        </m:r>
        <m:sSup>
          <m:sSupPr/>
          <m:e>
            <m:r>
              <m:t>0</m:t>
            </m:r>
          </m:e>
          <m:sup>
            <m:r>
              <m:t>8</m:t>
            </m:r>
          </m:sup>
        </m:sSup>
        <m:r>
          <m:rPr>
            <m:nor/>
            <m:sty m:val="p"/>
          </m:rPr>
          <w:rPr>
            <w:b w:val="0"/>
            <w:i w:val="0"/>
          </w:rPr>
          <m:t>m/s</m:t>
        </m:r>
      </m:oMath>
      <w:r>
        <w:t>，故</w:t>
      </w:r>
      <m:oMath>
        <m:r>
          <m:t>C</m:t>
        </m:r>
      </m:oMath>
      <w:r>
        <w:t>正确； </w:t>
      </w:r>
      <w:r>
        <w:br w:type="textWrapping"/>
      </w:r>
      <w:r>
        <w:t>D.从信息理论角度分析可知：作为载体的无线电波，频率越高，相同时间内传输的信息就越多，而不是传播信息的速度就越快，故</w:t>
      </w:r>
      <m:oMath>
        <m:r>
          <m:t>D</m:t>
        </m:r>
      </m:oMath>
      <w:r>
        <w:t>错误。 </w:t>
      </w:r>
      <w:r>
        <w:br w:type="textWrapping"/>
      </w:r>
      <w:r>
        <w:t>故选：</w:t>
      </w:r>
      <m:oMath>
        <m:r>
          <m:t>C</m:t>
        </m:r>
      </m:oMath>
      <w:r>
        <w:t>。 </w:t>
      </w:r>
      <w:r>
        <w:br w:type="textWrapping"/>
      </w:r>
      <w:r>
        <w:t>解答此种类型的题必需知道：所有电磁波的波速是一定的，由</w:t>
      </w:r>
      <m:oMath>
        <m:r>
          <m:t>c=</m:t>
        </m:r>
        <m:r>
          <m:rPr>
            <m:nor/>
            <m:sty m:val="p"/>
          </m:rPr>
          <w:rPr>
            <w:b w:val="0"/>
            <w:i w:val="0"/>
          </w:rPr>
          <m:t>λf</m:t>
        </m:r>
      </m:oMath>
      <w:r>
        <w:t>可知，波长</w:t>
      </w:r>
      <m:oMath>
        <m:r>
          <m:rPr>
            <m:nor/>
            <m:sty m:val="p"/>
          </m:rPr>
          <w:rPr>
            <w:b w:val="0"/>
            <w:i w:val="0"/>
          </w:rPr>
          <m:t>λ</m:t>
        </m:r>
      </m:oMath>
      <w:r>
        <w:t>与频率</w:t>
      </w:r>
      <m:oMath>
        <m:r>
          <m:t>f</m:t>
        </m:r>
      </m:oMath>
      <w:r>
        <w:t>成反比；电磁波传播的条件；电磁波传播的速度；电磁波的信息传递量跟频率的关系：电磁波的频率越高，同时间内传输的信息就越多。 </w:t>
      </w:r>
      <w:r>
        <w:br w:type="textWrapping"/>
      </w:r>
      <w:r>
        <w:t>此题主要考查电磁波的特点，是一道基础题，应牢记电磁波的性质，同时了解信息的传递。</w:t>
      </w:r>
      <w:r>
        <w:br w:type="textWrapping"/>
      </w:r>
    </w:p>
    <w:p>
      <w:r>
        <w:rPr>
          <w:color w:val="3333FF"/>
        </w:rPr>
        <w:t>12.【答案】</w:t>
      </w:r>
      <w:r>
        <w:t>A;</w:t>
      </w:r>
    </w:p>
    <w:p>
      <w:r>
        <w:rPr>
          <w:color w:val="3333FF"/>
        </w:rPr>
        <w:t>【解析】</w:t>
      </w:r>
      <w:r>
        <w:t>解：转动收音机调谐器的旋钮是为了从接收的电磁波中，选出需要的某一频率的电磁波。 </w:t>
      </w:r>
      <w:r>
        <w:br w:type="textWrapping"/>
      </w:r>
      <w:r>
        <w:t>故选：</w:t>
      </w:r>
      <m:oMath>
        <m:r>
          <m:t>A</m:t>
        </m:r>
      </m:oMath>
      <w:r>
        <w:t>。 </w:t>
      </w:r>
      <w:r>
        <w:br w:type="textWrapping"/>
      </w:r>
      <w:r>
        <w:t>调谐器的作用是把某一频率的电磁波选出来。 </w:t>
      </w:r>
      <w:r>
        <w:br w:type="textWrapping"/>
      </w:r>
      <w:r>
        <w:t>该题考查了调谐器的作用，即选台。不要把调谐和检波混淆，调谐是选出需要的信号，检波是把这种信号取出来。</w:t>
      </w:r>
      <w:r>
        <w:br w:type="textWrapping"/>
      </w:r>
    </w:p>
    <w:p>
      <w:r>
        <w:rPr>
          <w:color w:val="3333FF"/>
        </w:rPr>
        <w:t>13.【答案】</w:t>
      </w:r>
      <w:r>
        <w:t>D;</w:t>
      </w:r>
    </w:p>
    <w:p>
      <w:r>
        <w:rPr>
          <w:color w:val="3333FF"/>
        </w:rPr>
        <w:t>【解析】</w:t>
      </w:r>
      <w:r>
        <w:t>红外线是看不见的光，电视机的遥控器能发射红外线实现对电视机的控制．A．γ射线在工业中可用来探伤或流水线的自动控制．γ射线对细胞有杀伤力，医疗上用来治疗肿瘤等等．不符合题意．B．X射线在医学上常用作辅助检查，临床上常用的x线检查方法有透视和摄片两种．工业中用来探伤等等．不符合题意．C．紫外线常</w:t>
      </w:r>
      <w:r>
        <w:drawing>
          <wp:inline distT="0" distB="0" distL="114300" distR="114300">
            <wp:extent cx="17780" cy="177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14"/>
                    <a:stretch>
                      <a:fillRect/>
                    </a:stretch>
                  </pic:blipFill>
                  <pic:spPr>
                    <a:xfrm>
                      <a:off x="0" y="0"/>
                      <a:ext cx="18000" cy="18000"/>
                    </a:xfrm>
                    <a:prstGeom prst="rect">
                      <a:avLst/>
                    </a:prstGeom>
                  </pic:spPr>
                </pic:pic>
              </a:graphicData>
            </a:graphic>
          </wp:inline>
        </w:drawing>
      </w:r>
      <w:r>
        <w:t>用杀毒、验钞、合成V</w:t>
      </w:r>
      <w:r>
        <w:rPr>
          <w:vertAlign w:val="subscript"/>
        </w:rPr>
        <w:t>D</w:t>
      </w:r>
      <w:r>
        <w:t>等等．不符合题意．D．红外线常用电视机遥控、夜视仪、热谱仪等等．符合题意．</w:t>
      </w:r>
    </w:p>
    <w:p>
      <w:r>
        <w:t>故选D</w:t>
      </w:r>
    </w:p>
    <w:p>
      <w:r>
        <w:t>了解几种γ射线、X射线、紫外线、红外线的用途，记住紫外线和红外线在实际中的应用．</w:t>
      </w:r>
      <w:r>
        <w:br w:type="textWrapping"/>
      </w:r>
    </w:p>
    <w:p>
      <w:r>
        <w:rPr>
          <w:color w:val="3333FF"/>
        </w:rPr>
        <w:t>14.【答案】</w:t>
      </w:r>
      <w:r>
        <w:t>电磁;</w:t>
      </w:r>
    </w:p>
    <w:p>
      <w:r>
        <w:rPr>
          <w:color w:val="3333FF"/>
        </w:rPr>
        <w:t>【解析】</w:t>
      </w:r>
      <w:r>
        <w:t>解：语音信息是利用手机通过一定频率的电磁波来传递信息，它在真空中的传播速度等于光速为</w:t>
      </w:r>
      <m:oMath>
        <m:r>
          <m:t>3</m:t>
        </m:r>
        <m:r>
          <m:rPr>
            <m:nor/>
            <m:sty m:val="p"/>
          </m:rPr>
          <w:rPr>
            <w:b w:val="0"/>
            <w:i w:val="0"/>
          </w:rPr>
          <m:t>×1</m:t>
        </m:r>
        <m:sSup>
          <m:sSupPr/>
          <m:e>
            <m:r>
              <m:t>0</m:t>
            </m:r>
          </m:e>
          <m:sup>
            <m:r>
              <m:t>8</m:t>
            </m:r>
          </m:sup>
        </m:sSup>
        <m:f>
          <m:fPr/>
          <m:num>
            <m:r>
              <m:t>m</m:t>
            </m:r>
          </m:num>
          <m:den>
            <m:r>
              <m:t>s</m:t>
            </m:r>
          </m:den>
        </m:f>
      </m:oMath>
      <w:r>
        <w:t>． </w:t>
      </w:r>
      <w:r>
        <w:br w:type="textWrapping"/>
      </w:r>
      <w:r>
        <w:t>故答案为：电磁．  </w:t>
      </w:r>
      <w:r>
        <w:br w:type="textWrapping"/>
      </w:r>
      <w:r>
        <w:t>电磁波是个大家族，广播、电视、移动通信等都是靠电磁波来传递信息的，电磁波在真空中的传播速度大约</w:t>
      </w:r>
      <m:oMath>
        <m:r>
          <m:t>30</m:t>
        </m:r>
      </m:oMath>
      <w:r>
        <w:t>万每秒，是宇宙间物质运动的最快速度．  </w:t>
      </w:r>
      <w:r>
        <w:br w:type="textWrapping"/>
      </w:r>
      <w:r>
        <w:t>此题主要考查电磁波在移动通信中的应用，是基础知识，比较容易．</w:t>
      </w:r>
      <w:r>
        <w:br w:type="textWrapping"/>
      </w:r>
    </w:p>
    <w:p>
      <w:r>
        <w:rPr>
          <w:color w:val="3333FF"/>
        </w:rPr>
        <w:t>15.【答案】</w:t>
      </w:r>
      <w:r>
        <w:t>贝尔;模拟;</w:t>
      </w:r>
    </w:p>
    <w:p>
      <w:r>
        <w:rPr>
          <w:color w:val="3333FF"/>
        </w:rPr>
        <w:t>【解析】</w:t>
      </w:r>
      <w:r>
        <w:t>解：（1）贝尔发明电话； </w:t>
      </w:r>
      <w:r>
        <w:br w:type="textWrapping"/>
      </w:r>
      <w:r>
        <w:t>（2）最早电话用模拟信号通信． </w:t>
      </w:r>
      <w:r>
        <w:br w:type="textWrapping"/>
      </w:r>
      <w:r>
        <w:t>故答案为：贝尔；模拟．</w:t>
      </w:r>
      <w:r>
        <w:br w:type="textWrapping"/>
      </w:r>
    </w:p>
    <w:p>
      <w:r>
        <w:rPr>
          <w:color w:val="3333FF"/>
        </w:rPr>
        <w:t>16.【答案】</w:t>
      </w:r>
      <w:r>
        <w:t>; (1). 电磁波; (2). 超声波; (3). 紫外线;</w:t>
      </w:r>
    </w:p>
    <w:p>
      <w:r>
        <w:rPr>
          <w:color w:val="3333FF"/>
        </w:rPr>
        <w:t>【解析】</w:t>
      </w:r>
      <w:r>
        <w:t>手机通讯利用了超声波传递信息的；医院检查身体所用的B超利用了超声波传递信息；验钞机利用紫外线可使荧光物质发光来辨别钞票真伪．</w:t>
      </w:r>
      <w:r>
        <w:br w:type="textWrapping"/>
      </w:r>
    </w:p>
    <w:p>
      <w:r>
        <w:rPr>
          <w:color w:val="3333FF"/>
        </w:rPr>
        <w:t>17.【答案】</w:t>
      </w:r>
      <w:r>
        <w:t>电磁波;</w:t>
      </w:r>
    </w:p>
    <w:p>
      <w:r>
        <w:rPr>
          <w:color w:val="3333FF"/>
        </w:rPr>
        <w:t>【解析】</w:t>
      </w:r>
      <w:r>
        <w:t>解：手机是靠发射、接受电磁波进行传递信息的，若旁边有人拨打手机时，手机发出的电磁波被医院的设备接收，受到干扰。 </w:t>
      </w:r>
      <w:r>
        <w:br w:type="textWrapping"/>
      </w:r>
      <w:r>
        <w:t>故答案为：电磁波。 </w:t>
      </w:r>
      <w:r>
        <w:br w:type="textWrapping"/>
      </w:r>
      <w:r>
        <w:t>通信设备是依靠电磁波传递信息的。 </w:t>
      </w:r>
      <w:r>
        <w:br w:type="textWrapping"/>
      </w:r>
      <w:r>
        <w:t>此题主要考查电磁波的应用，是对基础知识的考查。</w:t>
      </w:r>
      <w:r>
        <w:br w:type="textWrapping"/>
      </w:r>
    </w:p>
    <w:p>
      <w:r>
        <w:rPr>
          <w:color w:val="3333FF"/>
        </w:rPr>
        <w:t>18.【答案】</w:t>
      </w:r>
      <w:r>
        <w:t>电磁波  </w:t>
      </w:r>
      <m:oMath>
        <m:r>
          <m:t>3×1</m:t>
        </m:r>
        <m:sSup>
          <m:sSupPr/>
          <m:e>
            <m:r>
              <m:t>0</m:t>
            </m:r>
          </m:e>
          <m:sup>
            <m:r>
              <m:t>8</m:t>
            </m:r>
          </m:sup>
        </m:sSup>
      </m:oMath>
      <w:r>
        <w:t>;</w:t>
      </w:r>
    </w:p>
    <w:p>
      <w:r>
        <w:rPr>
          <w:color w:val="3333FF"/>
        </w:rPr>
        <w:t>【解析】</w:t>
      </w:r>
      <w:r>
        <w:t> </w:t>
      </w:r>
      <w:r>
        <w:br w:type="textWrapping"/>
      </w:r>
      <m:oMath>
        <m:r>
          <m:rPr>
            <m:nor/>
            <m:sty m:val="p"/>
          </m:rPr>
          <w:rPr>
            <w:b w:val="0"/>
            <w:i w:val="0"/>
          </w:rPr>
          <m:t>GPS</m:t>
        </m:r>
      </m:oMath>
      <w:r>
        <w:t>定位系统是利用电磁波传递信息的，电磁波在真空中的传播速度为</w:t>
      </w:r>
      <m:oMath>
        <m:r>
          <m:t>3×1</m:t>
        </m:r>
        <m:sSup>
          <m:sSupPr/>
          <m:e>
            <m:r>
              <m:t>0</m:t>
            </m:r>
          </m:e>
          <m:sup>
            <m:r>
              <m:t>8</m:t>
            </m:r>
          </m:sup>
        </m:sSup>
        <m:r>
          <m:rPr>
            <m:nor/>
            <m:sty m:val="p"/>
          </m:rPr>
          <w:rPr>
            <w:b w:val="0"/>
            <w:i w:val="0"/>
          </w:rPr>
          <m:t>m/s</m:t>
        </m:r>
      </m:oMath>
      <w:r>
        <w:t>。 </w:t>
      </w:r>
      <w:r>
        <w:br w:type="textWrapping"/>
      </w:r>
      <m:oMath>
        <m:r>
          <m:rPr>
            <m:nor/>
            <m:sty m:val="p"/>
          </m:rPr>
          <w:rPr>
            <w:b w:val="0"/>
            <w:i w:val="0"/>
          </w:rPr>
          <m:t>GPS</m:t>
        </m:r>
      </m:oMath>
      <w:r>
        <w:t>定位系统、手机通信都是利用电磁波传递信息的，要记住电磁波的传播速度。 </w:t>
      </w:r>
      <w:r>
        <w:br w:type="textWrapping"/>
      </w:r>
      <w:r>
        <w:t> </w:t>
      </w:r>
      <w:r>
        <w:br w:type="textWrapping"/>
      </w:r>
      <w:r>
        <w:t>“</w:t>
      </w:r>
      <m:oMath>
        <m:r>
          <m:rPr>
            <m:nor/>
            <m:sty m:val="p"/>
          </m:rPr>
          <w:rPr>
            <w:b w:val="0"/>
            <w:i w:val="0"/>
          </w:rPr>
          <m:t>GPS</m:t>
        </m:r>
      </m:oMath>
      <w:r>
        <w:t>”</w:t>
      </w:r>
      <m:oMath>
        <m:r>
          <m:t>(</m:t>
        </m:r>
      </m:oMath>
      <w:r>
        <w:t>全球卫星定位系统</w:t>
      </w:r>
      <m:oMath>
        <m:r>
          <m:t>)</m:t>
        </m:r>
      </m:oMath>
      <w:r>
        <w:t>模块，可以确定使用者所在的位置信息，该信息被卫星接收后再发送到手机，此过程中由电磁波传递信息，传播速度约为</w:t>
      </w:r>
      <m:oMath>
        <m:r>
          <m:t>3×1</m:t>
        </m:r>
        <m:sSup>
          <m:sSupPr/>
          <m:e>
            <m:r>
              <m:t>0</m:t>
            </m:r>
          </m:e>
          <m:sup>
            <m:r>
              <m:t>8</m:t>
            </m:r>
          </m:sup>
        </m:sSup>
        <m:r>
          <m:rPr>
            <m:nor/>
            <m:sty m:val="p"/>
          </m:rPr>
          <w:rPr>
            <w:b w:val="0"/>
            <w:i w:val="0"/>
          </w:rPr>
          <m:t>m/s</m:t>
        </m:r>
      </m:oMath>
      <w:r>
        <w:t>。 </w:t>
      </w:r>
      <w:r>
        <w:br w:type="textWrapping"/>
      </w:r>
      <w:r>
        <w:t>故答案为：电磁波；</w:t>
      </w:r>
      <m:oMath>
        <m:r>
          <m:t>3×1</m:t>
        </m:r>
        <m:sSup>
          <m:sSupPr/>
          <m:e>
            <m:r>
              <m:t>0</m:t>
            </m:r>
          </m:e>
          <m:sup>
            <m:r>
              <m:t>8</m:t>
            </m:r>
          </m:sup>
        </m:sSup>
      </m:oMath>
      <w:r>
        <w:t>。</w:t>
      </w:r>
      <w:r>
        <w:br w:type="textWrapping"/>
      </w:r>
    </w:p>
    <w:p>
      <w:r>
        <w:rPr>
          <w:color w:val="3333FF"/>
        </w:rPr>
        <w:t>19.【答案】</w:t>
      </w:r>
      <w:r>
        <w:t>（1）收音机会发出”咔咔嚓嚓”的声音，这是因</w:t>
      </w:r>
      <w:r>
        <w:drawing>
          <wp:inline distT="0" distB="0" distL="114300" distR="114300">
            <wp:extent cx="17780" cy="1778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14"/>
                    <a:stretch>
                      <a:fillRect/>
                    </a:stretch>
                  </pic:blipFill>
                  <pic:spPr>
                    <a:xfrm>
                      <a:off x="0" y="0"/>
                      <a:ext cx="18000" cy="18000"/>
                    </a:xfrm>
                    <a:prstGeom prst="rect">
                      <a:avLst/>
                    </a:prstGeom>
                  </pic:spPr>
                </pic:pic>
              </a:graphicData>
            </a:graphic>
          </wp:inline>
        </w:drawing>
      </w:r>
      <w:r>
        <w:t>为导线头在锉面上滑动时，产生了变化的电流，向空中激起了电磁波；（2）雷电时，打开收音机也会听到“喀喀”声．只有变化的电流才能产生电磁波，这是电磁波产生的条件;</w:t>
      </w:r>
    </w:p>
    <w:p>
      <w:r>
        <w:rPr>
          <w:color w:val="3333FF"/>
        </w:rPr>
        <w:t>【解析】</w:t>
      </w:r>
      <w:r>
        <w:t>变化的电流可以产生电磁波，电磁波可以被收音机等接收装置所接收．（1）收音机会发出”咔咔嚓嚓”的声音，这是因</w:t>
      </w:r>
      <w:r>
        <w:drawing>
          <wp:inline distT="0" distB="0" distL="114300" distR="114300">
            <wp:extent cx="17780" cy="177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a:blip r:embed="rId14"/>
                    <a:stretch>
                      <a:fillRect/>
                    </a:stretch>
                  </pic:blipFill>
                  <pic:spPr>
                    <a:xfrm>
                      <a:off x="0" y="0"/>
                      <a:ext cx="18000" cy="18000"/>
                    </a:xfrm>
                    <a:prstGeom prst="rect">
                      <a:avLst/>
                    </a:prstGeom>
                  </pic:spPr>
                </pic:pic>
              </a:graphicData>
            </a:graphic>
          </wp:inline>
        </w:drawing>
      </w:r>
      <w:r>
        <w:t>为导线头在锉面上滑动时，产生了变化的电流，向空中激起了电磁波；（2）雷电时，打开收音机也会听到“喀喀”声．只有变化的电流才能产生电磁波，这是电磁波产生的条件</w:t>
      </w:r>
      <w:r>
        <w:br w:type="textWrapping"/>
      </w:r>
    </w:p>
    <w:p>
      <w:r>
        <w:rPr>
          <w:color w:val="3333FF"/>
        </w:rPr>
        <w:t>20.【答案】</w:t>
      </w:r>
      <w:r>
        <w:t>空气  A  AD  C;</w:t>
      </w:r>
    </w:p>
    <w:p>
      <w:r>
        <w:rPr>
          <w:color w:val="3333FF"/>
        </w:rPr>
        <w:t>【解析】</w:t>
      </w:r>
      <w:r>
        <w:t>解：  </w:t>
      </w:r>
      <w:r>
        <w:br w:type="textWrapping"/>
      </w:r>
      <m:oMath>
        <m:r>
          <m:t>(1)</m:t>
        </m:r>
      </m:oMath>
      <w:r>
        <w:t>“传声筒”的管道中有空气，当一名观众在管路一侧发声，引起管路中的空气震荡，另一侧的观众能够听到空气传输的声音，两人可进行对话；  </w:t>
      </w:r>
      <w:r>
        <w:br w:type="textWrapping"/>
      </w:r>
      <m:oMath>
        <m:r>
          <m:t>(2)</m:t>
        </m:r>
      </m:oMath>
      <w:r>
        <w:t>“传声筒”中的声音在管道中传播，减小了声音的分散，提高声音的响度，从而可以听到更清楚的声音。  </w:t>
      </w:r>
      <w:r>
        <w:br w:type="textWrapping"/>
      </w:r>
      <w:r>
        <w:t>A、听诊器的工作原理就是利用声音在管内空气中集中传播，减小声音的分散，提高声音的响度，从而可以听到更清楚的声音，然后根据经验判断是否有病症，故A符合题意；  </w:t>
      </w:r>
      <w:r>
        <w:br w:type="textWrapping"/>
      </w:r>
      <w:r>
        <w:t>B、水杯琴说明液体振动可以发出声音，故B不符合题意；  </w:t>
      </w:r>
      <w:r>
        <w:br w:type="textWrapping"/>
      </w:r>
      <w:r>
        <w:t>C、天坛回音壁，是利用了声音的反射，即回声，故C不符合题意；  </w:t>
      </w:r>
      <w:r>
        <w:br w:type="textWrapping"/>
      </w:r>
      <w:r>
        <w:t>D、超声波医学检查，是利用声音传递信息，故D不符合题意。  </w:t>
      </w:r>
      <w:r>
        <w:br w:type="textWrapping"/>
      </w:r>
      <m:oMath>
        <m:r>
          <m:t>(3)A</m:t>
        </m:r>
      </m:oMath>
      <w:r>
        <w:t>、声音是由物体的振动产生的，一切发声的物体都在振动，故A正确；  </w:t>
      </w:r>
      <w:r>
        <w:br w:type="textWrapping"/>
      </w:r>
      <w:r>
        <w:t>B、声音只有在</w:t>
      </w:r>
      <m:oMath>
        <m:r>
          <m:rPr>
            <m:nor/>
            <m:sty m:val="p"/>
          </m:rPr>
          <w:rPr>
            <w:b w:val="0"/>
            <w:i w:val="0"/>
          </w:rPr>
          <m:t>15℃</m:t>
        </m:r>
      </m:oMath>
      <w:r>
        <w:t>的空气中传播速度才是</w:t>
      </w:r>
      <m:oMath>
        <m:f>
          <m:fPr/>
          <m:num>
            <m:r>
              <m:rPr>
                <m:nor/>
                <m:sty m:val="p"/>
              </m:rPr>
              <w:rPr>
                <w:b w:val="0"/>
                <w:i w:val="0"/>
              </w:rPr>
              <m:t>340m</m:t>
            </m:r>
          </m:num>
          <m:den>
            <m:r>
              <m:t>s</m:t>
            </m:r>
          </m:den>
        </m:f>
      </m:oMath>
      <w:r>
        <w:t>，在其它介质中传播速度是不同的，故B错误；  </w:t>
      </w:r>
      <w:r>
        <w:br w:type="textWrapping"/>
      </w:r>
      <w:r>
        <w:t>C、声音的传播需要介质，真空不能传声，故C错误；  </w:t>
      </w:r>
      <w:r>
        <w:br w:type="textWrapping"/>
      </w:r>
      <w:r>
        <w:t>D、潜艇是利用无线电进行通信的，所以是通过电磁波来完成的，故D正确；  </w:t>
      </w:r>
      <w:r>
        <w:br w:type="textWrapping"/>
      </w:r>
      <m:oMath>
        <m:r>
          <m:t>(4)</m:t>
        </m:r>
      </m:oMath>
      <w:r>
        <w:t>声波由空气进入水中，波速变大，周期和频率不变，由波速公式</w:t>
      </w:r>
      <m:oMath>
        <m:r>
          <m:t>v=</m:t>
        </m:r>
        <m:r>
          <m:rPr>
            <m:nor/>
            <m:sty m:val="p"/>
          </m:rPr>
          <w:rPr>
            <w:b w:val="0"/>
            <w:i w:val="0"/>
          </w:rPr>
          <m:t>λf</m:t>
        </m:r>
      </m:oMath>
      <w:r>
        <w:t>得知，声波的波长变长，故C正确，ABD错误。  </w:t>
      </w:r>
      <w:r>
        <w:br w:type="textWrapping"/>
      </w:r>
      <w:r>
        <w:t>故答案为：</w:t>
      </w:r>
      <m:oMath>
        <m:r>
          <m:t>(1)</m:t>
        </m:r>
      </m:oMath>
      <w:r>
        <w:t>空气；</w:t>
      </w:r>
      <m:oMath>
        <m:r>
          <m:t>(2)A</m:t>
        </m:r>
      </m:oMath>
      <w:r>
        <w:t>；</w:t>
      </w:r>
      <m:oMath>
        <m:r>
          <m:t>(3)</m:t>
        </m:r>
        <m:r>
          <m:rPr>
            <m:nor/>
            <m:sty m:val="p"/>
          </m:rPr>
          <w:rPr>
            <w:b w:val="0"/>
            <w:i w:val="0"/>
          </w:rPr>
          <m:t>AD</m:t>
        </m:r>
      </m:oMath>
      <w:r>
        <w:t>；</w:t>
      </w:r>
      <m:oMath>
        <m:r>
          <m:t>(4)C</m:t>
        </m:r>
      </m:oMath>
      <w:r>
        <w:t>。 </w:t>
      </w:r>
      <w:r>
        <w:br w:type="textWrapping"/>
      </w:r>
      <m:oMath>
        <m:r>
          <m:t>(1)</m:t>
        </m:r>
      </m:oMath>
      <w:r>
        <w:t>声音的传播需要介质，声音可以在气体中传播，也可以在固体和液体中传播，但不能在真空中传播；  </w:t>
      </w:r>
      <w:r>
        <w:br w:type="textWrapping"/>
      </w:r>
      <m:oMath>
        <m:r>
          <m:t>(2)</m:t>
        </m:r>
      </m:oMath>
      <w:r>
        <w:t>物理学中把人耳能感觉到的声音的强弱称为响度，声音越强，听到的越清楚。当声音分散较小时，可以相应的增大声音的响度，因此可以听的更清楚，“传声筒”可以减小声音的分散，分析题目中的各个选项，找出与其原理相同的；  </w:t>
      </w:r>
      <w:r>
        <w:br w:type="textWrapping"/>
      </w:r>
      <m:oMath>
        <m:r>
          <m:t>(3)①</m:t>
        </m:r>
      </m:oMath>
      <w:r>
        <w:t>声音是由物体的振动产生的；  </w:t>
      </w:r>
      <w:r>
        <w:br w:type="textWrapping"/>
      </w:r>
      <m:oMath>
        <m:r>
          <m:t>②</m:t>
        </m:r>
      </m:oMath>
      <w:r>
        <w:t>声音在</w:t>
      </w:r>
      <m:oMath>
        <m:r>
          <m:rPr>
            <m:nor/>
            <m:sty m:val="p"/>
          </m:rPr>
          <w:rPr>
            <w:b w:val="0"/>
            <w:i w:val="0"/>
          </w:rPr>
          <m:t>15℃</m:t>
        </m:r>
      </m:oMath>
      <w:r>
        <w:t>的空气中，传播速度是</w:t>
      </w:r>
      <m:oMath>
        <m:f>
          <m:fPr/>
          <m:num>
            <m:r>
              <m:rPr>
                <m:nor/>
                <m:sty m:val="p"/>
              </m:rPr>
              <w:rPr>
                <w:b w:val="0"/>
                <w:i w:val="0"/>
              </w:rPr>
              <m:t>340m</m:t>
            </m:r>
          </m:num>
          <m:den>
            <m:r>
              <m:t>s</m:t>
            </m:r>
          </m:den>
        </m:f>
      </m:oMath>
      <w:r>
        <w:t>，在不同的介质中传播速度不同；  </w:t>
      </w:r>
      <w:r>
        <w:br w:type="textWrapping"/>
      </w:r>
      <m:oMath>
        <m:r>
          <m:t>③</m:t>
        </m:r>
      </m:oMath>
      <w:r>
        <w:t>声音可以在气体中传播，也可以在固体和液体中传播，但不能在真空中传播；  </w:t>
      </w:r>
      <w:r>
        <w:br w:type="textWrapping"/>
      </w:r>
      <m:oMath>
        <m:r>
          <m:t>④</m:t>
        </m:r>
      </m:oMath>
      <w:r>
        <w:t>现在生活中的移动通信是通过电磁波来完成的；  </w:t>
      </w:r>
      <w:r>
        <w:br w:type="textWrapping"/>
      </w:r>
      <m:oMath>
        <m:r>
          <m:t>(4)</m:t>
        </m:r>
      </m:oMath>
      <w:r>
        <w:t>波从一种介质进入另一种介质时，频率和周期不变，声波由空气进入水中，波速变大。 </w:t>
      </w:r>
      <w:r>
        <w:br w:type="textWrapping"/>
      </w:r>
      <w:r>
        <w:t>本题是一道综合了声学中多个知识点的题目，做题时要对照相关的物理知识，仔细分析每一种情况的对错。</w:t>
      </w:r>
      <w:r>
        <w:br w:type="textWrapping"/>
      </w:r>
    </w:p>
    <w:p>
      <w:r>
        <w:rPr>
          <w:color w:val="3333FF"/>
        </w:rPr>
        <w:t>21.【答案】</w:t>
      </w:r>
      <w:r>
        <w:t>（1）C；（2）3×10</w:t>
      </w:r>
      <w:r>
        <w:rPr>
          <w:vertAlign w:val="superscript"/>
        </w:rPr>
        <w:t>8</w:t>
      </w:r>
      <w:r>
        <w:t>；具有； （3）三； （4）微波炉的外壳用不锈钢等金属材料制成，可以阻挡微波从炉内逃出，以免影响人们的身体健康;</w:t>
      </w:r>
    </w:p>
    <w:p>
      <w:r>
        <w:rPr>
          <w:color w:val="3333FF"/>
        </w:rPr>
        <w:t>【解析】</w:t>
      </w:r>
      <w:r>
        <w:t>要解答本题需掌握电磁波的传播时的一些重要性质和插座的构造．（1）由短文知道，电磁波有几个重要的特性：微波一碰到金属就发生反射，金属根本没有办法吸收或传导它；但微波可以穿过玻璃陶瓷、塑料等绝缘材料，且不会消耗能量；故选C玻璃盆子．（2）微波传播速度和光速一样是3.0×10</w:t>
      </w:r>
      <w:r>
        <w:rPr>
          <w:vertAlign w:val="superscript"/>
        </w:rPr>
        <w:t>8</w:t>
      </w:r>
      <w:r>
        <w:t>m/s，微波具有能量．（3）大功率或带有金属外壳的用电器，必须使用三孔插座，以防外壳带电，危及人身安全，所以为安全使用微波炉应选用三孔插座；（4）微波一碰到金属就发生反射，金属根本没有办法吸收或传导它，微波炉的外壳用不锈钢等金属材料制成可以阻挡微波从炉内逃出，以免影响人们的身体健康．</w:t>
      </w:r>
    </w:p>
    <w:p>
      <w:r>
        <w:t>这道题主要考查学生对短文中现象的分析和评估能力，是中招的热点，学习中的难点．</w:t>
      </w:r>
      <w:r>
        <w:br w:type="textWrapping"/>
      </w:r>
    </w:p>
    <w:p>
      <w:r>
        <w:rPr>
          <w:color w:val="3333FF"/>
        </w:rPr>
        <w:t>22.【答案】</w:t>
      </w:r>
      <w:r>
        <w:t>（1）太阳能电站的发电能力是6×10</w:t>
      </w:r>
      <w:r>
        <w:rPr>
          <w:vertAlign w:val="superscript"/>
        </w:rPr>
        <w:t>7</w:t>
      </w:r>
      <w:r>
        <w:t>kw．（2）微波的波长及地面接收站接收到的电能分别是0.12m和4.8×10</w:t>
      </w:r>
      <w:r>
        <w:rPr>
          <w:vertAlign w:val="superscript"/>
        </w:rPr>
        <w:t>7</w:t>
      </w:r>
      <w:r>
        <w:t>kw;</w:t>
      </w:r>
    </w:p>
    <w:p>
      <w:r>
        <w:rPr>
          <w:color w:val="3333FF"/>
        </w:rPr>
        <w:t>【解析】</w:t>
      </w:r>
      <w:r>
        <w:t>已知太阳能电池的硅片能提供的电能和太阳能收集板的总面积可求太阳能电站的发电能力．已知输电效率可求地面接收站接收到的电能，已知微波的传播速度和频率，根据公式V=λf可求波长．</w:t>
      </w:r>
    </w:p>
    <w:p>
      <w:r>
        <w:t>（1）太阳能电站的发电能力E=P</w:t>
      </w:r>
      <w:r>
        <w:rPr>
          <w:vertAlign w:val="subscript"/>
        </w:rPr>
        <w:t>0</w:t>
      </w:r>
      <w:r>
        <w:t>S=1.2×10</w:t>
      </w:r>
      <w:r>
        <w:rPr>
          <w:vertAlign w:val="superscript"/>
        </w:rPr>
        <w:t>4</w:t>
      </w:r>
      <w:r>
        <w:t>W/</w:t>
      </w:r>
      <m:oMath>
        <m:sSup>
          <m:sSupPr/>
          <m:e>
            <m:r>
              <m:t>m</m:t>
            </m:r>
          </m:e>
          <m:sup>
            <m:r>
              <m:t>2</m:t>
            </m:r>
          </m:sup>
        </m:sSup>
      </m:oMath>
      <w:r>
        <w:t>×5×10</w:t>
      </w:r>
      <w:r>
        <w:rPr>
          <w:vertAlign w:val="superscript"/>
        </w:rPr>
        <w:t>6</w:t>
      </w:r>
      <m:oMath>
        <m:sSup>
          <m:sSupPr/>
          <m:e>
            <m:r>
              <m:t>m</m:t>
            </m:r>
          </m:e>
          <m:sup>
            <m:r>
              <m:t>2</m:t>
            </m:r>
          </m:sup>
        </m:sSup>
      </m:oMath>
      <w:r>
        <w:t>=6×10</w:t>
      </w:r>
      <w:r>
        <w:rPr>
          <w:vertAlign w:val="superscript"/>
        </w:rPr>
        <w:t>10</w:t>
      </w:r>
      <w:r>
        <w:t>W=6×10</w:t>
      </w:r>
      <w:r>
        <w:rPr>
          <w:vertAlign w:val="superscript"/>
        </w:rPr>
        <w:t>7</w:t>
      </w:r>
      <w:r>
        <w:t>kw．</w:t>
      </w:r>
    </w:p>
    <w:p>
      <w:r>
        <w:t>（2）地面接收站接收到的电能是W=E•η=6×10</w:t>
      </w:r>
      <w:r>
        <w:rPr>
          <w:vertAlign w:val="superscript"/>
        </w:rPr>
        <w:t>7</w:t>
      </w:r>
      <w:r>
        <w:t>kw×0.8=4.8×10</w:t>
      </w:r>
      <w:r>
        <w:rPr>
          <w:vertAlign w:val="superscript"/>
        </w:rPr>
        <w:t>7</w:t>
      </w:r>
      <w:r>
        <w:t>kw，</w:t>
      </w:r>
    </w:p>
    <w:p>
      <w:r>
        <w:t>微波的波长f=</w:t>
      </w:r>
      <w:r>
        <w:drawing>
          <wp:inline distT="0" distB="0" distL="114300" distR="114300">
            <wp:extent cx="172720" cy="330835"/>
            <wp:effectExtent l="0" t="0" r="1778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15"/>
                    <a:stretch>
                      <a:fillRect/>
                    </a:stretch>
                  </pic:blipFill>
                  <pic:spPr>
                    <a:xfrm>
                      <a:off x="0" y="0"/>
                      <a:ext cx="172800" cy="331200"/>
                    </a:xfrm>
                    <a:prstGeom prst="rect">
                      <a:avLst/>
                    </a:prstGeom>
                  </pic:spPr>
                </pic:pic>
              </a:graphicData>
            </a:graphic>
          </wp:inline>
        </w:drawing>
      </w:r>
      <w:r>
        <w:t>=</w:t>
      </w:r>
      <w:r>
        <w:drawing>
          <wp:inline distT="0" distB="0" distL="114300" distR="114300">
            <wp:extent cx="902970" cy="434975"/>
            <wp:effectExtent l="0" t="0" r="1143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16"/>
                    <a:stretch>
                      <a:fillRect/>
                    </a:stretch>
                  </pic:blipFill>
                  <pic:spPr>
                    <a:xfrm>
                      <a:off x="0" y="0"/>
                      <a:ext cx="903599" cy="435600"/>
                    </a:xfrm>
                    <a:prstGeom prst="rect">
                      <a:avLst/>
                    </a:prstGeom>
                  </pic:spPr>
                </pic:pic>
              </a:graphicData>
            </a:graphic>
          </wp:inline>
        </w:drawing>
      </w:r>
      <w:r>
        <w:t>=0.12m．</w:t>
      </w:r>
    </w:p>
    <w:p>
      <w:pPr>
        <w:sectPr>
          <w:headerReference r:id="rId3" w:type="default"/>
          <w:footerReference r:id="rId4" w:type="default"/>
          <w:pgSz w:w="11906" w:h="16838"/>
          <w:pgMar w:top="901" w:right="1996" w:bottom="901" w:left="1996" w:header="499" w:footer="499" w:gutter="0"/>
          <w:cols w:space="720" w:num="1"/>
          <w:docGrid w:linePitch="360" w:charSpace="0"/>
        </w:sectPr>
      </w:pPr>
      <w:r>
        <w:t>该题考查电能和波长的计算，关键是公式及其变形的灵活运用，本题告诉我们一定要广泛应用太阳能，太阳能不但节省能源还环保．</w:t>
      </w:r>
      <w:r>
        <w:br w:type="textWrapp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MS Mincho">
    <w:panose1 w:val="02020609040205080304"/>
    <w:charset w:val="86"/>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MS Gothic">
    <w:panose1 w:val="020B0609070205080204"/>
    <w:charset w:val="80"/>
    <w:family w:val="auto"/>
    <w:pitch w:val="default"/>
    <w:sig w:usb0="E00002FF" w:usb1="6AC7FDFB" w:usb2="00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after="0" w:line="240" w:lineRule="auto"/>
      <w:jc w:val="left"/>
      <w:rPr>
        <w:rFonts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jc w:val="both"/>
      <w:rPr>
        <w:rFonts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2"/>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57485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unhideWhenUsed="0" w:uiPriority="73" w:semiHidden="0" w:name="Colorful Grid Accent 4"/>
    <w:lsdException w:qFormat="1" w:unhideWhenUsed="0" w:uiPriority="60" w:semiHidden="0" w:name="Light Shading Accent 5"/>
    <w:lsdException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0" w:line="360" w:lineRule="auto"/>
    </w:pPr>
    <w:rPr>
      <w:rFonts w:ascii="Times New Roman" w:hAnsi="Times New Roman" w:eastAsia="宋体" w:cstheme="minorBidi"/>
      <w:sz w:val="21"/>
      <w:szCs w:val="22"/>
      <w:lang w:val="en-US" w:eastAsia="en-US" w:bidi="ar-SA"/>
    </w:rPr>
  </w:style>
  <w:style w:type="paragraph" w:styleId="2">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32">
    <w:name w:val="Default Paragraph Font"/>
    <w:semiHidden/>
    <w:unhideWhenUsed/>
    <w:qFormat/>
    <w:uiPriority w:val="1"/>
  </w:style>
  <w:style w:type="table" w:default="1" w:styleId="35">
    <w:name w:val="Normal Table"/>
    <w:semiHidden/>
    <w:unhideWhenUsed/>
    <w:qFormat/>
    <w:uiPriority w:val="99"/>
    <w:tblPr>
      <w:tblLayout w:type="fixed"/>
      <w:tblCellMar>
        <w:top w:w="0" w:type="dxa"/>
        <w:left w:w="108" w:type="dxa"/>
        <w:bottom w:w="0" w:type="dxa"/>
        <w:right w:w="108" w:type="dxa"/>
      </w:tblCellMar>
    </w:tblPr>
  </w:style>
  <w:style w:type="paragraph" w:styleId="11">
    <w:name w:val="List 3"/>
    <w:basedOn w:val="1"/>
    <w:unhideWhenUsed/>
    <w:qFormat/>
    <w:uiPriority w:val="99"/>
    <w:pPr>
      <w:ind w:left="1080" w:hanging="360"/>
      <w:contextualSpacing/>
    </w:pPr>
  </w:style>
  <w:style w:type="paragraph" w:styleId="12">
    <w:name w:val="List Number 2"/>
    <w:basedOn w:val="1"/>
    <w:unhideWhenUsed/>
    <w:qFormat/>
    <w:uiPriority w:val="99"/>
    <w:pPr>
      <w:numPr>
        <w:ilvl w:val="0"/>
        <w:numId w:val="1"/>
      </w:numPr>
      <w:contextualSpacing/>
    </w:pPr>
  </w:style>
  <w:style w:type="paragraph" w:styleId="13">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character" w:styleId="33">
    <w:name w:val="Strong"/>
    <w:basedOn w:val="32"/>
    <w:qFormat/>
    <w:uiPriority w:val="22"/>
    <w:rPr>
      <w:b/>
      <w:bCs/>
    </w:rPr>
  </w:style>
  <w:style w:type="character" w:styleId="34">
    <w:name w:val="Emphasis"/>
    <w:basedOn w:val="32"/>
    <w:qFormat/>
    <w:uiPriority w:val="20"/>
    <w:rPr>
      <w:i/>
      <w:iCs/>
    </w:r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37">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39">
    <w:name w:val="Light Shading Accent 2"/>
    <w:basedOn w:val="35"/>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41">
    <w:name w:val="Light Shading Accent 4"/>
    <w:basedOn w:val="35"/>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3">
    <w:name w:val="Light Shading Accent 6"/>
    <w:basedOn w:val="35"/>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59">
    <w:name w:val="Medium Shading 1 Accent 1"/>
    <w:basedOn w:val="35"/>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61">
    <w:name w:val="Medium Shading 1 Accent 3"/>
    <w:basedOn w:val="35"/>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2">
    <w:name w:val="Medium List 1"/>
    <w:basedOn w:val="35"/>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3">
    <w:name w:val="Medium List 1 Accent 1"/>
    <w:basedOn w:val="35"/>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5">
    <w:name w:val="Medium List 1 Accent 3"/>
    <w:basedOn w:val="35"/>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7">
    <w:name w:val="Medium List 1 Accent 5"/>
    <w:basedOn w:val="35"/>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9">
    <w:name w:val="Medium Lis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List 2 Accent 4"/>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4">
    <w:name w:val="Medium List 2 Accent 5"/>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5">
    <w:name w:val="Medium List 2 Accent 6"/>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6">
    <w:name w:val="Medium Grid 1"/>
    <w:basedOn w:val="35"/>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7">
    <w:name w:val="Medium Grid 1 Accent 1"/>
    <w:basedOn w:val="35"/>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8">
    <w:name w:val="Medium Grid 1 Accent 2"/>
    <w:basedOn w:val="35"/>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90">
    <w:name w:val="Medium Grid 1 Accent 4"/>
    <w:basedOn w:val="35"/>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91">
    <w:name w:val="Medium Grid 1 Accent 5"/>
    <w:basedOn w:val="35"/>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3">
    <w:name w:val="Medium Grid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4">
    <w:name w:val="Medium Grid 2 Accent 1"/>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5">
    <w:name w:val="Medium Grid 2 Accent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6">
    <w:name w:val="Medium Grid 2 Accent 3"/>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7">
    <w:name w:val="Medium Grid 2 Accent 4"/>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8">
    <w:name w:val="Medium Grid 2 Accent 5"/>
    <w:basedOn w:val="35"/>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9">
    <w:name w:val="Medium Grid 2 Accent 6"/>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3">
    <w:name w:val="Colorful List Accent 2"/>
    <w:basedOn w:val="35"/>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4">
    <w:name w:val="Colorful List Accent 3"/>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5">
    <w:name w:val="Colorful List Accent 4"/>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6">
    <w:name w:val="Colorful List Accent 5"/>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7">
    <w:name w:val="Colorful List Accent 6"/>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8">
    <w:name w:val="Colorful Grid"/>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30">
    <w:name w:val="Colorful Grid Accent 2"/>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31">
    <w:name w:val="Colorful Grid Accent 3"/>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32">
    <w:name w:val="Colorful Grid Accent 4"/>
    <w:basedOn w:val="35"/>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4">
    <w:name w:val="Colorful Grid Accent 6"/>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customStyle="1" w:styleId="135">
    <w:name w:val="Header Char"/>
    <w:basedOn w:val="32"/>
    <w:link w:val="25"/>
    <w:uiPriority w:val="99"/>
  </w:style>
  <w:style w:type="character" w:customStyle="1" w:styleId="136">
    <w:name w:val="Footer Char"/>
    <w:basedOn w:val="32"/>
    <w:link w:val="24"/>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32"/>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32"/>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32"/>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32"/>
    <w:link w:val="26"/>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32"/>
    <w:link w:val="19"/>
    <w:qFormat/>
    <w:uiPriority w:val="99"/>
  </w:style>
  <w:style w:type="character" w:customStyle="1" w:styleId="145">
    <w:name w:val="Body Text 2 Char"/>
    <w:basedOn w:val="32"/>
    <w:link w:val="28"/>
    <w:uiPriority w:val="99"/>
  </w:style>
  <w:style w:type="character" w:customStyle="1" w:styleId="146">
    <w:name w:val="Body Text 3 Char"/>
    <w:basedOn w:val="32"/>
    <w:link w:val="17"/>
    <w:qFormat/>
    <w:uiPriority w:val="99"/>
    <w:rPr>
      <w:sz w:val="16"/>
      <w:szCs w:val="16"/>
    </w:rPr>
  </w:style>
  <w:style w:type="character" w:customStyle="1" w:styleId="147">
    <w:name w:val="Macro Text Char"/>
    <w:basedOn w:val="32"/>
    <w:link w:val="13"/>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32"/>
    <w:link w:val="148"/>
    <w:qFormat/>
    <w:uiPriority w:val="29"/>
    <w:rPr>
      <w:i/>
      <w:iCs/>
      <w:color w:val="000000" w:themeColor="text1"/>
      <w14:textFill>
        <w14:solidFill>
          <w14:schemeClr w14:val="tx1"/>
        </w14:solidFill>
      </w14:textFill>
    </w:rPr>
  </w:style>
  <w:style w:type="character" w:customStyle="1" w:styleId="150">
    <w:name w:val="Heading 4 Char"/>
    <w:basedOn w:val="32"/>
    <w:link w:val="5"/>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32"/>
    <w:link w:val="6"/>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32"/>
    <w:link w:val="7"/>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32"/>
    <w:link w:val="8"/>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32"/>
    <w:link w:val="9"/>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32"/>
    <w:link w:val="10"/>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32"/>
    <w:link w:val="156"/>
    <w:uiPriority w:val="30"/>
    <w:rPr>
      <w:b/>
      <w:bCs/>
      <w:i/>
      <w:iCs/>
      <w:color w:val="4F81BD" w:themeColor="accent1"/>
      <w14:textFill>
        <w14:solidFill>
          <w14:schemeClr w14:val="accent1"/>
        </w14:solidFill>
      </w14:textFill>
    </w:rPr>
  </w:style>
  <w:style w:type="character" w:customStyle="1" w:styleId="158">
    <w:name w:val="Subtle Emphasis"/>
    <w:basedOn w:val="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32"/>
    <w:qFormat/>
    <w:uiPriority w:val="21"/>
    <w:rPr>
      <w:b/>
      <w:bCs/>
      <w:i/>
      <w:iCs/>
      <w:color w:val="4F81BD" w:themeColor="accent1"/>
      <w14:textFill>
        <w14:solidFill>
          <w14:schemeClr w14:val="accent1"/>
        </w14:solidFill>
      </w14:textFill>
    </w:rPr>
  </w:style>
  <w:style w:type="character" w:customStyle="1" w:styleId="160">
    <w:name w:val="Subtle Reference"/>
    <w:basedOn w:val="32"/>
    <w:qFormat/>
    <w:uiPriority w:val="31"/>
    <w:rPr>
      <w:smallCaps/>
      <w:color w:val="C0504D" w:themeColor="accent2"/>
      <w:u w:val="single"/>
      <w14:textFill>
        <w14:solidFill>
          <w14:schemeClr w14:val="accent2"/>
        </w14:solidFill>
      </w14:textFill>
    </w:rPr>
  </w:style>
  <w:style w:type="character" w:customStyle="1" w:styleId="161">
    <w:name w:val="Intense Reference"/>
    <w:basedOn w:val="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32"/>
    <w:qFormat/>
    <w:uiPriority w:val="33"/>
    <w:rPr>
      <w:b/>
      <w:bCs/>
      <w:smallCaps/>
      <w:spacing w:val="5"/>
    </w:rPr>
  </w:style>
  <w:style w:type="paragraph" w:customStyle="1" w:styleId="163">
    <w:name w:val="TOC Heading"/>
    <w:basedOn w:val="2"/>
    <w:next w:val="1"/>
    <w:semiHidden/>
    <w:unhideWhenUsed/>
    <w:qFormat/>
    <w:uiPriority w:val="39"/>
    <w:pPr>
      <w:outlineLvl w:val="9"/>
    </w:pPr>
  </w:style>
  <w:style w:type="character" w:customStyle="1" w:styleId="164">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3\&#20154;&#25945;&#29256;&#29289;&#29702;&#20061;&#24180;&#32423;&#20840;&#20876;&#31532;21&#31456;&#20449;&#24687;&#30340;&#20256;&#36882;&#21333;&#20803;&#27979;&#35797;&#65288;&#21547;&#35299;&#26512;&#65289;.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人教版物理九年级全册第21章信息的传递单元测试（含解析）.docx</Template>
  <Pages>12</Pages>
  <Words>9280</Words>
  <Characters>9912</Characters>
  <Lines>0</Lines>
  <Paragraphs>0</Paragraphs>
  <TotalTime>4</TotalTime>
  <ScaleCrop>false</ScaleCrop>
  <LinksUpToDate>false</LinksUpToDate>
  <CharactersWithSpaces>10142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2023-06-12T07:54:00Z</dcterms:created>
  <dc:creator>如果我是DJ</dc:creator>
  <cp:lastModifiedBy>Administrator</cp:lastModifiedBy>
  <dcterms:modified xsi:type="dcterms:W3CDTF">2023-06-23T14:12:28Z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