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12471400</wp:posOffset>
            </wp:positionV>
            <wp:extent cx="482600" cy="4191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</w:pPr>
      <w:r>
        <w:rPr>
          <w:b/>
          <w:sz w:val="32"/>
        </w:rPr>
        <w:t>人教版数学七年级上册《第1章 有理数》单元测试3</w:t>
      </w:r>
    </w:p>
    <w:p/>
    <w:p>
      <w:r>
        <w:rPr>
          <w:rStyle w:val="164"/>
        </w:rPr>
        <w:t>一 、单选题（本大题共10小题，共30分）</w:t>
      </w:r>
    </w:p>
    <w:p>
      <w:r>
        <w:t>1.（3分）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的相反数是</w:t>
      </w:r>
      <m:oMath>
        <m:r>
          <w:rPr>
            <w:rFonts w:ascii="Cambria Math" w:hAnsi="Cambria Math"/>
          </w:rPr>
          <m:t>()</m:t>
        </m:r>
      </m:oMath>
    </w:p>
    <w:p>
      <w:pPr>
        <w:tabs>
          <w:tab w:val="left" w:pos="2307"/>
          <w:tab w:val="left" w:pos="4195"/>
          <w:tab w:val="left" w:pos="6083"/>
        </w:tabs>
        <w:ind w:left="420"/>
      </w:pPr>
      <w:r>
        <w:t xml:space="preserve">A.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ab/>
      </w:r>
      <w:r>
        <w:t xml:space="preserve">B.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-2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</m:t>
        </m:r>
      </m:oMath>
    </w:p>
    <w:p>
      <w:r>
        <w:t>2.（3分）比较实数</w:t>
      </w:r>
      <m:oMath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-3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-2</m:t>
        </m:r>
      </m:oMath>
      <w:r>
        <w:t>的大小，其中最小的实数为</w:t>
      </w:r>
      <m:oMath>
        <m:r>
          <w:rPr>
            <w:rFonts w:ascii="Cambria Math" w:hAnsi="Cambria Math"/>
          </w:rPr>
          <m:t>()</m:t>
        </m:r>
      </m:oMath>
    </w:p>
    <w:p>
      <w:pPr>
        <w:tabs>
          <w:tab w:val="left" w:pos="2307"/>
          <w:tab w:val="left" w:pos="4195"/>
          <w:tab w:val="left" w:pos="6083"/>
        </w:tabs>
        <w:ind w:left="420"/>
      </w:pPr>
      <w:r>
        <w:t xml:space="preserve">A. </w:t>
      </w:r>
      <m:oMath>
        <m:r>
          <w:rPr>
            <w:rFonts w:ascii="Cambria Math" w:hAnsi="Cambria Math"/>
          </w:rPr>
          <m:t>0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-3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-2</m:t>
        </m:r>
      </m:oMath>
    </w:p>
    <w:p>
      <w:r>
        <w:t xml:space="preserve">3.（3分）国家体育场“鸟巢”建筑面积达25.8万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，将数据25.8万用科学记数法表示为（      )                               </w:t>
      </w:r>
    </w:p>
    <w:p>
      <w:pPr>
        <w:tabs>
          <w:tab w:val="left" w:pos="4195"/>
        </w:tabs>
        <w:ind w:left="420"/>
      </w:pPr>
      <w:r>
        <w:t>A. 0.258×106</w:t>
      </w:r>
      <w:r>
        <w:tab/>
      </w:r>
      <w:r>
        <w:t>B. 25.8×104</w:t>
      </w:r>
      <w:r>
        <w:br w:type="textWrapping"/>
      </w:r>
      <w:r>
        <w:t>C. 2.58×105</w:t>
      </w:r>
      <w:r>
        <w:tab/>
      </w:r>
      <w:r>
        <w:t>D. 2.58×106</w:t>
      </w:r>
    </w:p>
    <w:p>
      <w:r>
        <w:t>4.（3分）我国古代著作《九章算术》在世界数学史上首次正式引入负数，若气温升高</w:t>
      </w:r>
      <m:oMath>
        <m:r>
          <m:rPr>
            <m:nor/>
            <m:sty m:val="p"/>
          </m:rPr>
          <m:t>5℃</m:t>
        </m:r>
      </m:oMath>
      <w:r>
        <w:t>时，气温变化记作</w:t>
      </w:r>
      <m:oMath>
        <m:r>
          <w:rPr>
            <w:rFonts w:ascii="Cambria Math" w:hAnsi="Cambria Math"/>
          </w:rPr>
          <m:t>+</m:t>
        </m:r>
        <m:r>
          <m:rPr>
            <m:nor/>
            <m:sty m:val="p"/>
          </m:rPr>
          <m:t>5℃</m:t>
        </m:r>
      </m:oMath>
      <w:r>
        <w:t>，则气温下降</w:t>
      </w:r>
      <m:oMath>
        <m:r>
          <m:rPr>
            <m:nor/>
            <m:sty m:val="p"/>
          </m:rPr>
          <m:t>10℃</m:t>
        </m:r>
      </m:oMath>
      <w:r>
        <w:t>时，气温变化记作</w:t>
      </w:r>
      <m:oMath>
        <m:r>
          <w:rPr>
            <w:rFonts w:ascii="Cambria Math" w:hAnsi="Cambria Math"/>
          </w:rPr>
          <m:t>(</m:t>
        </m:r>
        <m:r>
          <m:rPr>
            <m:nor/>
            <m:sty m:val="p"/>
          </m:rPr>
          <m:t> </m:t>
        </m:r>
        <m:r>
          <w:rPr>
            <w:rFonts w:ascii="Cambria Math" w:hAnsi="Cambria Math"/>
          </w:rPr>
          <m:t>)</m:t>
        </m:r>
      </m:oMath>
    </w:p>
    <w:p>
      <w:pPr>
        <w:tabs>
          <w:tab w:val="left" w:pos="2307"/>
          <w:tab w:val="left" w:pos="4195"/>
          <w:tab w:val="left" w:pos="6083"/>
        </w:tabs>
        <w:ind w:left="420"/>
      </w:pPr>
      <w:r>
        <w:t xml:space="preserve">A. </w:t>
      </w:r>
      <m:oMath>
        <m:r>
          <w:rPr>
            <w:rFonts w:ascii="Cambria Math" w:hAnsi="Cambria Math"/>
          </w:rPr>
          <m:t>+</m:t>
        </m:r>
        <m:r>
          <m:rPr>
            <m:nor/>
            <m:sty m:val="p"/>
          </m:rPr>
          <m:t>10℃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-</m:t>
        </m:r>
        <m:r>
          <m:rPr>
            <m:nor/>
            <m:sty m:val="p"/>
          </m:rPr>
          <m:t>10℃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-</m:t>
        </m:r>
        <m:r>
          <m:rPr>
            <m:nor/>
            <m:sty m:val="p"/>
          </m:rPr>
          <m:t>5℃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+</m:t>
        </m:r>
        <m:r>
          <m:rPr>
            <m:nor/>
            <m:sty m:val="p"/>
          </m:rPr>
          <m:t>5℃</m:t>
        </m:r>
      </m:oMath>
    </w:p>
    <w:p>
      <w:r>
        <w:t>5.（3分）绝对值大于</w:t>
      </w:r>
      <m:oMath>
        <m:r>
          <w:rPr>
            <w:rFonts w:ascii="Cambria Math" w:hAnsi="Cambria Math"/>
          </w:rPr>
          <m:t>1</m:t>
        </m:r>
      </m:oMath>
      <w:r>
        <w:t>而小于</w:t>
      </w:r>
      <m:oMath>
        <m:r>
          <w:rPr>
            <w:rFonts w:ascii="Cambria Math" w:hAnsi="Cambria Math"/>
          </w:rPr>
          <m:t>4</m:t>
        </m:r>
      </m:oMath>
      <w:r>
        <w:t>的整数有</w:t>
      </w:r>
      <m:oMath>
        <m:r>
          <w:rPr>
            <w:rFonts w:ascii="Cambria Math" w:hAnsi="Cambria Math"/>
          </w:rPr>
          <m:t>(</m:t>
        </m:r>
        <m:r>
          <m:rPr>
            <m:nor/>
            <m:sty m:val="p"/>
          </m:rPr>
          <m:t> </m:t>
        </m:r>
        <m:r>
          <w:rPr>
            <w:rFonts w:ascii="Cambria Math" w:hAnsi="Cambria Math"/>
          </w:rPr>
          <m:t>)</m:t>
        </m:r>
      </m:oMath>
    </w:p>
    <w:p>
      <w:pPr>
        <w:tabs>
          <w:tab w:val="left" w:pos="2307"/>
          <w:tab w:val="left" w:pos="4195"/>
          <w:tab w:val="left" w:pos="6083"/>
        </w:tabs>
        <w:ind w:left="420"/>
      </w:pPr>
      <w:r>
        <w:t xml:space="preserve">A. </w:t>
      </w:r>
      <m:oMath>
        <m:r>
          <w:rPr>
            <w:rFonts w:ascii="Cambria Math" w:hAnsi="Cambria Math"/>
          </w:rPr>
          <m:t>-2</m:t>
        </m:r>
      </m:oMath>
      <w:r>
        <w:t>，</w:t>
      </w:r>
      <m:oMath>
        <m:r>
          <w:rPr>
            <w:rFonts w:ascii="Cambria Math" w:hAnsi="Cambria Math"/>
          </w:rPr>
          <m:t>-3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±2</m:t>
        </m:r>
      </m:oMath>
      <w:r>
        <w:t>，</w:t>
      </w:r>
      <m:oMath>
        <m:r>
          <w:rPr>
            <w:rFonts w:ascii="Cambria Math" w:hAnsi="Cambria Math"/>
          </w:rPr>
          <m:t>±3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</w:p>
    <w:p>
      <w:r>
        <w:t>6.（3分）若</w:t>
      </w:r>
      <m:oMath>
        <m:r>
          <w:rPr>
            <w:rFonts w:ascii="Cambria Math" w:hAnsi="Cambria Math"/>
          </w:rPr>
          <m:t>|</m:t>
        </m:r>
        <m:r>
          <m:rPr>
            <m:nor/>
            <m:sty m:val="p"/>
          </m:rPr>
          <m:t>abc</m:t>
        </m:r>
        <m:r>
          <w:rPr>
            <w:rFonts w:ascii="Cambria Math" w:hAnsi="Cambria Math"/>
          </w:rPr>
          <m:t>|=-</m:t>
        </m:r>
        <m:r>
          <m:rPr>
            <m:nor/>
            <m:sty m:val="p"/>
          </m:rPr>
          <m:t>abc</m:t>
        </m:r>
      </m:oMath>
      <w:r>
        <w:t>，且</w:t>
      </w:r>
      <m:oMath>
        <m:r>
          <m:rPr>
            <m:nor/>
            <m:sty m:val="p"/>
          </m:rPr>
          <m:t>abc</m:t>
        </m:r>
        <m:r>
          <w:rPr>
            <w:rFonts w:ascii="Cambria Math" w:hAnsi="Cambria Math"/>
          </w:rPr>
          <m:t>≠0</m:t>
        </m:r>
      </m:oMath>
      <w:r>
        <w:t>，则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|a|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|b|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|c|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=(</m:t>
        </m:r>
        <m:r>
          <m:rPr>
            <m:nor/>
            <m:sty m:val="p"/>
          </m:rPr>
          <m:t> </m:t>
        </m:r>
        <m:r>
          <w:rPr>
            <w:rFonts w:ascii="Cambria Math" w:hAnsi="Cambria Math"/>
          </w:rPr>
          <m:t>)</m:t>
        </m:r>
      </m:oMath>
    </w:p>
    <w:p>
      <w:pPr>
        <w:tabs>
          <w:tab w:val="left" w:pos="2307"/>
          <w:tab w:val="left" w:pos="4195"/>
          <w:tab w:val="left" w:pos="6083"/>
        </w:tabs>
        <w:ind w:left="420"/>
      </w:pP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>或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1</m:t>
        </m:r>
      </m:oMath>
      <w:r>
        <w:t>或</w:t>
      </w:r>
      <m:oMath>
        <m:r>
          <w:rPr>
            <w:rFonts w:ascii="Cambria Math" w:hAnsi="Cambria Math"/>
          </w:rPr>
          <m:t>-3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-1</m:t>
        </m:r>
      </m:oMath>
      <w:r>
        <w:t>或</w:t>
      </w:r>
      <m:oMath>
        <m:r>
          <w:rPr>
            <w:rFonts w:ascii="Cambria Math" w:hAnsi="Cambria Math"/>
          </w:rPr>
          <m:t>-3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±1</m:t>
        </m:r>
      </m:oMath>
      <w:r>
        <w:t>或</w:t>
      </w:r>
      <m:oMath>
        <m:r>
          <w:rPr>
            <w:rFonts w:ascii="Cambria Math" w:hAnsi="Cambria Math"/>
          </w:rPr>
          <m:t>±3</m:t>
        </m:r>
      </m:oMath>
    </w:p>
    <w:p>
      <w:r>
        <w:t>（3分） </w:t>
      </w:r>
      <w:r>
        <w:br w:type="textWrapping"/>
      </w:r>
    </w:p>
    <w:p>
      <w:pPr>
        <w:tabs>
          <w:tab w:val="left" w:pos="4195"/>
        </w:tabs>
        <w:ind w:left="420"/>
      </w:pPr>
      <w:r>
        <w:t>7.若实数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满足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b</m:t>
        </m:r>
        <m:r>
          <m:rPr>
            <m:nor/>
            <m:sty m:val="p"/>
          </m:rPr>
          <m:t>&gt;</m:t>
        </m:r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0</m:t>
        </m:r>
      </m:oMath>
      <w:r>
        <w:t>且</w:t>
      </w:r>
      <m:oMath>
        <m:r>
          <w:rPr>
            <w:rFonts w:ascii="Cambria Math" w:hAnsi="Cambria Math"/>
          </w:rPr>
          <m:t>|c|</m:t>
        </m:r>
        <m:r>
          <m:rPr>
            <m:nor/>
            <m:sty m:val="p"/>
          </m:rPr>
          <m:t>&gt;</m:t>
        </m:r>
        <m:r>
          <w:rPr>
            <w:rFonts w:ascii="Cambria Math" w:hAnsi="Cambria Math"/>
          </w:rPr>
          <m:t>|b|</m:t>
        </m:r>
        <m:r>
          <m:rPr>
            <m:nor/>
            <m:sty m:val="p"/>
          </m:rPr>
          <m:t>&gt;</m:t>
        </m:r>
        <m:r>
          <w:rPr>
            <w:rFonts w:ascii="Cambria Math" w:hAnsi="Cambria Math"/>
          </w:rPr>
          <m:t>|a|</m:t>
        </m:r>
      </m:oMath>
      <w:r>
        <w:t>，比较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a+b</m:t>
        </m:r>
      </m:oMath>
      <w:r>
        <w:t>，</w:t>
      </w:r>
      <m:oMath>
        <m:r>
          <w:rPr>
            <w:rFonts w:ascii="Cambria Math" w:hAnsi="Cambria Math"/>
          </w:rPr>
          <m:t>a+c</m:t>
        </m:r>
      </m:oMath>
      <w:r>
        <w:t>的大小，下列选项正确的是</w:t>
      </w:r>
      <m:oMath>
        <m:r>
          <w:rPr>
            <w:rFonts w:ascii="Cambria Math" w:hAnsi="Cambria Math"/>
          </w:rPr>
          <m:t>(</m:t>
        </m:r>
        <m:r>
          <m:rPr>
            <m:nor/>
            <m:sty m:val="p"/>
          </m:rPr>
          <m:t>    </m:t>
        </m:r>
        <m:r>
          <w:rPr>
            <w:rFonts w:ascii="Cambria Math" w:hAnsi="Cambria Math"/>
          </w:rPr>
          <m:t>)</m:t>
        </m:r>
      </m:oMath>
      <w:r>
        <w:br w:type="textWrapping"/>
      </w:r>
      <w:r>
        <w:t xml:space="preserve">A. </w:t>
      </w:r>
      <m:oMath>
        <m:r>
          <w:rPr>
            <w:rFonts w:ascii="Cambria Math" w:hAnsi="Cambria Math"/>
          </w:rPr>
          <m:t>a+c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a+b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b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a+c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a+b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b</m:t>
        </m:r>
      </m:oMath>
      <w:r>
        <w:br w:type="textWrapping"/>
      </w:r>
      <w:r>
        <w:t xml:space="preserve">C. </w:t>
      </w:r>
      <m:oMath>
        <m:r>
          <w:rPr>
            <w:rFonts w:ascii="Cambria Math" w:hAnsi="Cambria Math"/>
          </w:rPr>
          <m:t>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a+c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b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a+b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a+c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a+b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b</m:t>
        </m:r>
      </m:oMath>
    </w:p>
    <w:p>
      <w:r>
        <w:t>8.（3分）某工程预算花费约为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sup>
        </m:sSup>
      </m:oMath>
      <w:r>
        <w:t>元，实际花费约为</w:t>
      </w:r>
      <m:oMath>
        <m:r>
          <w:rPr>
            <w:rFonts w:ascii="Cambria Math" w:hAnsi="Cambria Math"/>
          </w:rPr>
          <m:t>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sup>
        </m:sSup>
      </m:oMath>
      <w:r>
        <w:t>元，预算花费是实际花费的</w:t>
      </w:r>
      <m:oMath>
        <m:r>
          <w:rPr>
            <w:rFonts w:ascii="Cambria Math" w:hAnsi="Cambria Math"/>
          </w:rPr>
          <m:t>n</m:t>
        </m:r>
      </m:oMath>
      <w:r>
        <w:t>倍，</w:t>
      </w:r>
      <m:oMath>
        <m:r>
          <w:rPr>
            <w:rFonts w:ascii="Cambria Math" w:hAnsi="Cambria Math"/>
          </w:rPr>
          <m:t>n</m:t>
        </m:r>
      </m:oMath>
      <w:r>
        <w:t>用科学记数法表示正确的是</w:t>
      </w:r>
      <m:oMath>
        <m:r>
          <w:rPr>
            <w:rFonts w:ascii="Cambria Math" w:hAnsi="Cambria Math"/>
          </w:rPr>
          <m:t>()</m:t>
        </m:r>
      </m:oMath>
    </w:p>
    <w:p>
      <w:pPr>
        <w:tabs>
          <w:tab w:val="left" w:pos="2307"/>
          <w:tab w:val="left" w:pos="4195"/>
          <w:tab w:val="left" w:pos="6083"/>
        </w:tabs>
        <w:ind w:left="420"/>
      </w:pPr>
      <w:r>
        <w:t xml:space="preserve">A. </w:t>
      </w:r>
      <m:oMath>
        <m:r>
          <w:rPr>
            <w:rFonts w:ascii="Cambria Math" w:hAnsi="Cambria Math"/>
          </w:rPr>
          <m:t>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-3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-2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</w:p>
    <w:p>
      <w:r>
        <w:t>9.（3分）计算</w:t>
      </w:r>
      <m:oMath>
        <m:r>
          <w:rPr>
            <w:rFonts w:ascii="Cambria Math" w:hAnsi="Cambria Math"/>
          </w:rPr>
          <m:t>5+(-3)</m:t>
        </m:r>
      </m:oMath>
      <w:r>
        <w:t>的结果等于</w:t>
      </w:r>
      <m:oMath>
        <m:r>
          <w:rPr>
            <w:rFonts w:ascii="Cambria Math" w:hAnsi="Cambria Math"/>
          </w:rPr>
          <m:t>()</m:t>
        </m:r>
      </m:oMath>
    </w:p>
    <w:p>
      <w:pPr>
        <w:tabs>
          <w:tab w:val="left" w:pos="2307"/>
          <w:tab w:val="left" w:pos="4195"/>
          <w:tab w:val="left" w:pos="6083"/>
        </w:tabs>
        <w:ind w:left="420"/>
      </w:pPr>
      <w:r>
        <w:t xml:space="preserve">A. </w:t>
      </w:r>
      <m:oMath>
        <m:r>
          <w:rPr>
            <w:rFonts w:ascii="Cambria Math" w:hAnsi="Cambria Math"/>
          </w:rPr>
          <m:t>-2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-8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8</m:t>
        </m:r>
      </m:oMath>
    </w:p>
    <w:p>
      <w:r>
        <w:t>10.（3分）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等于</w:t>
      </w:r>
      <m:oMath>
        <m:r>
          <w:rPr>
            <w:rFonts w:ascii="Cambria Math" w:hAnsi="Cambria Math"/>
          </w:rPr>
          <m:t>()</m:t>
        </m:r>
      </m:oMath>
    </w:p>
    <w:p>
      <w:pPr>
        <w:tabs>
          <w:tab w:val="left" w:pos="2307"/>
          <w:tab w:val="left" w:pos="4195"/>
          <w:tab w:val="left" w:pos="6083"/>
        </w:tabs>
        <w:ind w:left="420"/>
      </w:pPr>
      <w:r>
        <w:t xml:space="preserve">A. </w:t>
      </w:r>
      <m:oMath>
        <m:r>
          <w:rPr>
            <w:rFonts w:ascii="Cambria Math" w:hAnsi="Cambria Math"/>
          </w:rPr>
          <m:t>-4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4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ab/>
      </w:r>
      <w:r>
        <w:t xml:space="preserve">D.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</w:p>
    <w:p>
      <w:r>
        <w:rPr>
          <w:rStyle w:val="164"/>
        </w:rPr>
        <w:t>二 、填空题（本大题共6小题，共18分）</w:t>
      </w:r>
    </w:p>
    <w:p>
      <w:r>
        <w:t>11.（3分）</w:t>
      </w:r>
      <m:oMath>
        <m:r>
          <w:rPr>
            <w:rFonts w:ascii="Cambria Math" w:hAnsi="Cambria Math"/>
          </w:rPr>
          <m:t>4</m:t>
        </m:r>
      </m:oMath>
      <w:r>
        <w:t>的倒数为 ______；</w:t>
      </w:r>
      <m:oMath>
        <m:r>
          <w:rPr>
            <w:rFonts w:ascii="Cambria Math" w:hAnsi="Cambria Math"/>
          </w:rPr>
          <m:t>3</m:t>
        </m:r>
      </m:oMath>
      <w:r>
        <w:t>的相反数是 ______；</w:t>
      </w:r>
      <m:oMath>
        <m:r>
          <w:rPr>
            <w:rFonts w:ascii="Cambria Math" w:hAnsi="Cambria Math"/>
          </w:rPr>
          <m:t>-3</m:t>
        </m:r>
      </m:oMath>
      <w:r>
        <w:t>的绝对值是 ______.</w:t>
      </w:r>
    </w:p>
    <w:p>
      <w:r>
        <w:t>12.（3分）潜水艇上浮记为正，下潜记为负，若潜水艇原来在距水面</w:t>
      </w:r>
      <m:oMath>
        <m:r>
          <w:rPr>
            <w:rFonts w:ascii="Cambria Math" w:hAnsi="Cambria Math"/>
          </w:rPr>
          <m:t>50</m:t>
        </m:r>
      </m:oMath>
      <w:r>
        <w:t>米深处，后来两次活动记录的情况分别是</w:t>
      </w:r>
      <m:oMath>
        <m:r>
          <w:rPr>
            <w:rFonts w:ascii="Cambria Math" w:hAnsi="Cambria Math"/>
          </w:rPr>
          <m:t>-20</m:t>
        </m:r>
      </m:oMath>
      <w:r>
        <w:t>米，</w:t>
      </w:r>
      <m:oMath>
        <m:r>
          <w:rPr>
            <w:rFonts w:ascii="Cambria Math" w:hAnsi="Cambria Math"/>
          </w:rPr>
          <m:t>+10</m:t>
        </m:r>
      </m:oMath>
      <w:r>
        <w:t>米，那么现在潜水艇在距水面__米深处．</w:t>
      </w:r>
    </w:p>
    <w:p>
      <w:r>
        <w:t>13.（3分）写出一个大于</w:t>
      </w:r>
      <m:oMath>
        <m:r>
          <w:rPr>
            <w:rFonts w:ascii="Cambria Math" w:hAnsi="Cambria Math"/>
          </w:rPr>
          <m:t>-4</m:t>
        </m:r>
      </m:oMath>
      <w:r>
        <w:t>的有理数：______</w:t>
      </w:r>
      <m:oMath>
        <m:r>
          <w:rPr>
            <w:rFonts w:ascii="Cambria Math" w:hAnsi="Cambria Math"/>
          </w:rPr>
          <m:t>(</m:t>
        </m:r>
      </m:oMath>
      <w:r>
        <w:t>写出一个即可</w:t>
      </w:r>
      <m:oMath>
        <m:r>
          <w:rPr>
            <w:rFonts w:ascii="Cambria Math" w:hAnsi="Cambria Math"/>
          </w:rPr>
          <m:t>).</m:t>
        </m:r>
      </m:oMath>
    </w:p>
    <w:p>
      <w:r>
        <w:t>14.（3分）</w:t>
      </w:r>
      <m:oMath>
        <m:r>
          <w:rPr>
            <w:rFonts w:ascii="Cambria Math" w:hAnsi="Cambria Math"/>
          </w:rPr>
          <m:t>3.05×1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sup>
        </m:sSup>
      </m:oMath>
      <w:r>
        <w:t>精确到 ______位．</w:t>
      </w:r>
    </w:p>
    <w:p>
      <w:r>
        <w:t>15.（3分）定义一种新运算：</w:t>
      </w:r>
      <m:oMath>
        <m:r>
          <w:rPr>
            <w:rFonts w:ascii="Cambria Math" w:hAnsi="Cambria Math"/>
          </w:rPr>
          <m:t>x※y=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sup>
        </m:sSup>
      </m:oMath>
      <w:r>
        <w:t>，则</w:t>
      </w:r>
      <m:oMath>
        <m:r>
          <w:rPr>
            <w:rFonts w:ascii="Cambria Math" w:hAnsi="Cambria Math"/>
          </w:rPr>
          <m:t>2※5=</m:t>
        </m:r>
      </m:oMath>
      <w:r>
        <w:t>______ .</w:t>
      </w:r>
    </w:p>
    <w:p>
      <w:r>
        <w:t>16.（3分）已知</w:t>
      </w:r>
      <m:oMath>
        <m:r>
          <w:rPr>
            <w:rFonts w:ascii="Cambria Math" w:hAnsi="Cambria Math"/>
          </w:rPr>
          <m:t>|a-2|+|3-b|=0</m:t>
        </m:r>
      </m:oMath>
      <w:r>
        <w:t>，则</w:t>
      </w:r>
      <m:oMath>
        <m:r>
          <w:rPr>
            <w:rFonts w:ascii="Cambria Math" w:hAnsi="Cambria Math"/>
          </w:rPr>
          <m:t>a+b=</m:t>
        </m:r>
      </m:oMath>
      <w:r>
        <w:t>______．</w:t>
      </w:r>
    </w:p>
    <w:p>
      <w:r>
        <w:rPr>
          <w:rStyle w:val="164"/>
        </w:rPr>
        <w:t>三 、解答题（本大题共7小题，共56分）</w:t>
      </w:r>
    </w:p>
    <w:p>
      <w:r>
        <w:t>17.（8分）根据材料，完成相应计算  </w:t>
      </w:r>
      <w:r>
        <w:br w:type="textWrapping"/>
      </w:r>
      <m:oMath>
        <m:r>
          <w:rPr>
            <w:rFonts w:ascii="Cambria Math" w:hAnsi="Cambria Math"/>
          </w:rPr>
          <m:t>(1)</m:t>
        </m:r>
      </m:oMath>
      <w:r>
        <w:t>算一算：</w:t>
      </w:r>
      <m:oMath>
        <m:r>
          <w:rPr>
            <w:rFonts w:ascii="Cambria Math" w:hAnsi="Cambria Math"/>
          </w:rPr>
          <m:t>(3+1)(3-1)=</m:t>
        </m:r>
      </m:oMath>
      <w:r>
        <w:t>______，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</m:oMath>
      <w:r>
        <w:t>______；</w:t>
      </w:r>
      <m:oMath>
        <m:r>
          <w:rPr>
            <w:rFonts w:ascii="Cambria Math" w:hAnsi="Cambria Math"/>
          </w:rPr>
          <m:t>(5+2)(5-2)=</m:t>
        </m:r>
      </m:oMath>
      <w:r>
        <w:t>______，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</m:oMath>
      <w:r>
        <w:t>______；  </w:t>
      </w:r>
      <w:r>
        <w:br w:type="textWrapping"/>
      </w:r>
      <m:oMath>
        <m:r>
          <w:rPr>
            <w:rFonts w:ascii="Cambria Math" w:hAnsi="Cambria Math"/>
          </w:rPr>
          <m:t>(2)</m:t>
        </m:r>
      </m:oMath>
      <w:r>
        <w:t>猜一猜：</w:t>
      </w:r>
      <m:oMath>
        <m:r>
          <w:rPr>
            <w:rFonts w:ascii="Cambria Math" w:hAnsi="Cambria Math"/>
          </w:rPr>
          <m:t>(a+b)(a-b)=</m:t>
        </m:r>
      </m:oMath>
      <w:r>
        <w:t>______；  </w:t>
      </w:r>
      <w:r>
        <w:br w:type="textWrapping"/>
      </w:r>
      <m:oMath>
        <m:r>
          <w:rPr>
            <w:rFonts w:ascii="Cambria Math" w:hAnsi="Cambria Math"/>
          </w:rPr>
          <m:t>(3)</m:t>
        </m:r>
      </m:oMath>
      <w:r>
        <w:t>用一用：你能用</w:t>
      </w:r>
      <w:r>
        <w:rPr>
          <w:em w:val="dot"/>
          <w:lang w:eastAsia="zh-CN"/>
        </w:rPr>
        <w:t>简便方法</w:t>
      </w:r>
      <w:r>
        <w:t>计算下面两条式子的值吗？请写出</w:t>
      </w:r>
      <w:r>
        <w:rPr>
          <w:em w:val="dot"/>
          <w:lang w:eastAsia="zh-CN"/>
        </w:rPr>
        <w:t>计算过程</w:t>
      </w:r>
      <w:r>
        <w:t>．  </w:t>
      </w:r>
      <w:r>
        <w:br w:type="textWrapping"/>
      </w:r>
      <w:r>
        <w:t>①</w:t>
      </w:r>
      <m:oMath>
        <m:r>
          <w:rPr>
            <w:rFonts w:ascii="Cambria Math" w:hAnsi="Cambria Math"/>
          </w:rPr>
          <m:t>102×98</m:t>
        </m:r>
      </m:oMath>
      <w:r>
        <w:t xml:space="preserve">                    </w:t>
      </w:r>
      <w:r>
        <w:br w:type="textWrapping"/>
      </w:r>
      <w:r>
        <w:t>②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75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</w:p>
    <w:p>
      <w:r>
        <w:t>18.（8分）计算：(1)</w:t>
      </w:r>
      <m:oMath>
        <m:r>
          <w:rPr>
            <w:rFonts w:ascii="Cambria Math" w:hAnsi="Cambria Math"/>
          </w:rPr>
          <m:t>(-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)÷(-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)</m:t>
        </m:r>
      </m:oMath>
      <w:r>
        <w:t> </w:t>
      </w:r>
      <w:r>
        <w:br w:type="textWrapping"/>
      </w:r>
      <w:r>
        <w:t>(2)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2022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-(1-0.5)÷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×[(-2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-4]</m:t>
        </m:r>
      </m:oMath>
    </w:p>
    <w:p>
      <w:r>
        <w:t>19.（8分）小刚运用本学期的知识，设计了一个数学探究活动．如图</w:t>
      </w:r>
      <m:oMath>
        <m:r>
          <w:rPr>
            <w:rFonts w:ascii="Cambria Math" w:hAnsi="Cambria Math"/>
          </w:rPr>
          <m:t>1</m:t>
        </m:r>
      </m:oMath>
      <w:r>
        <w:t>，数轴上的点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N</m:t>
        </m:r>
      </m:oMath>
      <w:r>
        <w:t>所表示的数分別为</w:t>
      </w:r>
      <m:oMath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12.</m:t>
        </m:r>
      </m:oMath>
      <w:r>
        <w:t>将一枚棋子放置在点</w:t>
      </w:r>
      <m:oMath>
        <m:r>
          <w:rPr>
            <w:rFonts w:ascii="Cambria Math" w:hAnsi="Cambria Math"/>
          </w:rPr>
          <m:t>M</m:t>
        </m:r>
      </m:oMath>
      <w:r>
        <w:t>处，让这枚棋子沿数轴在线段</w:t>
      </w:r>
      <m:oMath>
        <m:r>
          <m:rPr>
            <m:nor/>
            <m:sty m:val="p"/>
          </m:rPr>
          <m:t>MN</m:t>
        </m:r>
      </m:oMath>
      <w:r>
        <w:t>上往复运动</w:t>
      </w:r>
      <m:oMath>
        <m:r>
          <w:rPr>
            <w:rFonts w:ascii="Cambria Math" w:hAnsi="Cambria Math"/>
          </w:rPr>
          <m:t>(</m:t>
        </m:r>
      </m:oMath>
      <w:r>
        <w:t>即棋子从点</w:t>
      </w:r>
      <m:oMath>
        <m:r>
          <w:rPr>
            <w:rFonts w:ascii="Cambria Math" w:hAnsi="Cambria Math"/>
          </w:rPr>
          <m:t>M</m:t>
        </m:r>
      </m:oMath>
      <w:r>
        <w:t>出发沿数轴向右运动，当运动到点</w:t>
      </w:r>
      <m:oMath>
        <m:r>
          <w:rPr>
            <w:rFonts w:ascii="Cambria Math" w:hAnsi="Cambria Math"/>
          </w:rPr>
          <m:t>N</m:t>
        </m:r>
      </m:oMath>
      <w:r>
        <w:t>处，随即沿数轴向左运动，当运动到点</w:t>
      </w:r>
      <m:oMath>
        <m:r>
          <w:rPr>
            <w:rFonts w:ascii="Cambria Math" w:hAnsi="Cambria Math"/>
          </w:rPr>
          <m:t>M</m:t>
        </m:r>
      </m:oMath>
      <w:r>
        <w:t>处，随即沿数轴向右运动，如此反复</w:t>
      </w:r>
      <m:oMath>
        <m:r>
          <w:rPr>
            <w:rFonts w:ascii="Cambria Math" w:hAnsi="Cambria Math"/>
          </w:rPr>
          <m:t>…).</m:t>
        </m:r>
      </m:oMath>
      <w:r>
        <w:t>并且规定棋子按照如下的步骤运动：第</w:t>
      </w:r>
      <m:oMath>
        <m:r>
          <w:rPr>
            <w:rFonts w:ascii="Cambria Math" w:hAnsi="Cambria Math"/>
          </w:rPr>
          <m:t>1</m:t>
        </m:r>
      </m:oMath>
      <w:r>
        <w:t>步，从点</w:t>
      </w:r>
      <m:oMath>
        <m:r>
          <w:rPr>
            <w:rFonts w:ascii="Cambria Math" w:hAnsi="Cambria Math"/>
          </w:rPr>
          <m:t>M</m:t>
        </m:r>
      </m:oMath>
      <w:r>
        <w:t>开始运动</w:t>
      </w:r>
      <m:oMath>
        <m:r>
          <w:rPr>
            <w:rFonts w:ascii="Cambria Math" w:hAnsi="Cambria Math"/>
          </w:rPr>
          <m:t>t</m:t>
        </m:r>
      </m:oMath>
      <w:r>
        <w:t>个单位长度至点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>处；第</w:t>
      </w:r>
      <m:oMath>
        <m:r>
          <w:rPr>
            <w:rFonts w:ascii="Cambria Math" w:hAnsi="Cambria Math"/>
          </w:rPr>
          <m:t>2</m:t>
        </m:r>
      </m:oMath>
      <w:r>
        <w:t>步，从点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>继续运动</w:t>
      </w:r>
      <m:oMath>
        <m:r>
          <m:rPr>
            <m:nor/>
            <m:sty m:val="p"/>
          </m:rPr>
          <m:t>2t</m:t>
        </m:r>
      </m:oMath>
      <w:r>
        <w:t>个单位长度至点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处；第</w:t>
      </w:r>
      <m:oMath>
        <m:r>
          <w:rPr>
            <w:rFonts w:ascii="Cambria Math" w:hAnsi="Cambria Math"/>
          </w:rPr>
          <m:t>3</m:t>
        </m:r>
      </m:oMath>
      <w:r>
        <w:t>步，从点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继续运动</w:t>
      </w:r>
      <m:oMath>
        <m:r>
          <m:rPr>
            <m:nor/>
            <m:sty m:val="p"/>
          </m:rPr>
          <m:t>3t</m:t>
        </m:r>
      </m:oMath>
      <w:r>
        <w:t>个单位长度至点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处</w:t>
      </w:r>
      <m:oMath>
        <m:r>
          <w:rPr>
            <w:rFonts w:ascii="Cambria Math" w:hAnsi="Cambria Math"/>
          </w:rPr>
          <m:t>…</m:t>
        </m:r>
      </m:oMath>
      <w:r>
        <w:t>． </w:t>
      </w:r>
      <w:r>
        <w:br w:type="textWrapping"/>
      </w:r>
      <w:r>
        <w:t>例如：当</w:t>
      </w:r>
      <m:oMath>
        <m:r>
          <w:rPr>
            <w:rFonts w:ascii="Cambria Math" w:hAnsi="Cambria Math"/>
          </w:rPr>
          <m:t>t=3</m:t>
        </m:r>
      </m:oMath>
      <w:r>
        <w:t>时，点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，的位置如图</w:t>
      </w:r>
      <m:oMath>
        <m:r>
          <w:rPr>
            <w:rFonts w:ascii="Cambria Math" w:hAnsi="Cambria Math"/>
          </w:rPr>
          <m:t>2</m:t>
        </m:r>
      </m:oMath>
      <w:r>
        <w:t>所示． </w:t>
      </w:r>
      <w:r>
        <w:br w:type="textWrapping"/>
      </w:r>
      <w:r>
        <w:drawing>
          <wp:inline distT="0" distB="0" distL="0" distR="0">
            <wp:extent cx="4096385" cy="1425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6800" cy="14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 </w:t>
      </w:r>
      <w:r>
        <w:br w:type="textWrapping"/>
      </w:r>
      <w:r>
        <w:t>解决如下问题： </w:t>
      </w:r>
      <w:r>
        <w:br w:type="textWrapping"/>
      </w:r>
      <m:oMath>
        <m:r>
          <w:rPr>
            <w:rFonts w:ascii="Cambria Math" w:hAnsi="Cambria Math"/>
          </w:rPr>
          <m:t>(1)</m:t>
        </m:r>
      </m:oMath>
      <w:r>
        <w:t>如果</w:t>
      </w:r>
      <m:oMath>
        <m:r>
          <w:rPr>
            <w:rFonts w:ascii="Cambria Math" w:hAnsi="Cambria Math"/>
          </w:rPr>
          <m:t>t=4</m:t>
        </m:r>
      </m:oMath>
      <w:r>
        <w:t>，那么线段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</m:oMath>
      <w:r>
        <w:t>______； </w:t>
      </w:r>
      <w:r>
        <w:br w:type="textWrapping"/>
      </w:r>
      <m:oMath>
        <m:r>
          <w:rPr>
            <w:rFonts w:ascii="Cambria Math" w:hAnsi="Cambria Math"/>
          </w:rPr>
          <m:t>(2)</m:t>
        </m:r>
      </m:oMath>
      <w:r>
        <w:t>如果</w:t>
      </w:r>
      <m:oMath>
        <m:r>
          <w:rPr>
            <w:rFonts w:ascii="Cambria Math" w:hAnsi="Cambria Math"/>
          </w:rPr>
          <m:t>t&lt;4</m:t>
        </m:r>
      </m:oMath>
      <w:r>
        <w:t>，且点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表示的数为</w:t>
      </w:r>
      <m:oMath>
        <m:r>
          <w:rPr>
            <w:rFonts w:ascii="Cambria Math" w:hAnsi="Cambria Math"/>
          </w:rPr>
          <m:t>3</m:t>
        </m:r>
      </m:oMath>
      <w:r>
        <w:t>，那么</w:t>
      </w:r>
      <m:oMath>
        <m:r>
          <w:rPr>
            <w:rFonts w:ascii="Cambria Math" w:hAnsi="Cambria Math"/>
          </w:rPr>
          <m:t>t=</m:t>
        </m:r>
      </m:oMath>
      <w:r>
        <w:t>______； </w:t>
      </w:r>
      <w:r>
        <w:br w:type="textWrapping"/>
      </w:r>
      <m:oMath>
        <m:r>
          <w:rPr>
            <w:rFonts w:ascii="Cambria Math" w:hAnsi="Cambria Math"/>
          </w:rPr>
          <m:t>(3)</m:t>
        </m:r>
      </m:oMath>
      <w:r>
        <w:t>如果</w:t>
      </w:r>
      <m:oMath>
        <m:r>
          <w:rPr>
            <w:rFonts w:ascii="Cambria Math" w:hAnsi="Cambria Math"/>
          </w:rPr>
          <m:t>t⩽2</m:t>
        </m:r>
      </m:oMath>
      <w:r>
        <w:t>，且线段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=2</m:t>
        </m:r>
      </m:oMath>
      <w:r>
        <w:t>，那么请你求出</w:t>
      </w:r>
      <m:oMath>
        <m:r>
          <w:rPr>
            <w:rFonts w:ascii="Cambria Math" w:hAnsi="Cambria Math"/>
          </w:rPr>
          <m:t>t</m:t>
        </m:r>
      </m:oMath>
      <w:r>
        <w:t>的值．</w:t>
      </w:r>
    </w:p>
    <w:p>
      <w:r>
        <w:t>20.（8分）将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r>
          <w:rPr>
            <w:rFonts w:ascii="Cambria Math" w:hAnsi="Cambria Math"/>
          </w:rPr>
          <m:t>|-2|</m:t>
        </m:r>
      </m:oMath>
      <w:r>
        <w:t>，</w:t>
      </w:r>
      <m:oMath>
        <m:r>
          <w:rPr>
            <w:rFonts w:ascii="Cambria Math" w:hAnsi="Cambria Math"/>
          </w:rPr>
          <m:t>-3</m:t>
        </m:r>
      </m:oMath>
      <w:r>
        <w:t>，</w:t>
      </w:r>
      <m:oMath>
        <m:r>
          <w:rPr>
            <w:rFonts w:ascii="Cambria Math" w:hAnsi="Cambria Math"/>
          </w:rPr>
          <m:t>0</m:t>
        </m:r>
      </m:oMath>
      <w:r>
        <w:t>在数轴上表示出来，并用“</w:t>
      </w:r>
      <m:oMath>
        <m:r>
          <m:rPr>
            <m:nor/>
            <m:sty m:val="p"/>
          </m:rPr>
          <m:t>&lt;</m:t>
        </m:r>
      </m:oMath>
      <w:r>
        <w:t>”号把它们连接起来．</w:t>
      </w:r>
    </w:p>
    <w:p>
      <w:r>
        <w:t>21.（8分）分别用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>表示有理数，</w:t>
      </w:r>
      <m:oMath>
        <m:r>
          <w:rPr>
            <w:rFonts w:ascii="Cambria Math" w:hAnsi="Cambria Math"/>
          </w:rPr>
          <m:t>a</m:t>
        </m:r>
      </m:oMath>
      <w:r>
        <w:t>是最小的正整数，</w:t>
      </w:r>
      <m:oMath>
        <m:r>
          <w:rPr>
            <w:rFonts w:ascii="Cambria Math" w:hAnsi="Cambria Math"/>
          </w:rPr>
          <m:t>b</m:t>
        </m:r>
      </m:oMath>
      <w:r>
        <w:t>是最大的负整数，</w:t>
      </w:r>
      <m:oMath>
        <m:r>
          <w:rPr>
            <w:rFonts w:ascii="Cambria Math" w:hAnsi="Cambria Math"/>
          </w:rPr>
          <m:t>c</m:t>
        </m:r>
      </m:oMath>
      <w:r>
        <w:t>是绝对值最小的有理数，</w:t>
      </w:r>
      <m:oMath>
        <m:r>
          <w:rPr>
            <w:rFonts w:ascii="Cambria Math" w:hAnsi="Cambria Math"/>
          </w:rPr>
          <m:t>d</m:t>
        </m:r>
      </m:oMath>
      <w:r>
        <w:t>是数轴上到原点距离为</w:t>
      </w:r>
      <m:oMath>
        <m:r>
          <w:rPr>
            <w:rFonts w:ascii="Cambria Math" w:hAnsi="Cambria Math"/>
          </w:rPr>
          <m:t>3</m:t>
        </m:r>
      </m:oMath>
      <w:r>
        <w:t>的点表示的数，求</w:t>
      </w:r>
      <m:oMath>
        <m:r>
          <m:rPr>
            <m:nor/>
            <m:sty m:val="p"/>
          </m:rPr>
          <m:t>4a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3b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2c</m:t>
        </m:r>
        <m:r>
          <w:rPr>
            <w:rFonts w:ascii="Cambria Math" w:hAnsi="Cambria Math"/>
          </w:rPr>
          <m:t>+d</m:t>
        </m:r>
      </m:oMath>
      <w:r>
        <w:t>的倒数．</w:t>
      </w:r>
    </w:p>
    <w:p>
      <w:r>
        <w:t>22.（8分）在某次抗洪抢险中，解放军的救生艇从</w:t>
      </w:r>
      <m:oMath>
        <m:r>
          <w:rPr>
            <w:rFonts w:ascii="Cambria Math" w:hAnsi="Cambria Math"/>
          </w:rPr>
          <m:t>A</m:t>
        </m:r>
      </m:oMath>
      <w:r>
        <w:t>地出发，沿东西方向的河流抢救灾民，最后到达</w:t>
      </w:r>
      <m:oMath>
        <m:r>
          <w:rPr>
            <w:rFonts w:ascii="Cambria Math" w:hAnsi="Cambria Math"/>
          </w:rPr>
          <m:t>B</m:t>
        </m:r>
      </m:oMath>
      <w:r>
        <w:t>地，救生艇的航行路程记录如下</w:t>
      </w:r>
      <m:oMath>
        <m:r>
          <w:rPr>
            <w:rFonts w:ascii="Cambria Math" w:hAnsi="Cambria Math"/>
          </w:rPr>
          <m:t>(</m:t>
        </m:r>
      </m:oMath>
      <w:r>
        <w:t>单位：千米</w:t>
      </w:r>
      <m:oMath>
        <m:r>
          <w:rPr>
            <w:rFonts w:ascii="Cambria Math" w:hAnsi="Cambria Math"/>
          </w:rPr>
          <m:t>)</m:t>
        </m:r>
      </m:oMath>
      <w:r>
        <w:t>：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-8</m:t>
        </m:r>
      </m:oMath>
      <w:r>
        <w:t>，</w:t>
      </w:r>
      <m:oMath>
        <m:r>
          <w:rPr>
            <w:rFonts w:ascii="Cambria Math" w:hAnsi="Cambria Math"/>
          </w:rPr>
          <m:t>-3</m:t>
        </m:r>
      </m:oMath>
      <w:r>
        <w:t>，</w:t>
      </w:r>
      <m:oMath>
        <m:r>
          <w:rPr>
            <w:rFonts w:ascii="Cambria Math" w:hAnsi="Cambria Math"/>
          </w:rPr>
          <m:t>+4</m:t>
        </m:r>
      </m:oMath>
      <w:r>
        <w:t>，</w:t>
      </w:r>
      <m:oMath>
        <m:r>
          <w:rPr>
            <w:rFonts w:ascii="Cambria Math" w:hAnsi="Cambria Math"/>
          </w:rPr>
          <m:t>-5</m:t>
        </m:r>
      </m:oMath>
      <w:r>
        <w:t>，</w:t>
      </w:r>
      <m:oMath>
        <m:r>
          <w:rPr>
            <w:rFonts w:ascii="Cambria Math" w:hAnsi="Cambria Math"/>
          </w:rPr>
          <m:t>+1</m:t>
        </m:r>
      </m:oMath>
      <w:r>
        <w:t>，</w:t>
      </w:r>
      <m:oMath>
        <m:r>
          <w:rPr>
            <w:rFonts w:ascii="Cambria Math" w:hAnsi="Cambria Math"/>
          </w:rPr>
          <m:t>+11(</m:t>
        </m:r>
      </m:oMath>
      <w:r>
        <w:t>约定向东航行为正</w:t>
      </w:r>
      <m:oMath>
        <m:r>
          <w:rPr>
            <w:rFonts w:ascii="Cambria Math" w:hAnsi="Cambria Math"/>
          </w:rPr>
          <m:t>).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(1)</m:t>
        </m:r>
      </m:oMath>
      <w:r>
        <w:t>求</w:t>
      </w:r>
      <m:oMath>
        <m:r>
          <w:rPr>
            <w:rFonts w:ascii="Cambria Math" w:hAnsi="Cambria Math"/>
          </w:rPr>
          <m:t>B</m:t>
        </m:r>
      </m:oMath>
      <w:r>
        <w:t>地在</w:t>
      </w:r>
      <m:oMath>
        <m:r>
          <w:rPr>
            <w:rFonts w:ascii="Cambria Math" w:hAnsi="Cambria Math"/>
          </w:rPr>
          <m:t>A</m:t>
        </m:r>
      </m:oMath>
      <w:r>
        <w:t>地的什么方向，距离</w:t>
      </w:r>
      <m:oMath>
        <m:r>
          <w:rPr>
            <w:rFonts w:ascii="Cambria Math" w:hAnsi="Cambria Math"/>
          </w:rPr>
          <m:t>A</m:t>
        </m:r>
      </m:oMath>
      <w:r>
        <w:t>地多远？ </w:t>
      </w:r>
      <w:r>
        <w:br w:type="textWrapping"/>
      </w:r>
      <m:oMath>
        <m:r>
          <w:rPr>
            <w:rFonts w:ascii="Cambria Math" w:hAnsi="Cambria Math"/>
          </w:rPr>
          <m:t>(2)</m:t>
        </m:r>
      </m:oMath>
      <w:r>
        <w:t>救灾过程中，救生艇离出发地</w:t>
      </w:r>
      <m:oMath>
        <m:r>
          <w:rPr>
            <w:rFonts w:ascii="Cambria Math" w:hAnsi="Cambria Math"/>
          </w:rPr>
          <m:t>A</m:t>
        </m:r>
      </m:oMath>
      <w:r>
        <w:t>最远处有多远？ </w:t>
      </w:r>
      <w:r>
        <w:br w:type="textWrapping"/>
      </w:r>
      <m:oMath>
        <m:r>
          <w:rPr>
            <w:rFonts w:ascii="Cambria Math" w:hAnsi="Cambria Math"/>
          </w:rPr>
          <m:t>(3)</m:t>
        </m:r>
      </m:oMath>
      <w:r>
        <w:t>若救生艇每千米耗油</w:t>
      </w:r>
      <m:oMath>
        <m:r>
          <w:rPr>
            <w:rFonts w:ascii="Cambria Math" w:hAnsi="Cambria Math"/>
          </w:rPr>
          <m:t>0.6</m:t>
        </m:r>
      </m:oMath>
      <w:r>
        <w:t>升，救生艇当天救灾过程中共消耗多少升油？</w:t>
      </w:r>
    </w:p>
    <w:p>
      <w:r>
        <w:t>23.（8分）已知点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在数轴上分别表示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n</m:t>
        </m:r>
      </m:oMath>
      <w:r>
        <w:t>。</w:t>
      </w:r>
    </w:p>
    <w:p>
      <w:pPr>
        <w:ind w:left="420"/>
      </w:pPr>
      <m:oMath>
        <m:r>
          <w:rPr>
            <w:rFonts w:ascii="Cambria Math" w:hAnsi="Cambria Math"/>
          </w:rPr>
          <m:t>(1)</m:t>
        </m:r>
      </m:oMath>
      <w:r>
        <w:t>填写下表：</w:t>
      </w:r>
    </w:p>
    <w:tbl>
      <w:tblPr>
        <w:tblStyle w:val="36"/>
        <w:tblW w:w="4813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333"/>
        <w:gridCol w:w="490"/>
        <w:gridCol w:w="490"/>
        <w:gridCol w:w="490"/>
        <w:gridCol w:w="606"/>
        <w:gridCol w:w="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  <w:vAlign w:val="center"/>
          </w:tcPr>
          <w:p>
            <w:pPr>
              <w:spacing w:line="240" w:lineRule="auto"/>
            </w:pPr>
            <m:oMathPara>
              <m:oMath>
                <m:r>
                  <w:rPr>
                    <w:rFonts w:ascii="Cambria Math" w:hAnsi="Cambria Math"/>
                  </w:rPr>
                  <m:t>m</m:t>
                </m:r>
              </m:oMath>
            </m:oMathPara>
          </w:p>
        </w:tc>
        <w:tc>
          <w:tcPr>
            <w:tcW w:w="333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5</m:t>
              </m:r>
            </m:oMath>
            <w:r>
              <w:t xml:space="preserve"> </w:t>
            </w:r>
          </w:p>
        </w:tc>
        <w:tc>
          <w:tcPr>
            <w:tcW w:w="490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-5</m:t>
              </m:r>
            </m:oMath>
            <w:r>
              <w:t xml:space="preserve"> </w:t>
            </w:r>
          </w:p>
        </w:tc>
        <w:tc>
          <w:tcPr>
            <w:tcW w:w="490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-6</m:t>
              </m:r>
            </m:oMath>
            <w:r>
              <w:t xml:space="preserve"> </w:t>
            </w:r>
          </w:p>
        </w:tc>
        <w:tc>
          <w:tcPr>
            <w:tcW w:w="490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-6</m:t>
              </m:r>
            </m:oMath>
            <w:r>
              <w:t xml:space="preserve"> </w:t>
            </w:r>
          </w:p>
        </w:tc>
        <w:tc>
          <w:tcPr>
            <w:tcW w:w="606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-10</m:t>
              </m:r>
            </m:oMath>
            <w:r>
              <w:t xml:space="preserve"> </w:t>
            </w:r>
          </w:p>
        </w:tc>
        <w:tc>
          <w:tcPr>
            <w:tcW w:w="649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-2.5</m:t>
              </m:r>
            </m:oMath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  <w:vAlign w:val="center"/>
          </w:tcPr>
          <w:p>
            <w:pPr>
              <w:spacing w:line="240" w:lineRule="auto"/>
            </w:pPr>
            <m:oMathPara>
              <m:oMath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  <w:tc>
          <w:tcPr>
            <w:tcW w:w="333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3</m:t>
              </m:r>
            </m:oMath>
            <w:r>
              <w:t xml:space="preserve"> </w:t>
            </w:r>
          </w:p>
        </w:tc>
        <w:tc>
          <w:tcPr>
            <w:tcW w:w="490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0</m:t>
              </m:r>
            </m:oMath>
            <w:r>
              <w:t xml:space="preserve"> </w:t>
            </w:r>
          </w:p>
        </w:tc>
        <w:tc>
          <w:tcPr>
            <w:tcW w:w="490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4</m:t>
              </m:r>
            </m:oMath>
            <w:r>
              <w:t xml:space="preserve"> </w:t>
            </w:r>
          </w:p>
        </w:tc>
        <w:tc>
          <w:tcPr>
            <w:tcW w:w="490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-4</m:t>
              </m:r>
            </m:oMath>
            <w:r>
              <w:t xml:space="preserve"> </w:t>
            </w:r>
          </w:p>
        </w:tc>
        <w:tc>
          <w:tcPr>
            <w:tcW w:w="606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5</m:t>
              </m:r>
            </m:oMath>
            <w:r>
              <w:t xml:space="preserve"> </w:t>
            </w:r>
          </w:p>
        </w:tc>
        <w:tc>
          <w:tcPr>
            <w:tcW w:w="649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-2.5</m:t>
              </m:r>
            </m:oMath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  <w:vAlign w:val="center"/>
          </w:tcPr>
          <w:p>
            <w:pPr>
              <w:spacing w:line="240" w:lineRule="auto"/>
            </w:pPr>
            <m:oMath>
              <m:r>
                <w:rPr>
                  <w:rFonts w:ascii="Cambria Math" w:hAnsi="Cambria Math"/>
                </w:rPr>
                <m:t>A</m:t>
              </m:r>
            </m:oMath>
            <w:r>
              <w:t>，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>
              <w:t xml:space="preserve">两点的距离 </w:t>
            </w:r>
          </w:p>
        </w:tc>
        <w:tc>
          <w:tcPr>
            <w:tcW w:w="333" w:type="dxa"/>
            <w:vAlign w:val="center"/>
          </w:tcPr>
          <w:p>
            <w:pPr>
              <w:spacing w:line="240" w:lineRule="auto"/>
            </w:pPr>
            <w:r>
              <w:t xml:space="preserve">  </w:t>
            </w:r>
          </w:p>
        </w:tc>
        <w:tc>
          <w:tcPr>
            <w:tcW w:w="490" w:type="dxa"/>
            <w:vAlign w:val="center"/>
          </w:tcPr>
          <w:p>
            <w:pPr>
              <w:spacing w:line="240" w:lineRule="auto"/>
            </w:pPr>
            <w:r>
              <w:t xml:space="preserve">  </w:t>
            </w:r>
          </w:p>
        </w:tc>
        <w:tc>
          <w:tcPr>
            <w:tcW w:w="490" w:type="dxa"/>
            <w:vAlign w:val="center"/>
          </w:tcPr>
          <w:p>
            <w:pPr>
              <w:spacing w:line="240" w:lineRule="auto"/>
            </w:pPr>
            <w:r>
              <w:t xml:space="preserve">  </w:t>
            </w:r>
          </w:p>
        </w:tc>
        <w:tc>
          <w:tcPr>
            <w:tcW w:w="490" w:type="dxa"/>
            <w:vAlign w:val="center"/>
          </w:tcPr>
          <w:p>
            <w:pPr>
              <w:spacing w:line="240" w:lineRule="auto"/>
            </w:pPr>
            <w:r>
              <w:t xml:space="preserve">  </w:t>
            </w:r>
          </w:p>
        </w:tc>
        <w:tc>
          <w:tcPr>
            <w:tcW w:w="606" w:type="dxa"/>
            <w:vAlign w:val="center"/>
          </w:tcPr>
          <w:p>
            <w:pPr>
              <w:spacing w:line="240" w:lineRule="auto"/>
            </w:pPr>
            <w:r>
              <w:t xml:space="preserve">  </w:t>
            </w:r>
          </w:p>
        </w:tc>
        <w:tc>
          <w:tcPr>
            <w:tcW w:w="649" w:type="dxa"/>
            <w:vAlign w:val="center"/>
          </w:tcPr>
          <w:p>
            <w:pPr>
              <w:spacing w:line="240" w:lineRule="auto"/>
            </w:pPr>
            <w:r>
              <w:t xml:space="preserve">  </w:t>
            </w:r>
          </w:p>
        </w:tc>
      </w:tr>
    </w:tbl>
    <w:p>
      <w:pPr>
        <w:ind w:left="420"/>
      </w:pPr>
      <w:r>
        <w:t> </w:t>
      </w:r>
      <w:r>
        <w:br w:type="textWrapping"/>
      </w:r>
    </w:p>
    <w:p>
      <w:pPr>
        <w:ind w:left="420"/>
      </w:pPr>
      <m:oMath>
        <m:r>
          <w:rPr>
            <w:rFonts w:ascii="Cambria Math" w:hAnsi="Cambria Math"/>
          </w:rPr>
          <m:t>(2)</m:t>
        </m:r>
      </m:oMath>
      <w:r>
        <w:t>若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两点的距离为 </w:t>
      </w:r>
      <m:oMath>
        <m:r>
          <w:rPr>
            <w:rFonts w:ascii="Cambria Math" w:hAnsi="Cambria Math"/>
          </w:rPr>
          <m:t>d</m:t>
        </m:r>
      </m:oMath>
      <w:r>
        <w:t>，则</w:t>
      </w:r>
      <m:oMath>
        <m:r>
          <w:rPr>
            <w:rFonts w:ascii="Cambria Math" w:hAnsi="Cambria Math"/>
          </w:rPr>
          <m:t>d</m:t>
        </m:r>
      </m:oMath>
      <w:r>
        <w:t>与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n</m:t>
        </m:r>
      </m:oMath>
      <w:r>
        <w:t>有何数量关系？</w:t>
      </w:r>
    </w:p>
    <w:p>
      <w:pPr>
        <w:ind w:left="420"/>
      </w:pPr>
      <m:oMath>
        <m:r>
          <w:rPr>
            <w:rFonts w:ascii="Cambria Math" w:hAnsi="Cambria Math"/>
          </w:rPr>
          <m:t>(3)</m:t>
        </m:r>
      </m:oMath>
      <w:r>
        <w:t>在数轴上存在整数点</w:t>
      </w:r>
      <m:oMath>
        <m:r>
          <w:rPr>
            <w:rFonts w:ascii="Cambria Math" w:hAnsi="Cambria Math"/>
          </w:rPr>
          <m:t>P</m:t>
        </m:r>
      </m:oMath>
      <w:r>
        <w:t>，使它到</w:t>
      </w:r>
      <m:oMath>
        <m:r>
          <w:rPr>
            <w:rFonts w:ascii="Cambria Math" w:hAnsi="Cambria Math"/>
          </w:rPr>
          <m:t>3</m:t>
        </m:r>
      </m:oMath>
      <w:r>
        <w:t>和</w:t>
      </w:r>
      <m:oMath>
        <m:r>
          <w:rPr>
            <w:rFonts w:ascii="Cambria Math" w:hAnsi="Cambria Math"/>
          </w:rPr>
          <m:t>-2</m:t>
        </m:r>
      </m:oMath>
      <w:r>
        <w:t>的距离之和为</w:t>
      </w:r>
      <m:oMath>
        <m:r>
          <w:rPr>
            <w:rFonts w:ascii="Cambria Math" w:hAnsi="Cambria Math"/>
          </w:rPr>
          <m:t>7</m:t>
        </m:r>
      </m:oMath>
      <w:r>
        <w:t>，请直接写出所有符合条件的整数为_____________．</w:t>
      </w:r>
    </w:p>
    <w:p>
      <w:r>
        <w:br w:type="page"/>
      </w:r>
    </w:p>
    <w:p>
      <w:pPr>
        <w:jc w:val="center"/>
      </w:pPr>
      <w:r>
        <w:rPr>
          <w:b/>
          <w:sz w:val="32"/>
        </w:rPr>
        <w:t>答案和解析</w:t>
      </w:r>
    </w:p>
    <w:p>
      <w:r>
        <w:rPr>
          <w:color w:val="3333FF"/>
        </w:rPr>
        <w:t>1.【答案】</w:t>
      </w:r>
      <w:r>
        <w:t>B;</w:t>
      </w:r>
    </w:p>
    <w:p>
      <w:r>
        <w:rPr>
          <w:color w:val="3333FF"/>
        </w:rPr>
        <w:t>【解析】</w:t>
      </w:r>
      <w:r>
        <w:t>解：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的相反数是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， </w:t>
      </w:r>
      <w:r>
        <w:br w:type="textWrapping"/>
      </w:r>
      <w:r>
        <w:t>故选：</w:t>
      </w:r>
      <m:oMath>
        <m:r>
          <w:rPr>
            <w:rFonts w:ascii="Cambria Math" w:hAnsi="Cambria Math"/>
          </w:rPr>
          <m:t>B.</m:t>
        </m:r>
      </m:oMath>
      <w:r>
        <w:t> </w:t>
      </w:r>
      <w:r>
        <w:br w:type="textWrapping"/>
      </w:r>
      <w:r>
        <w:t>根据相反数的定义进行判断即可． </w:t>
      </w:r>
      <w:r>
        <w:br w:type="textWrapping"/>
      </w:r>
      <w:r>
        <w:t>此题主要考查相反数，掌握相反数的定义是正确解答的前提．</w:t>
      </w:r>
      <w:r>
        <w:br w:type="textWrapping"/>
      </w:r>
    </w:p>
    <w:p>
      <w:r>
        <w:rPr>
          <w:color w:val="3333FF"/>
        </w:rPr>
        <w:t>2.【答案】</w:t>
      </w:r>
      <w:r>
        <w:t>B;</w:t>
      </w:r>
    </w:p>
    <w:p>
      <w:r>
        <w:rPr>
          <w:color w:val="3333FF"/>
        </w:rPr>
        <w:t>【解析】</w:t>
      </w:r>
      <w:r>
        <w:t>解：</w:t>
      </w:r>
      <m:oMath>
        <m:r>
          <w:rPr>
            <w:rFonts w:ascii="Cambria Math" w:hAnsi="Cambria Math"/>
          </w:rPr>
          <m:t>∵-3&lt;-2&lt;0&lt;2</m:t>
        </m:r>
      </m:oMath>
      <w:r>
        <w:t>， </w:t>
      </w:r>
      <w:r>
        <w:br w:type="textWrapping"/>
      </w:r>
      <m:oMath>
        <m:r>
          <w:rPr>
            <w:rFonts w:ascii="Cambria Math" w:hAnsi="Cambria Math"/>
          </w:rPr>
          <m:t>∴</m:t>
        </m:r>
      </m:oMath>
      <w:r>
        <w:t>其中最小的实数为</w:t>
      </w:r>
      <m:oMath>
        <m:r>
          <w:rPr>
            <w:rFonts w:ascii="Cambria Math" w:hAnsi="Cambria Math"/>
          </w:rPr>
          <m:t>-3</m:t>
        </m:r>
      </m:oMath>
      <w:r>
        <w:t>， </w:t>
      </w:r>
      <w:r>
        <w:br w:type="textWrapping"/>
      </w:r>
      <w:r>
        <w:t>故选：</w:t>
      </w:r>
      <m:oMath>
        <m:r>
          <w:rPr>
            <w:rFonts w:ascii="Cambria Math" w:hAnsi="Cambria Math"/>
          </w:rPr>
          <m:t>B.</m:t>
        </m:r>
      </m:oMath>
      <w:r>
        <w:t> </w:t>
      </w:r>
      <w:r>
        <w:br w:type="textWrapping"/>
      </w:r>
      <w:r>
        <w:t>根据正数</w:t>
      </w:r>
      <m:oMath>
        <m:r>
          <w:rPr>
            <w:rFonts w:ascii="Cambria Math" w:hAnsi="Cambria Math"/>
          </w:rPr>
          <m:t>&gt;0&gt;</m:t>
        </m:r>
      </m:oMath>
      <w:r>
        <w:t>负数，负数绝对值大的反而小，进行比较即可． </w:t>
      </w:r>
      <w:r>
        <w:br w:type="textWrapping"/>
      </w:r>
      <w:r>
        <w:t>此题主要考查了实数大小的比较，解答该题的关键是掌握正数</w:t>
      </w:r>
      <m:oMath>
        <m:r>
          <w:rPr>
            <w:rFonts w:ascii="Cambria Math" w:hAnsi="Cambria Math"/>
          </w:rPr>
          <m:t>&gt;0&gt;</m:t>
        </m:r>
      </m:oMath>
      <w:r>
        <w:t>负数，负数绝对值大的反而小．</w:t>
      </w:r>
      <w:r>
        <w:br w:type="textWrapping"/>
      </w:r>
    </w:p>
    <w:p>
      <w:r>
        <w:rPr>
          <w:color w:val="3333FF"/>
        </w:rPr>
        <w:t>3.【答案】</w:t>
      </w:r>
      <w:r>
        <w:t>C;</w:t>
      </w:r>
    </w:p>
    <w:p>
      <w:r>
        <w:rPr>
          <w:color w:val="3333FF"/>
        </w:rPr>
        <w:t>【解析】</w:t>
      </w:r>
      <w:r>
        <w:t>略</w:t>
      </w:r>
      <w:r>
        <w:br w:type="textWrapping"/>
      </w:r>
    </w:p>
    <w:p>
      <w:r>
        <w:rPr>
          <w:color w:val="3333FF"/>
        </w:rPr>
        <w:t>4.【答案】</w:t>
      </w:r>
      <w:r>
        <w:t>B;</w:t>
      </w:r>
    </w:p>
    <w:p>
      <w:r>
        <w:rPr>
          <w:color w:val="3333FF"/>
        </w:rPr>
        <w:t>【解析】</w:t>
      </w:r>
      <w:r>
        <w:t>解：若气温升高</w:t>
      </w:r>
      <m:oMath>
        <m:r>
          <m:rPr>
            <m:nor/>
            <m:sty m:val="p"/>
          </m:rPr>
          <m:t>5℃</m:t>
        </m:r>
      </m:oMath>
      <w:r>
        <w:t>时，气温变化记作</w:t>
      </w:r>
      <m:oMath>
        <m:r>
          <w:rPr>
            <w:rFonts w:ascii="Cambria Math" w:hAnsi="Cambria Math"/>
          </w:rPr>
          <m:t>+</m:t>
        </m:r>
        <m:r>
          <m:rPr>
            <m:nor/>
            <m:sty m:val="p"/>
          </m:rPr>
          <m:t>5℃</m:t>
        </m:r>
      </m:oMath>
      <w:r>
        <w:t>，那么气温下降</w:t>
      </w:r>
      <m:oMath>
        <m:r>
          <m:rPr>
            <m:nor/>
            <m:sty m:val="p"/>
          </m:rPr>
          <m:t>10℃</m:t>
        </m:r>
      </m:oMath>
      <w:r>
        <w:t>时，气温变化记作</w:t>
      </w:r>
      <m:oMath>
        <m:r>
          <w:rPr>
            <w:rFonts w:ascii="Cambria Math" w:hAnsi="Cambria Math"/>
          </w:rPr>
          <m:t>-</m:t>
        </m:r>
        <m:r>
          <m:rPr>
            <m:nor/>
            <m:sty m:val="p"/>
          </m:rPr>
          <m:t>10℃</m:t>
        </m:r>
        <m:r>
          <w:rPr>
            <w:rFonts w:ascii="Cambria Math" w:hAnsi="Cambria Math"/>
          </w:rPr>
          <m:t>.</m:t>
        </m:r>
      </m:oMath>
      <w:r>
        <w:t> </w:t>
      </w:r>
      <w:r>
        <w:br w:type="textWrapping"/>
      </w:r>
      <w:r>
        <w:t>故选：</w:t>
      </w:r>
      <m:oMath>
        <m:r>
          <w:rPr>
            <w:rFonts w:ascii="Cambria Math" w:hAnsi="Cambria Math"/>
          </w:rPr>
          <m:t>B.</m:t>
        </m:r>
      </m:oMath>
      <w:r>
        <w:t> </w:t>
      </w:r>
      <w:r>
        <w:br w:type="textWrapping"/>
      </w:r>
      <w:r>
        <w:t>在一对具有相反意义的量中，先规定其中一个为正，则另一个就用负表示． </w:t>
      </w:r>
      <w:r>
        <w:br w:type="textWrapping"/>
      </w:r>
      <w:r>
        <w:t>此题主要考查了理解“正”和“负”的相对性，确定一对具有相反意义的量，比较简单．</w:t>
      </w:r>
      <w:r>
        <w:br w:type="textWrapping"/>
      </w:r>
    </w:p>
    <w:p>
      <w:r>
        <w:rPr>
          <w:color w:val="3333FF"/>
        </w:rPr>
        <w:t>5.【答案】</w:t>
      </w:r>
      <w:r>
        <w:t>C;</w:t>
      </w:r>
    </w:p>
    <w:p>
      <w:r>
        <w:rPr>
          <w:color w:val="3333FF"/>
        </w:rPr>
        <w:t>【解析】</w:t>
      </w:r>
      <w:r>
        <w:t>解：绝对值大于</w:t>
      </w:r>
      <m:oMath>
        <m:r>
          <w:rPr>
            <w:rFonts w:ascii="Cambria Math" w:hAnsi="Cambria Math"/>
          </w:rPr>
          <m:t>1</m:t>
        </m:r>
      </m:oMath>
      <w:r>
        <w:t>而小于</w:t>
      </w:r>
      <m:oMath>
        <m:r>
          <w:rPr>
            <w:rFonts w:ascii="Cambria Math" w:hAnsi="Cambria Math"/>
          </w:rPr>
          <m:t>4</m:t>
        </m:r>
      </m:oMath>
      <w:r>
        <w:t>的整数有</w:t>
      </w:r>
      <m:oMath>
        <m:r>
          <w:rPr>
            <w:rFonts w:ascii="Cambria Math" w:hAnsi="Cambria Math"/>
          </w:rPr>
          <m:t>±2</m:t>
        </m:r>
      </m:oMath>
      <w:r>
        <w:t>，</w:t>
      </w:r>
      <m:oMath>
        <m:r>
          <w:rPr>
            <w:rFonts w:ascii="Cambria Math" w:hAnsi="Cambria Math"/>
          </w:rPr>
          <m:t>±3</m:t>
        </m:r>
      </m:oMath>
      <w:r>
        <w:t>， </w:t>
      </w:r>
      <w:r>
        <w:br w:type="textWrapping"/>
      </w:r>
      <w:r>
        <w:t>故选：</w:t>
      </w:r>
      <m:oMath>
        <m:r>
          <w:rPr>
            <w:rFonts w:ascii="Cambria Math" w:hAnsi="Cambria Math"/>
          </w:rPr>
          <m:t>C.</m:t>
        </m:r>
      </m:oMath>
      <w:r>
        <w:t> </w:t>
      </w:r>
      <w:r>
        <w:br w:type="textWrapping"/>
      </w:r>
      <w:r>
        <w:t>首先确定绝对值为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的数，从而可得答案． </w:t>
      </w:r>
      <w:r>
        <w:br w:type="textWrapping"/>
      </w:r>
      <w:r>
        <w:t>此题主要考查了有理数的比较大小和绝对值，关键是掌握绝对值等于一个正数的数有两个．</w:t>
      </w:r>
      <w:r>
        <w:br w:type="textWrapping"/>
      </w:r>
    </w:p>
    <w:p>
      <w:r>
        <w:rPr>
          <w:color w:val="3333FF"/>
        </w:rPr>
        <w:t>6.【答案】</w:t>
      </w:r>
      <w:r>
        <w:t>B;</w:t>
      </w:r>
    </w:p>
    <w:p>
      <w:r>
        <w:rPr>
          <w:color w:val="3333FF"/>
        </w:rPr>
        <w:t>【解析】</w:t>
      </w:r>
      <w:r>
        <w:t>解：</w:t>
      </w:r>
      <m:oMath>
        <m:r>
          <w:rPr>
            <w:rFonts w:ascii="Cambria Math" w:hAnsi="Cambria Math"/>
          </w:rPr>
          <m:t>∵|</m:t>
        </m:r>
        <m:r>
          <m:rPr>
            <m:nor/>
            <m:sty m:val="p"/>
          </m:rPr>
          <m:t>abc</m:t>
        </m:r>
        <m:r>
          <w:rPr>
            <w:rFonts w:ascii="Cambria Math" w:hAnsi="Cambria Math"/>
          </w:rPr>
          <m:t>|=-</m:t>
        </m:r>
        <m:r>
          <m:rPr>
            <m:nor/>
            <m:sty m:val="p"/>
          </m:rPr>
          <m:t>abc</m:t>
        </m:r>
      </m:oMath>
      <w:r>
        <w:t>，且</w:t>
      </w:r>
      <m:oMath>
        <m:r>
          <m:rPr>
            <m:nor/>
            <m:sty m:val="p"/>
          </m:rPr>
          <m:t>abc</m:t>
        </m:r>
        <m:r>
          <w:rPr>
            <w:rFonts w:ascii="Cambria Math" w:hAnsi="Cambria Math"/>
          </w:rPr>
          <m:t>≠0</m:t>
        </m:r>
      </m:oMath>
      <w:r>
        <w:t>， </w:t>
      </w:r>
      <w:r>
        <w:br w:type="textWrapping"/>
      </w:r>
      <m:oMath>
        <m:r>
          <w:rPr>
            <w:rFonts w:ascii="Cambria Math" w:hAnsi="Cambria Math"/>
          </w:rPr>
          <m:t>∴a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中负数有</w:t>
      </w:r>
      <m:oMath>
        <m:r>
          <w:rPr>
            <w:rFonts w:ascii="Cambria Math" w:hAnsi="Cambria Math"/>
          </w:rPr>
          <m:t>1</m:t>
        </m:r>
      </m:oMath>
      <w:r>
        <w:t>个，正数有</w:t>
      </w:r>
      <m:oMath>
        <m:r>
          <w:rPr>
            <w:rFonts w:ascii="Cambria Math" w:hAnsi="Cambria Math"/>
          </w:rPr>
          <m:t>2</m:t>
        </m:r>
      </m:oMath>
      <w:r>
        <w:t>个或</w:t>
      </w:r>
      <m:oMath>
        <m:r>
          <w:rPr>
            <w:rFonts w:ascii="Cambria Math" w:hAnsi="Cambria Math"/>
          </w:rPr>
          <m:t>3</m:t>
        </m:r>
      </m:oMath>
      <w:r>
        <w:t>个都是负数， </w:t>
      </w:r>
      <w:r>
        <w:br w:type="textWrapping"/>
      </w:r>
      <w:r>
        <w:t>①当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中负数有</w:t>
      </w:r>
      <m:oMath>
        <m:r>
          <w:rPr>
            <w:rFonts w:ascii="Cambria Math" w:hAnsi="Cambria Math"/>
          </w:rPr>
          <m:t>1</m:t>
        </m:r>
      </m:oMath>
      <w:r>
        <w:t>个，正数有</w:t>
      </w:r>
      <m:oMath>
        <m:r>
          <w:rPr>
            <w:rFonts w:ascii="Cambria Math" w:hAnsi="Cambria Math"/>
          </w:rPr>
          <m:t>2</m:t>
        </m:r>
      </m:oMath>
      <w:r>
        <w:t>个时， </w:t>
      </w:r>
      <w:r>
        <w:br w:type="textWrapping"/>
      </w:r>
      <w:r>
        <w:t>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|a|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|b|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|c|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=-1+1+1=1</m:t>
        </m:r>
      </m:oMath>
      <w:r>
        <w:t>； </w:t>
      </w:r>
      <w:r>
        <w:br w:type="textWrapping"/>
      </w:r>
      <w:r>
        <w:t>②当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中</w:t>
      </w:r>
      <m:oMath>
        <m:r>
          <w:rPr>
            <w:rFonts w:ascii="Cambria Math" w:hAnsi="Cambria Math"/>
          </w:rPr>
          <m:t>3</m:t>
        </m:r>
      </m:oMath>
      <w:r>
        <w:t>个都是负数时， </w:t>
      </w:r>
      <w:r>
        <w:br w:type="textWrapping"/>
      </w:r>
      <w:r>
        <w:t>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|a|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|b|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|c|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=-1-1-1=-3.</m:t>
        </m:r>
      </m:oMath>
      <w:r>
        <w:t> </w:t>
      </w:r>
      <w:r>
        <w:br w:type="textWrapping"/>
      </w:r>
      <w:r>
        <w:t>故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|a|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|b|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|c|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=1</m:t>
        </m:r>
      </m:oMath>
      <w:r>
        <w:t>或</w:t>
      </w:r>
      <m:oMath>
        <m:r>
          <w:rPr>
            <w:rFonts w:ascii="Cambria Math" w:hAnsi="Cambria Math"/>
          </w:rPr>
          <m:t>-3.</m:t>
        </m:r>
      </m:oMath>
      <w:r>
        <w:t> </w:t>
      </w:r>
      <w:r>
        <w:br w:type="textWrapping"/>
      </w:r>
      <w:r>
        <w:t>故选：</w:t>
      </w:r>
      <m:oMath>
        <m:r>
          <w:rPr>
            <w:rFonts w:ascii="Cambria Math" w:hAnsi="Cambria Math"/>
          </w:rPr>
          <m:t>B.</m:t>
        </m:r>
      </m:oMath>
      <w:r>
        <w:t> </w:t>
      </w:r>
      <w:r>
        <w:br w:type="textWrapping"/>
      </w:r>
      <w:r>
        <w:t>根据已知等式，利用绝对值的性质判断出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>、</w:t>
      </w:r>
      <m:oMath>
        <m:r>
          <w:rPr>
            <w:rFonts w:ascii="Cambria Math" w:hAnsi="Cambria Math"/>
          </w:rPr>
          <m:t>c</m:t>
        </m:r>
      </m:oMath>
      <w:r>
        <w:t>中负数有</w:t>
      </w:r>
      <m:oMath>
        <m:r>
          <w:rPr>
            <w:rFonts w:ascii="Cambria Math" w:hAnsi="Cambria Math"/>
          </w:rPr>
          <m:t>1</m:t>
        </m:r>
      </m:oMath>
      <w:r>
        <w:t>个，正数有</w:t>
      </w:r>
      <m:oMath>
        <m:r>
          <w:rPr>
            <w:rFonts w:ascii="Cambria Math" w:hAnsi="Cambria Math"/>
          </w:rPr>
          <m:t>2</m:t>
        </m:r>
      </m:oMath>
      <w:r>
        <w:t>个或</w:t>
      </w:r>
      <m:oMath>
        <m:r>
          <w:rPr>
            <w:rFonts w:ascii="Cambria Math" w:hAnsi="Cambria Math"/>
          </w:rPr>
          <m:t>3</m:t>
        </m:r>
      </m:oMath>
      <w:r>
        <w:t>个都是负数，再利用绝对值的性质化简计算即可． </w:t>
      </w:r>
      <w:r>
        <w:br w:type="textWrapping"/>
      </w:r>
      <w:r>
        <w:t>此题主要考查了有理数的乘法，绝对值的性质、分类讨论的思想方法．能不重不漏的分类是解答该题的关键．</w:t>
      </w:r>
      <w:r>
        <w:br w:type="textWrapping"/>
      </w:r>
    </w:p>
    <w:p>
      <w:r>
        <w:rPr>
          <w:color w:val="3333FF"/>
        </w:rPr>
        <w:t>7.【答案】</w:t>
      </w:r>
      <w:r>
        <w:t>D;</w:t>
      </w:r>
    </w:p>
    <w:p>
      <w:r>
        <w:rPr>
          <w:color w:val="3333FF"/>
        </w:rPr>
        <w:t>【解析】</w:t>
      </w:r>
      <m:oMath>
        <m:r>
          <w:rPr>
            <w:rFonts w:ascii="Cambria Math" w:hAnsi="Cambria Math"/>
          </w:rPr>
          <m:t>[</m:t>
        </m:r>
      </m:oMath>
      <w:r>
        <w:t>分析</w:t>
      </w:r>
      <m:oMath>
        <m:r>
          <w:rPr>
            <w:rFonts w:ascii="Cambria Math" w:hAnsi="Cambria Math"/>
          </w:rPr>
          <m:t>]</m:t>
        </m:r>
      </m:oMath>
      <w:r>
        <w:t> </w:t>
      </w:r>
      <w:r>
        <w:br w:type="textWrapping"/>
      </w:r>
      <w:r>
        <w:t>解题时，先把实数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表示在数轴上，然后求出</w:t>
      </w:r>
      <m:oMath>
        <m:r>
          <w:rPr>
            <w:rFonts w:ascii="Cambria Math" w:hAnsi="Cambria Math"/>
          </w:rPr>
          <m:t>a+b</m:t>
        </m:r>
      </m:oMath>
      <w:r>
        <w:t>和</w:t>
      </w:r>
      <m:oMath>
        <m:r>
          <w:rPr>
            <w:rFonts w:ascii="Cambria Math" w:hAnsi="Cambria Math"/>
          </w:rPr>
          <m:t>a+c</m:t>
        </m:r>
      </m:oMath>
      <w:r>
        <w:t>的和的符号，即可得出结论． </w:t>
      </w:r>
      <w:r>
        <w:br w:type="textWrapping"/>
      </w:r>
      <m:oMath>
        <m:r>
          <w:rPr>
            <w:rFonts w:ascii="Cambria Math" w:hAnsi="Cambria Math"/>
          </w:rPr>
          <m:t>[</m:t>
        </m:r>
      </m:oMath>
      <w:r>
        <w:t>详解</w:t>
      </w:r>
      <m:oMath>
        <m:r>
          <w:rPr>
            <w:rFonts w:ascii="Cambria Math" w:hAnsi="Cambria Math"/>
          </w:rPr>
          <m:t>]</m:t>
        </m:r>
      </m:oMath>
      <w:r>
        <w:t> </w:t>
      </w:r>
      <w:r>
        <w:br w:type="textWrapping"/>
      </w:r>
      <w:r>
        <w:t>解：</w:t>
      </w:r>
      <m:oMath>
        <m:r>
          <w:rPr>
            <w:rFonts w:ascii="Cambria Math" w:hAnsi="Cambria Math"/>
          </w:rPr>
          <m:t>∵</m:t>
        </m:r>
      </m:oMath>
      <w:r>
        <w:t>实数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满足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b</m:t>
        </m:r>
        <m:r>
          <m:rPr>
            <m:nor/>
            <m:sty m:val="p"/>
          </m:rPr>
          <m:t>&gt;</m:t>
        </m:r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0</m:t>
        </m:r>
      </m:oMath>
      <w:r>
        <w:t>且</w:t>
      </w:r>
      <m:oMath>
        <m:r>
          <w:rPr>
            <w:rFonts w:ascii="Cambria Math" w:hAnsi="Cambria Math"/>
          </w:rPr>
          <m:t>|c|</m:t>
        </m:r>
        <m:r>
          <m:rPr>
            <m:nor/>
            <m:sty m:val="p"/>
          </m:rPr>
          <m:t>&gt;</m:t>
        </m:r>
        <m:r>
          <w:rPr>
            <w:rFonts w:ascii="Cambria Math" w:hAnsi="Cambria Math"/>
          </w:rPr>
          <m:t>|b|</m:t>
        </m:r>
        <m:r>
          <m:rPr>
            <m:nor/>
            <m:sty m:val="p"/>
          </m:rPr>
          <m:t>&gt;</m:t>
        </m:r>
        <m:r>
          <w:rPr>
            <w:rFonts w:ascii="Cambria Math" w:hAnsi="Cambria Math"/>
          </w:rPr>
          <m:t>|a|</m:t>
        </m:r>
      </m:oMath>
      <w:r>
        <w:t>， </w:t>
      </w:r>
      <w:r>
        <w:br w:type="textWrapping"/>
      </w:r>
      <m:oMath>
        <m:r>
          <w:rPr>
            <w:rFonts w:ascii="Cambria Math" w:hAnsi="Cambria Math"/>
          </w:rPr>
          <m:t>∴</m:t>
        </m:r>
      </m:oMath>
      <w:r>
        <w:t>它们在数轴上的位置如图， </w:t>
      </w:r>
      <w:r>
        <w:br w:type="textWrapping"/>
      </w:r>
      <w:r>
        <w:drawing>
          <wp:inline distT="0" distB="0" distL="0" distR="0">
            <wp:extent cx="3041650" cy="4171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1999" cy="4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 </w:t>
      </w:r>
      <w:r>
        <w:br w:type="textWrapping"/>
      </w:r>
      <m:oMath>
        <m:r>
          <w:rPr>
            <w:rFonts w:ascii="Cambria Math" w:hAnsi="Cambria Math"/>
          </w:rPr>
          <m:t>∴a+c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0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a+b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b</m:t>
        </m:r>
      </m:oMath>
      <w:r>
        <w:t>， </w:t>
      </w:r>
      <w:r>
        <w:br w:type="textWrapping"/>
      </w:r>
      <m:oMath>
        <m:r>
          <w:rPr>
            <w:rFonts w:ascii="Cambria Math" w:hAnsi="Cambria Math"/>
          </w:rPr>
          <m:t>∴a+c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c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a+b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b</m:t>
        </m:r>
      </m:oMath>
      <w:r>
        <w:t>． </w:t>
      </w:r>
      <w:r>
        <w:br w:type="textWrapping"/>
      </w:r>
      <w:r>
        <w:t>故选D． </w:t>
      </w:r>
      <w:r>
        <w:br w:type="textWrapping"/>
      </w:r>
      <m:oMath>
        <m:r>
          <w:rPr>
            <w:rFonts w:ascii="Cambria Math" w:hAnsi="Cambria Math"/>
          </w:rPr>
          <m:t>[</m:t>
        </m:r>
      </m:oMath>
      <w:r>
        <w:t>点评</w:t>
      </w:r>
      <m:oMath>
        <m:r>
          <w:rPr>
            <w:rFonts w:ascii="Cambria Math" w:hAnsi="Cambria Math"/>
          </w:rPr>
          <m:t>]</m:t>
        </m:r>
      </m:oMath>
      <w:r>
        <w:t> </w:t>
      </w:r>
      <w:r>
        <w:br w:type="textWrapping"/>
      </w:r>
      <w:r>
        <w:t>该题考查了实数大小的比较，涉及到绝对值的概念，数轴的概念，有理数加法的运算法则，解题关键是结合数轴和有理数加法的法则进行比较．</w:t>
      </w:r>
      <w:r>
        <w:br w:type="textWrapping"/>
      </w:r>
    </w:p>
    <w:p>
      <w:r>
        <w:rPr>
          <w:color w:val="3333FF"/>
        </w:rPr>
        <w:t>8.【答案】</w:t>
      </w:r>
      <w:r>
        <w:t>A;</w:t>
      </w:r>
    </w:p>
    <w:p>
      <w:r>
        <w:rPr>
          <w:color w:val="3333FF"/>
        </w:rPr>
        <w:t>【解析】</w:t>
      </w:r>
      <w:r>
        <w:t>解：</w:t>
      </w:r>
      <m:oMath>
        <m:r>
          <w:rPr>
            <w:rFonts w:ascii="Cambria Math" w:hAnsi="Cambria Math"/>
          </w:rPr>
          <m:t>∵</m:t>
        </m:r>
      </m:oMath>
      <w:r>
        <w:t>预算花费约为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sup>
        </m:sSup>
      </m:oMath>
      <w:r>
        <w:t>元，实际花费约为</w:t>
      </w:r>
      <m:oMath>
        <m:r>
          <w:rPr>
            <w:rFonts w:ascii="Cambria Math" w:hAnsi="Cambria Math"/>
          </w:rPr>
          <m:t>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sup>
        </m:sSup>
      </m:oMath>
      <w:r>
        <w:t>元， </w:t>
      </w:r>
      <w:r>
        <w:br w:type="textWrapping"/>
      </w:r>
      <m:oMath>
        <m:r>
          <w:rPr>
            <w:rFonts w:ascii="Cambria Math" w:hAnsi="Cambria Math"/>
          </w:rPr>
          <m:t>∴</m:t>
        </m:r>
      </m:oMath>
      <w:r>
        <w:t>预算花费约是实际花费的倍数是：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÷(5×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)≈2×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.</m:t>
        </m:r>
      </m:oMath>
      <w:r>
        <w:t> </w:t>
      </w:r>
      <w:r>
        <w:br w:type="textWrapping"/>
      </w:r>
      <w:r>
        <w:t>故选：</w:t>
      </w:r>
      <m:oMath>
        <m:r>
          <w:rPr>
            <w:rFonts w:ascii="Cambria Math" w:hAnsi="Cambria Math"/>
          </w:rPr>
          <m:t>A.</m:t>
        </m:r>
      </m:oMath>
      <w:r>
        <w:t> </w:t>
      </w:r>
      <w:r>
        <w:br w:type="textWrapping"/>
      </w:r>
      <w:r>
        <w:t>直接利用整式的除法运算法则结合科学记数法求出答案． </w:t>
      </w:r>
      <w:r>
        <w:br w:type="textWrapping"/>
      </w:r>
      <w:r>
        <w:t>此题主要考查了科学记数法与有效数字，整式的除法运算，正确掌握运算法则是解题关键．</w:t>
      </w:r>
      <w:r>
        <w:br w:type="textWrapping"/>
      </w:r>
    </w:p>
    <w:p>
      <w:r>
        <w:rPr>
          <w:color w:val="3333FF"/>
        </w:rPr>
        <w:t>9.【答案】</w:t>
      </w:r>
      <w:r>
        <w:t>B;</w:t>
      </w:r>
    </w:p>
    <w:p>
      <w:r>
        <w:rPr>
          <w:color w:val="3333FF"/>
        </w:rPr>
        <w:t>【解析】</w:t>
      </w:r>
      <w:r>
        <w:t>解：</w:t>
      </w:r>
      <m:oMath>
        <m:r>
          <w:rPr>
            <w:rFonts w:ascii="Cambria Math" w:hAnsi="Cambria Math"/>
          </w:rPr>
          <m:t>5+(-3)=2.</m:t>
        </m:r>
      </m:oMath>
      <w:r>
        <w:t> </w:t>
      </w:r>
      <w:r>
        <w:br w:type="textWrapping"/>
      </w:r>
      <w:r>
        <w:t>故选：</w:t>
      </w:r>
      <m:oMath>
        <m:r>
          <w:rPr>
            <w:rFonts w:ascii="Cambria Math" w:hAnsi="Cambria Math"/>
          </w:rPr>
          <m:t>B.</m:t>
        </m:r>
      </m:oMath>
      <w:r>
        <w:t> </w:t>
      </w:r>
      <w:r>
        <w:br w:type="textWrapping"/>
      </w:r>
      <w:r>
        <w:t>直接利用有理数的加法运算法则计算得出答案． </w:t>
      </w:r>
      <w:r>
        <w:br w:type="textWrapping"/>
      </w:r>
      <w:r>
        <w:t>此题主要考查了有理数的加法，正确掌握有理数的加法运算法则是解题关键．</w:t>
      </w:r>
      <w:r>
        <w:br w:type="textWrapping"/>
      </w:r>
    </w:p>
    <w:p>
      <w:r>
        <w:rPr>
          <w:color w:val="3333FF"/>
        </w:rPr>
        <w:t>10.【答案】</w:t>
      </w:r>
      <w:r>
        <w:t>A;</w:t>
      </w:r>
    </w:p>
    <w:p>
      <w:r>
        <w:rPr>
          <w:color w:val="3333FF"/>
        </w:rPr>
        <w:t>【解析】</w:t>
      </w:r>
      <w:r>
        <w:t>解：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=-4.</m:t>
        </m:r>
      </m:oMath>
      <w:r>
        <w:t> </w:t>
      </w:r>
      <w:r>
        <w:br w:type="textWrapping"/>
      </w:r>
      <w:r>
        <w:t>故选：</w:t>
      </w:r>
      <m:oMath>
        <m:r>
          <w:rPr>
            <w:rFonts w:ascii="Cambria Math" w:hAnsi="Cambria Math"/>
          </w:rPr>
          <m:t>A.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表示</w:t>
      </w:r>
      <m:oMath>
        <m:r>
          <w:rPr>
            <w:rFonts w:ascii="Cambria Math" w:hAnsi="Cambria Math"/>
          </w:rPr>
          <m:t>2</m:t>
        </m:r>
      </m:oMath>
      <w:r>
        <w:t>的平方的相反数，</w:t>
      </w:r>
      <m:oMath>
        <m:r>
          <w:rPr>
            <w:rFonts w:ascii="Cambria Math" w:hAnsi="Cambria Math"/>
          </w:rPr>
          <m:t>2</m:t>
        </m:r>
      </m:oMath>
      <w:r>
        <w:t>的平方等于</w:t>
      </w:r>
      <m:oMath>
        <m:r>
          <w:rPr>
            <w:rFonts w:ascii="Cambria Math" w:hAnsi="Cambria Math"/>
          </w:rPr>
          <m:t>4</m:t>
        </m:r>
      </m:oMath>
      <w:r>
        <w:t>，所以结果是</w:t>
      </w:r>
      <m:oMath>
        <m:r>
          <w:rPr>
            <w:rFonts w:ascii="Cambria Math" w:hAnsi="Cambria Math"/>
          </w:rPr>
          <m:t>-4.</m:t>
        </m:r>
      </m:oMath>
      <w:r>
        <w:t> </w:t>
      </w:r>
      <w:r>
        <w:br w:type="textWrapping"/>
      </w:r>
      <w:r>
        <w:t>此题主要考查有理数乘方的运算，本题要注意两种不同的写法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表示</w:t>
      </w:r>
      <m:oMath>
        <m:r>
          <w:rPr>
            <w:rFonts w:ascii="Cambria Math" w:hAnsi="Cambria Math"/>
          </w:rPr>
          <m:t>2</m:t>
        </m:r>
      </m:oMath>
      <w:r>
        <w:t>的平方的相反数，</w:t>
      </w:r>
      <m:oMath>
        <m:r>
          <w:rPr>
            <w:rFonts w:ascii="Cambria Math" w:hAnsi="Cambria Math"/>
          </w:rPr>
          <m:t>(-2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表示</w:t>
      </w:r>
      <m:oMath>
        <m:r>
          <w:rPr>
            <w:rFonts w:ascii="Cambria Math" w:hAnsi="Cambria Math"/>
          </w:rPr>
          <m:t>(-2)</m:t>
        </m:r>
      </m:oMath>
      <w:r>
        <w:t>的</w:t>
      </w:r>
      <m:oMath>
        <m:r>
          <w:rPr>
            <w:rFonts w:ascii="Cambria Math" w:hAnsi="Cambria Math"/>
          </w:rPr>
          <m:t>2</m:t>
        </m:r>
      </m:oMath>
      <w:r>
        <w:t>次方，初学者容易出错，认为两种写法表示同一种含义．</w:t>
      </w:r>
      <w:r>
        <w:br w:type="textWrapping"/>
      </w:r>
    </w:p>
    <w:p>
      <w:r>
        <w:rPr>
          <w:color w:val="3333FF"/>
        </w:rPr>
        <w:t>11.【答案】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  -3  3;</w:t>
      </w:r>
    </w:p>
    <w:p>
      <w:r>
        <w:rPr>
          <w:color w:val="3333FF"/>
        </w:rPr>
        <w:t>【解析】</w:t>
      </w:r>
      <w:r>
        <w:t>解：</w:t>
      </w:r>
      <m:oMath>
        <m:r>
          <w:rPr>
            <w:rFonts w:ascii="Cambria Math" w:hAnsi="Cambria Math"/>
          </w:rPr>
          <m:t>4</m:t>
        </m:r>
      </m:oMath>
      <w:r>
        <w:t>的倒数为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；</w:t>
      </w:r>
      <m:oMath>
        <m:r>
          <w:rPr>
            <w:rFonts w:ascii="Cambria Math" w:hAnsi="Cambria Math"/>
          </w:rPr>
          <m:t>3</m:t>
        </m:r>
      </m:oMath>
      <w:r>
        <w:t>的相反数是</w:t>
      </w:r>
      <m:oMath>
        <m:r>
          <w:rPr>
            <w:rFonts w:ascii="Cambria Math" w:hAnsi="Cambria Math"/>
          </w:rPr>
          <m:t>-3</m:t>
        </m:r>
      </m:oMath>
      <w:r>
        <w:t>；</w:t>
      </w:r>
      <m:oMath>
        <m:r>
          <w:rPr>
            <w:rFonts w:ascii="Cambria Math" w:hAnsi="Cambria Math"/>
          </w:rPr>
          <m:t>-3</m:t>
        </m:r>
      </m:oMath>
      <w:r>
        <w:t>的绝对值是</w:t>
      </w:r>
      <m:oMath>
        <m:r>
          <w:rPr>
            <w:rFonts w:ascii="Cambria Math" w:hAnsi="Cambria Math"/>
          </w:rPr>
          <m:t>3.</m:t>
        </m:r>
      </m:oMath>
      <w:r>
        <w:t> </w:t>
      </w:r>
      <w:r>
        <w:br w:type="textWrapping"/>
      </w:r>
      <w:r>
        <w:t>故答案为：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r>
          <w:rPr>
            <w:rFonts w:ascii="Cambria Math" w:hAnsi="Cambria Math"/>
          </w:rPr>
          <m:t>-3</m:t>
        </m:r>
      </m:oMath>
      <w:r>
        <w:t>，</w:t>
      </w:r>
      <m:oMath>
        <m:r>
          <w:rPr>
            <w:rFonts w:ascii="Cambria Math" w:hAnsi="Cambria Math"/>
          </w:rPr>
          <m:t>3.</m:t>
        </m:r>
      </m:oMath>
      <w:r>
        <w:t> </w:t>
      </w:r>
      <w:r>
        <w:br w:type="textWrapping"/>
      </w:r>
      <w:r>
        <w:t>根据倒数是乘积为</w:t>
      </w:r>
      <m:oMath>
        <m:r>
          <w:rPr>
            <w:rFonts w:ascii="Cambria Math" w:hAnsi="Cambria Math"/>
          </w:rPr>
          <m:t>1</m:t>
        </m:r>
      </m:oMath>
      <w:r>
        <w:t>的两个数，相反数是和为</w:t>
      </w:r>
      <m:oMath>
        <m:r>
          <w:rPr>
            <w:rFonts w:ascii="Cambria Math" w:hAnsi="Cambria Math"/>
          </w:rPr>
          <m:t>0</m:t>
        </m:r>
      </m:oMath>
      <w:r>
        <w:t>的两个数，绝对值是这个数到原点的距离作答即可． </w:t>
      </w:r>
      <w:r>
        <w:br w:type="textWrapping"/>
      </w:r>
      <w:r>
        <w:t>此题主要考查了相反数、倒数、绝对值的定义，解决本题的关键是熟记相反数、倒数、绝对值的定义．</w:t>
      </w:r>
      <w:r>
        <w:br w:type="textWrapping"/>
      </w:r>
    </w:p>
    <w:p>
      <w:r>
        <w:rPr>
          <w:color w:val="3333FF"/>
        </w:rPr>
        <w:t>12.【答案】</w:t>
      </w:r>
      <m:oMath>
        <m:r>
          <w:rPr>
            <w:rFonts w:ascii="Cambria Math" w:hAnsi="Cambria Math"/>
          </w:rPr>
          <m:t>60</m:t>
        </m:r>
      </m:oMath>
      <w:r>
        <w:t>;</w:t>
      </w:r>
    </w:p>
    <w:p>
      <w:r>
        <w:rPr>
          <w:color w:val="3333FF"/>
        </w:rPr>
        <w:t>【解析】</w:t>
      </w:r>
    </w:p>
    <w:p/>
    <w:p>
      <w:r>
        <w:t>该题考查的是有理数的加减法有关知识，根据题意列出代数式然后再进行计算即可解答．</w:t>
      </w:r>
    </w:p>
    <w:p/>
    <w:p>
      <w:r>
        <w:t>解：由题意可得：</w:t>
      </w:r>
    </w:p>
    <w:p>
      <m:oMath>
        <m:r>
          <w:rPr>
            <w:rFonts w:ascii="Cambria Math" w:hAnsi="Cambria Math"/>
          </w:rPr>
          <m:t>-50-20+10=-60</m:t>
        </m:r>
      </m:oMath>
      <w:r>
        <w:t>米．</w:t>
      </w:r>
    </w:p>
    <w:p>
      <w:r>
        <w:t>故答案为</w:t>
      </w:r>
      <m:oMath>
        <m:r>
          <w:rPr>
            <w:rFonts w:ascii="Cambria Math" w:hAnsi="Cambria Math"/>
          </w:rPr>
          <m:t>60</m:t>
        </m:r>
      </m:oMath>
      <w:r>
        <w:t>．</w:t>
      </w:r>
      <w:r>
        <w:br w:type="textWrapping"/>
      </w:r>
    </w:p>
    <w:p>
      <w:r>
        <w:rPr>
          <w:color w:val="3333FF"/>
        </w:rPr>
        <w:t>13.【答案】</w:t>
      </w:r>
      <w:r>
        <w:drawing>
          <wp:inline distT="0" distB="0" distL="0" distR="0">
            <wp:extent cx="4427855" cy="7702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28000" cy="77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>
      <w:r>
        <w:rPr>
          <w:color w:val="3333FF"/>
        </w:rPr>
        <w:t>【解析】</w:t>
      </w:r>
      <w:r>
        <w:t>解：写出一个大于</w:t>
      </w:r>
      <m:oMath>
        <m:r>
          <w:rPr>
            <w:rFonts w:ascii="Cambria Math" w:hAnsi="Cambria Math"/>
          </w:rPr>
          <m:t>-4</m:t>
        </m:r>
      </m:oMath>
      <w:r>
        <w:t>的有理数，这个有理数可以是</w:t>
      </w:r>
      <m:oMath>
        <m:r>
          <w:rPr>
            <w:rFonts w:ascii="Cambria Math" w:hAnsi="Cambria Math"/>
          </w:rPr>
          <m:t>-3.</m:t>
        </m:r>
      </m:oMath>
      <w:r>
        <w:t> </w:t>
      </w:r>
      <w:r>
        <w:br w:type="textWrapping"/>
      </w:r>
      <w:r>
        <w:t>故答案为：</w:t>
      </w:r>
      <m:oMath>
        <m:r>
          <w:rPr>
            <w:rFonts w:ascii="Cambria Math" w:hAnsi="Cambria Math"/>
          </w:rPr>
          <m:t>-3(</m:t>
        </m:r>
      </m:oMath>
      <w:r>
        <w:t>答案不唯一</w:t>
      </w:r>
      <m:oMath>
        <m:r>
          <w:rPr>
            <w:rFonts w:ascii="Cambria Math" w:hAnsi="Cambria Math"/>
          </w:rPr>
          <m:t>).</m:t>
        </m:r>
      </m:oMath>
      <w:r>
        <w:t> </w:t>
      </w:r>
      <w:r>
        <w:br w:type="textWrapping"/>
      </w:r>
      <w:r>
        <w:t>有理数大小比较的法则：①</w:t>
      </w:r>
      <m:oMath>
        <m:r>
          <w:rPr>
            <w:rFonts w:ascii="Cambria Math" w:hAnsi="Cambria Math"/>
          </w:rPr>
          <m:t>&gt;0&gt;</m:t>
        </m:r>
      </m:oMath>
      <w:r>
        <w:t>负数；②两个负数比较大小，绝对值大的其值反而小． </w:t>
      </w:r>
      <w:r>
        <w:br w:type="textWrapping"/>
      </w:r>
      <w:r>
        <w:t>此题主要考查了有理数大小比较，掌握有理数大小比较方法是解答本题的关键．</w:t>
      </w:r>
      <w:r>
        <w:br w:type="textWrapping"/>
      </w:r>
    </w:p>
    <w:p>
      <w:r>
        <w:rPr>
          <w:color w:val="3333FF"/>
        </w:rPr>
        <w:t>14.【答案】</w:t>
      </w:r>
      <w:r>
        <w:t>万;</w:t>
      </w:r>
    </w:p>
    <w:p>
      <w:r>
        <w:rPr>
          <w:color w:val="3333FF"/>
        </w:rPr>
        <w:t>【解析】</w:t>
      </w:r>
      <w:r>
        <w:t>解：</w:t>
      </w:r>
      <m:oMath>
        <m:r>
          <w:rPr>
            <w:rFonts w:ascii="Cambria Math" w:hAnsi="Cambria Math"/>
          </w:rPr>
          <m:t>3.05×1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=3050000</m:t>
        </m:r>
      </m:oMath>
      <w:r>
        <w:t>，则原数精确到万位． </w:t>
      </w:r>
      <w:r>
        <w:br w:type="textWrapping"/>
      </w:r>
      <w:r>
        <w:t>故答案为：万． </w:t>
      </w:r>
      <w:r>
        <w:br w:type="textWrapping"/>
      </w:r>
      <w:r>
        <w:t>根据近似数的精确度求解． </w:t>
      </w:r>
      <w:r>
        <w:br w:type="textWrapping"/>
      </w:r>
      <w:r>
        <w:t>此题主要考查了近似数和有效数字：经过四舍五入得到的数为近似数；从一个数的左边第一个不是</w:t>
      </w:r>
      <m:oMath>
        <m:r>
          <w:rPr>
            <w:rFonts w:ascii="Cambria Math" w:hAnsi="Cambria Math"/>
          </w:rPr>
          <m:t>0</m:t>
        </m:r>
      </m:oMath>
      <w:r>
        <w:t>的数字起到末位数字止，所有的数字都是这个数的有效数字．近似数与精确数的接近程度，可以用精确度表示．一般有，精确到哪一位，保留几个有效数字等说法．</w:t>
      </w:r>
      <w:r>
        <w:br w:type="textWrapping"/>
      </w:r>
    </w:p>
    <w:p>
      <w:r>
        <w:rPr>
          <w:color w:val="3333FF"/>
        </w:rPr>
        <w:t>15.【答案】</w:t>
      </w:r>
      <w:r>
        <w:drawing>
          <wp:inline distT="0" distB="0" distL="0" distR="0">
            <wp:extent cx="4427855" cy="673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8000" cy="6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>
      <w:r>
        <w:rPr>
          <w:color w:val="3333FF"/>
        </w:rPr>
        <w:t>【解析】</w:t>
      </w:r>
      <w:r>
        <w:t>解：</w:t>
      </w:r>
      <m:oMath>
        <m:r>
          <w:rPr>
            <w:rFonts w:ascii="Cambria Math" w:hAnsi="Cambria Math"/>
          </w:rPr>
          <m:t>∵x※y=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sup>
        </m:sSup>
      </m:oMath>
      <w:r>
        <w:t>， </w:t>
      </w:r>
      <w:r>
        <w:br w:type="textWrapping"/>
      </w:r>
      <m:oMath>
        <m:r>
          <w:rPr>
            <w:rFonts w:ascii="Cambria Math" w:hAnsi="Cambria Math"/>
          </w:rPr>
          <m:t>∴2※5=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=2187.</m:t>
        </m:r>
      </m:oMath>
      <w:r>
        <w:t> </w:t>
      </w:r>
      <w:r>
        <w:br w:type="textWrapping"/>
      </w:r>
      <w:r>
        <w:t>故答案为：</w:t>
      </w:r>
      <m:oMath>
        <m:r>
          <w:rPr>
            <w:rFonts w:ascii="Cambria Math" w:hAnsi="Cambria Math"/>
          </w:rPr>
          <m:t>2187.</m:t>
        </m:r>
      </m:oMath>
      <w:r>
        <w:t> </w:t>
      </w:r>
      <w:r>
        <w:br w:type="textWrapping"/>
      </w:r>
      <w:r>
        <w:t>根据</w:t>
      </w:r>
      <m:oMath>
        <m:r>
          <w:rPr>
            <w:rFonts w:ascii="Cambria Math" w:hAnsi="Cambria Math"/>
          </w:rPr>
          <m:t>x※y=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sup>
        </m:sSup>
      </m:oMath>
      <w:r>
        <w:t>，可以求得所求式子的值． </w:t>
      </w:r>
      <w:r>
        <w:br w:type="textWrapping"/>
      </w:r>
      <w:r>
        <w:t>此题主要考查有理数的混合运算，解答本题的关键是明确题意，利用新定义解答．</w:t>
      </w:r>
      <w:r>
        <w:br w:type="textWrapping"/>
      </w:r>
    </w:p>
    <w:p>
      <w:r>
        <w:rPr>
          <w:color w:val="3333FF"/>
        </w:rPr>
        <w:t>16.【答案】</w:t>
      </w:r>
      <m:oMath>
        <m:r>
          <w:rPr>
            <w:rFonts w:ascii="Cambria Math" w:hAnsi="Cambria Math"/>
          </w:rPr>
          <m:t>5</m:t>
        </m:r>
      </m:oMath>
      <w:r>
        <w:t>;</w:t>
      </w:r>
    </w:p>
    <w:p>
      <w:r>
        <w:rPr>
          <w:color w:val="3333FF"/>
        </w:rPr>
        <w:t>【解析】</w:t>
      </w:r>
      <w:r>
        <w:t>解：由题意得：</w:t>
      </w:r>
      <m:oMath>
        <m:r>
          <w:rPr>
            <w:rFonts w:ascii="Cambria Math" w:hAnsi="Cambria Math"/>
          </w:rPr>
          <m:t>a-2=0</m:t>
        </m:r>
      </m:oMath>
      <w:r>
        <w:t>，</w:t>
      </w:r>
      <m:oMath>
        <m:r>
          <w:rPr>
            <w:rFonts w:ascii="Cambria Math" w:hAnsi="Cambria Math"/>
          </w:rPr>
          <m:t>3-b=0</m:t>
        </m:r>
      </m:oMath>
      <w:r>
        <w:t>，  </w:t>
      </w:r>
      <w:r>
        <w:br w:type="textWrapping"/>
      </w:r>
      <w:r>
        <w:t>解得：</w:t>
      </w:r>
      <m:oMath>
        <m:r>
          <w:rPr>
            <w:rFonts w:ascii="Cambria Math" w:hAnsi="Cambria Math"/>
          </w:rPr>
          <m:t>a=2</m:t>
        </m:r>
      </m:oMath>
      <w:r>
        <w:t>，</w:t>
      </w:r>
      <m:oMath>
        <m:r>
          <w:rPr>
            <w:rFonts w:ascii="Cambria Math" w:hAnsi="Cambria Math"/>
          </w:rPr>
          <m:t>b=3</m:t>
        </m:r>
      </m:oMath>
      <w:r>
        <w:t>，  </w:t>
      </w:r>
      <w:r>
        <w:br w:type="textWrapping"/>
      </w:r>
      <w:r>
        <w:t>则</w:t>
      </w:r>
      <m:oMath>
        <m:r>
          <w:rPr>
            <w:rFonts w:ascii="Cambria Math" w:hAnsi="Cambria Math"/>
          </w:rPr>
          <m:t>a+b=2+3=5</m:t>
        </m:r>
      </m:oMath>
      <w:r>
        <w:t>，  </w:t>
      </w:r>
      <w:r>
        <w:br w:type="textWrapping"/>
      </w:r>
      <w:r>
        <w:t>故答案为：</w:t>
      </w:r>
      <m:oMath>
        <m:r>
          <w:rPr>
            <w:rFonts w:ascii="Cambria Math" w:hAnsi="Cambria Math"/>
          </w:rPr>
          <m:t>5</m:t>
        </m:r>
      </m:oMath>
      <w:r>
        <w:t>． </w:t>
      </w:r>
      <w:r>
        <w:br w:type="textWrapping"/>
      </w:r>
      <w:r>
        <w:t>根据绝对值具有非负性可得</w:t>
      </w:r>
      <m:oMath>
        <m:r>
          <w:rPr>
            <w:rFonts w:ascii="Cambria Math" w:hAnsi="Cambria Math"/>
          </w:rPr>
          <m:t>a-2=0</m:t>
        </m:r>
      </m:oMath>
      <w:r>
        <w:t>，</w:t>
      </w:r>
      <m:oMath>
        <m:r>
          <w:rPr>
            <w:rFonts w:ascii="Cambria Math" w:hAnsi="Cambria Math"/>
          </w:rPr>
          <m:t>3-b=0</m:t>
        </m:r>
      </m:oMath>
      <w:r>
        <w:t>，解出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>的值，进而可得答案． </w:t>
      </w:r>
      <w:r>
        <w:br w:type="textWrapping"/>
      </w:r>
      <w:r>
        <w:t>此题主要考查了绝对值，解答该题的关键是掌握绝对值具有非负性．</w:t>
      </w:r>
      <w:r>
        <w:br w:type="textWrapping"/>
      </w:r>
    </w:p>
    <w:p>
      <w:r>
        <w:rPr>
          <w:color w:val="3333FF"/>
        </w:rPr>
        <w:t>17.【答案】</w:t>
      </w:r>
      <w:r>
        <w:t>解：</w:t>
      </w:r>
      <m:oMath>
        <m:r>
          <w:rPr>
            <w:rFonts w:ascii="Cambria Math" w:hAnsi="Cambria Math"/>
          </w:rPr>
          <m:t>(1)8</m:t>
        </m:r>
      </m:oMath>
      <w:r>
        <w:t>，</w:t>
      </w:r>
      <m:oMath>
        <m:r>
          <w:rPr>
            <w:rFonts w:ascii="Cambria Math" w:hAnsi="Cambria Math"/>
          </w:rPr>
          <m:t>8</m:t>
        </m:r>
      </m:oMath>
      <w:r>
        <w:t>，</w:t>
      </w:r>
      <m:oMath>
        <m:r>
          <w:rPr>
            <w:rFonts w:ascii="Cambria Math" w:hAnsi="Cambria Math"/>
          </w:rPr>
          <m:t>21</m:t>
        </m:r>
      </m:oMath>
      <w:r>
        <w:t>，</w:t>
      </w:r>
      <m:oMath>
        <m:r>
          <w:rPr>
            <w:rFonts w:ascii="Cambria Math" w:hAnsi="Cambria Math"/>
          </w:rPr>
          <m:t>21</m:t>
        </m:r>
      </m:oMath>
      <w:r>
        <w:t>； </w:t>
      </w:r>
      <w:r>
        <w:br w:type="textWrapping"/>
      </w:r>
      <m:oMath>
        <m:r>
          <w:rPr>
            <w:rFonts w:ascii="Cambria Math" w:hAnsi="Cambria Math"/>
          </w:rPr>
          <m:t>(2)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;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(3)</m:t>
        </m:r>
      </m:oMath>
      <w:r>
        <w:t>①</w:t>
      </w:r>
      <m:oMath>
        <m:r>
          <w:rPr>
            <w:rFonts w:ascii="Cambria Math" w:hAnsi="Cambria Math"/>
          </w:rPr>
          <m:t>102</m:t>
        </m:r>
        <m:r>
          <m:rPr>
            <m:nor/>
            <m:sty m:val="p"/>
          </m:rPr>
          <m:t>×98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=(100+2)(100-2)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=10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=10000-4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=9996</m:t>
        </m:r>
      </m:oMath>
      <w:r>
        <w:t>； </w:t>
      </w:r>
      <w:r>
        <w:br w:type="textWrapping"/>
      </w:r>
      <w:r>
        <w:t>②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-7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=(25+75)(25-75)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=100</m:t>
        </m:r>
        <m:r>
          <m:rPr>
            <m:nor/>
            <m:sty m:val="p"/>
          </m:rPr>
          <m:t>×</m:t>
        </m:r>
        <m:r>
          <w:rPr>
            <w:rFonts w:ascii="Cambria Math" w:hAnsi="Cambria Math"/>
          </w:rPr>
          <m:t>(-50)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=-5000</m:t>
        </m:r>
      </m:oMath>
      <w:r>
        <w:t>．;</w:t>
      </w:r>
    </w:p>
    <w:p>
      <w:r>
        <w:rPr>
          <w:color w:val="3333FF"/>
        </w:rPr>
        <w:t>【解析】</w:t>
      </w:r>
      <w:r>
        <w:t> </w:t>
      </w:r>
      <w:r>
        <w:br w:type="textWrapping"/>
      </w:r>
      <w:r>
        <w:t> </w:t>
      </w:r>
      <w:r>
        <w:br w:type="textWrapping"/>
      </w:r>
      <w:r>
        <w:t>该题考查了有理数的混合运算等知识点，能根据已知算式得出规律是解此题的关键． </w:t>
      </w:r>
      <w:r>
        <w:br w:type="textWrapping"/>
      </w:r>
      <m:oMath>
        <m:r>
          <w:rPr>
            <w:rFonts w:ascii="Cambria Math" w:hAnsi="Cambria Math"/>
          </w:rPr>
          <m:t>(1)</m:t>
        </m:r>
      </m:oMath>
      <w:r>
        <w:t>直接利用有理数的运算法则计算即可；</w:t>
      </w:r>
      <m:oMath>
        <m:r>
          <w:rPr>
            <w:rFonts w:ascii="Cambria Math" w:hAnsi="Cambria Math"/>
          </w:rPr>
          <m:t>(2)</m:t>
        </m:r>
      </m:oMath>
      <w:r>
        <w:t>根据已知算式得出</w:t>
      </w:r>
      <m:oMath>
        <m:r>
          <w:rPr>
            <w:rFonts w:ascii="Cambria Math" w:hAnsi="Cambria Math"/>
          </w:rPr>
          <m:t>(a+b)(a-b)=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；</w:t>
      </w:r>
      <m:oMath>
        <m:r>
          <w:rPr>
            <w:rFonts w:ascii="Cambria Math" w:hAnsi="Cambria Math"/>
          </w:rPr>
          <m:t>(3)</m:t>
        </m:r>
      </m:oMath>
      <w:r>
        <w:t>利用</w:t>
      </w:r>
      <m:oMath>
        <m:r>
          <w:rPr>
            <w:rFonts w:ascii="Cambria Math" w:hAnsi="Cambria Math"/>
          </w:rPr>
          <m:t>(2)</m:t>
        </m:r>
      </m:oMath>
      <w:r>
        <w:t>的猜想规律代入计算即可得出答案． </w:t>
      </w:r>
      <w:r>
        <w:br w:type="textWrapping"/>
      </w:r>
      <w:r>
        <w:t> </w:t>
      </w:r>
      <w:r>
        <w:br w:type="textWrapping"/>
      </w:r>
      <w:r>
        <w:t>解：</w:t>
      </w:r>
      <m:oMath>
        <m:r>
          <w:rPr>
            <w:rFonts w:ascii="Cambria Math" w:hAnsi="Cambria Math"/>
          </w:rPr>
          <m:t>(1)4</m:t>
        </m:r>
        <m:r>
          <m:rPr>
            <m:nor/>
            <m:sty m:val="p"/>
          </m:rPr>
          <m:t>×2</m:t>
        </m:r>
        <m:r>
          <w:rPr>
            <w:rFonts w:ascii="Cambria Math" w:hAnsi="Cambria Math"/>
          </w:rPr>
          <m:t>=8</m:t>
        </m:r>
      </m:oMath>
      <w:r>
        <w:t>，</w:t>
      </w:r>
      <m:oMath>
        <m:r>
          <w:rPr>
            <w:rFonts w:ascii="Cambria Math" w:hAnsi="Cambria Math"/>
          </w:rPr>
          <m:t>9-1=8</m:t>
        </m:r>
      </m:oMath>
      <w:r>
        <w:t>；</w:t>
      </w:r>
      <m:oMath>
        <m:r>
          <w:rPr>
            <w:rFonts w:ascii="Cambria Math" w:hAnsi="Cambria Math"/>
          </w:rPr>
          <m:t>7</m:t>
        </m:r>
        <m:r>
          <m:rPr>
            <m:nor/>
            <m:sty m:val="p"/>
          </m:rPr>
          <m:t>×3</m:t>
        </m:r>
        <m:r>
          <w:rPr>
            <w:rFonts w:ascii="Cambria Math" w:hAnsi="Cambria Math"/>
          </w:rPr>
          <m:t>=21</m:t>
        </m:r>
      </m:oMath>
      <w:r>
        <w:t>，</w:t>
      </w:r>
      <m:oMath>
        <m:r>
          <w:rPr>
            <w:rFonts w:ascii="Cambria Math" w:hAnsi="Cambria Math"/>
          </w:rPr>
          <m:t>25-4=21</m:t>
        </m:r>
      </m:oMath>
      <w:r>
        <w:t>， </w:t>
      </w:r>
      <w:r>
        <w:br w:type="textWrapping"/>
      </w:r>
      <w:r>
        <w:t>故答案为</w:t>
      </w:r>
      <m:oMath>
        <m:r>
          <w:rPr>
            <w:rFonts w:ascii="Cambria Math" w:hAnsi="Cambria Math"/>
          </w:rPr>
          <m:t>8</m:t>
        </m:r>
      </m:oMath>
      <w:r>
        <w:t>，</w:t>
      </w:r>
      <m:oMath>
        <m:r>
          <w:rPr>
            <w:rFonts w:ascii="Cambria Math" w:hAnsi="Cambria Math"/>
          </w:rPr>
          <m:t>8</m:t>
        </m:r>
      </m:oMath>
      <w:r>
        <w:t>，</w:t>
      </w:r>
      <m:oMath>
        <m:r>
          <w:rPr>
            <w:rFonts w:ascii="Cambria Math" w:hAnsi="Cambria Math"/>
          </w:rPr>
          <m:t>21</m:t>
        </m:r>
      </m:oMath>
      <w:r>
        <w:t>，</w:t>
      </w:r>
      <m:oMath>
        <m:r>
          <w:rPr>
            <w:rFonts w:ascii="Cambria Math" w:hAnsi="Cambria Math"/>
          </w:rPr>
          <m:t>21</m:t>
        </m:r>
      </m:oMath>
      <w:r>
        <w:t>； </w:t>
      </w:r>
      <w:r>
        <w:br w:type="textWrapping"/>
      </w:r>
      <m:oMath>
        <m:r>
          <w:rPr>
            <w:rFonts w:ascii="Cambria Math" w:hAnsi="Cambria Math"/>
          </w:rPr>
          <m:t>(2)(a+b)(a-b)=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， </w:t>
      </w:r>
      <w:r>
        <w:br w:type="textWrapping"/>
      </w:r>
      <w:r>
        <w:t>故答案为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； </w:t>
      </w:r>
      <w:r>
        <w:br w:type="textWrapping"/>
      </w:r>
      <m:oMath>
        <m:r>
          <w:rPr>
            <w:rFonts w:ascii="Cambria Math" w:hAnsi="Cambria Math"/>
          </w:rPr>
          <m:t>(3)</m:t>
        </m:r>
      </m:oMath>
      <w:r>
        <w:t>见答案．</w:t>
      </w:r>
      <w:r>
        <w:br w:type="textWrapping"/>
      </w:r>
    </w:p>
    <w:p>
      <w:r>
        <w:rPr>
          <w:color w:val="3333FF"/>
        </w:rPr>
        <w:t>18.【答案】</w:t>
      </w:r>
      <w:r>
        <w:t>(1)原式＝(−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>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)×(-24) </w:t>
      </w:r>
      <w:r>
        <w:br w:type="textWrapping"/>
      </w:r>
      <w:r>
        <w:t>＝－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>×(-24)－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×(-24)＋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×(-24) </w:t>
      </w:r>
      <w:r>
        <w:br w:type="textWrapping"/>
      </w:r>
      <w:r>
        <w:t>＝3＋8-54 </w:t>
      </w:r>
      <w:r>
        <w:br w:type="textWrapping"/>
      </w:r>
      <w:r>
        <w:t>＝-43 </w:t>
      </w:r>
      <w:r>
        <w:br w:type="textWrapping"/>
      </w:r>
      <w:r>
        <w:t>(2)原式＝-1-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×３×(-8-4) </w:t>
      </w:r>
      <w:r>
        <w:br w:type="textWrapping"/>
      </w:r>
      <w:r>
        <w:t>＝-1-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×3×(-12) </w:t>
      </w:r>
      <w:r>
        <w:br w:type="textWrapping"/>
      </w:r>
      <w:r>
        <w:t>＝-1+18 </w:t>
      </w:r>
      <w:r>
        <w:br w:type="textWrapping"/>
      </w:r>
      <w:r>
        <w:t>＝17;</w:t>
      </w:r>
    </w:p>
    <w:p>
      <w:r>
        <w:rPr>
          <w:color w:val="3333FF"/>
        </w:rPr>
        <w:t>【解析】</w:t>
      </w:r>
      <w:r>
        <w:t>略</w:t>
      </w:r>
      <w:r>
        <w:br w:type="textWrapping"/>
      </w:r>
    </w:p>
    <w:p>
      <w:r>
        <w:rPr>
          <w:color w:val="3333FF"/>
        </w:rPr>
        <w:t>19.【答案】</w:t>
      </w:r>
      <w:r>
        <w:t xml:space="preserve">4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或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;</w:t>
      </w:r>
    </w:p>
    <w:p>
      <w:r>
        <w:rPr>
          <w:color w:val="3333FF"/>
        </w:rPr>
        <w:t>【解析】</w:t>
      </w:r>
      <w:r>
        <w:t>解：</w:t>
      </w:r>
      <m:oMath>
        <m:r>
          <w:rPr>
            <w:rFonts w:ascii="Cambria Math" w:hAnsi="Cambria Math"/>
          </w:rPr>
          <m:t>(1)</m:t>
        </m:r>
      </m:oMath>
      <w:r>
        <w:t>当</w:t>
      </w:r>
      <m:oMath>
        <m:r>
          <w:rPr>
            <w:rFonts w:ascii="Cambria Math" w:hAnsi="Cambria Math"/>
          </w:rPr>
          <m:t>t=4</m:t>
        </m:r>
      </m:oMath>
      <w:r>
        <w:t>时，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>表示的数为</w:t>
      </w:r>
      <m:oMath>
        <m:r>
          <w:rPr>
            <w:rFonts w:ascii="Cambria Math" w:hAnsi="Cambria Math"/>
          </w:rPr>
          <m:t>4</m:t>
        </m:r>
      </m:oMath>
      <w:r>
        <w:t>， </w:t>
      </w:r>
      <w:r>
        <w:br w:type="textWrapping"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=4×2=8</m:t>
        </m:r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表示的数为</w:t>
      </w:r>
      <m:oMath>
        <m:r>
          <w:rPr>
            <w:rFonts w:ascii="Cambria Math" w:hAnsi="Cambria Math"/>
          </w:rPr>
          <m:t>4+8=12</m:t>
        </m:r>
      </m:oMath>
      <w:r>
        <w:t>， </w:t>
      </w:r>
      <w:r>
        <w:br w:type="textWrapping"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=4×3=12</m:t>
        </m:r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所表示的数为</w:t>
      </w:r>
      <m:oMath>
        <m:r>
          <w:rPr>
            <w:rFonts w:ascii="Cambria Math" w:hAnsi="Cambria Math"/>
          </w:rPr>
          <m:t>0</m:t>
        </m:r>
      </m:oMath>
      <w:r>
        <w:t>， </w:t>
      </w:r>
      <w:r>
        <w:br w:type="textWrapping"/>
      </w: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=4</m:t>
        </m:r>
      </m:oMath>
      <w:r>
        <w:t>， </w:t>
      </w:r>
      <w:r>
        <w:br w:type="textWrapping"/>
      </w:r>
      <w:r>
        <w:t>故答案为：</w:t>
      </w:r>
      <m:oMath>
        <m:r>
          <w:rPr>
            <w:rFonts w:ascii="Cambria Math" w:hAnsi="Cambria Math"/>
          </w:rPr>
          <m:t>4</m:t>
        </m:r>
      </m:oMath>
      <w:r>
        <w:t>． </w:t>
      </w:r>
      <w:r>
        <w:br w:type="textWrapping"/>
      </w:r>
      <m:oMath>
        <m:r>
          <w:rPr>
            <w:rFonts w:ascii="Cambria Math" w:hAnsi="Cambria Math"/>
          </w:rPr>
          <m:t>(2)①</m:t>
        </m:r>
      </m:oMath>
      <w:r>
        <w:t>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未到点</w:t>
      </w:r>
      <m:oMath>
        <m:r>
          <w:rPr>
            <w:rFonts w:ascii="Cambria Math" w:hAnsi="Cambria Math"/>
          </w:rPr>
          <m:t>N</m:t>
        </m:r>
      </m:oMath>
      <w:r>
        <w:t>返回前，有</w:t>
      </w:r>
      <m:oMath>
        <m:r>
          <w:rPr>
            <w:rFonts w:ascii="Cambria Math" w:hAnsi="Cambria Math"/>
          </w:rPr>
          <m:t>t+</m:t>
        </m:r>
        <m:r>
          <m:rPr>
            <m:nor/>
            <m:sty m:val="p"/>
          </m:rPr>
          <m:t>2t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3t</m:t>
        </m:r>
        <m:r>
          <w:rPr>
            <w:rFonts w:ascii="Cambria Math" w:hAnsi="Cambria Math"/>
          </w:rPr>
          <m:t>=3</m:t>
        </m:r>
      </m:oMath>
      <w:r>
        <w:t>，解得：</w:t>
      </w:r>
      <m:oMath>
        <m:r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， </w:t>
      </w:r>
      <w:r>
        <w:br w:type="textWrapping"/>
      </w:r>
      <m:oMath>
        <m:r>
          <w:rPr>
            <w:rFonts w:ascii="Cambria Math" w:hAnsi="Cambria Math"/>
          </w:rPr>
          <m:t>②</m:t>
        </m:r>
      </m:oMath>
      <w:r>
        <w:t>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点到达</w:t>
      </w:r>
      <m:oMath>
        <m:r>
          <w:rPr>
            <w:rFonts w:ascii="Cambria Math" w:hAnsi="Cambria Math"/>
          </w:rPr>
          <m:t>N</m:t>
        </m:r>
      </m:oMath>
      <w:r>
        <w:t>返回再到表示</w:t>
      </w:r>
      <m:oMath>
        <m:r>
          <w:rPr>
            <w:rFonts w:ascii="Cambria Math" w:hAnsi="Cambria Math"/>
          </w:rPr>
          <m:t>3</m:t>
        </m:r>
      </m:oMath>
      <w:r>
        <w:t>的位置，</w:t>
      </w:r>
      <m:oMath>
        <m:r>
          <w:rPr>
            <w:rFonts w:ascii="Cambria Math" w:hAnsi="Cambria Math"/>
          </w:rPr>
          <m:t>t+</m:t>
        </m:r>
        <m:r>
          <m:rPr>
            <m:nor/>
            <m:sty m:val="p"/>
          </m:rPr>
          <m:t>2t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3t</m:t>
        </m:r>
        <m:r>
          <w:rPr>
            <w:rFonts w:ascii="Cambria Math" w:hAnsi="Cambria Math"/>
          </w:rPr>
          <m:t>+3=12×2</m:t>
        </m:r>
      </m:oMath>
      <w:r>
        <w:t>，解得：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， </w:t>
      </w:r>
      <w:r>
        <w:br w:type="textWrapping"/>
      </w:r>
      <w:r>
        <w:t>故答案为：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或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； </w:t>
      </w:r>
      <w:r>
        <w:br w:type="textWrapping"/>
      </w:r>
      <m:oMath>
        <m:r>
          <w:rPr>
            <w:rFonts w:ascii="Cambria Math" w:hAnsi="Cambria Math"/>
          </w:rPr>
          <m:t>(3)①</m:t>
        </m:r>
      </m:oMath>
      <w:r>
        <w:t>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</m:oMath>
      <w:r>
        <w:t>未到点</w:t>
      </w:r>
      <m:oMath>
        <m:r>
          <w:rPr>
            <w:rFonts w:ascii="Cambria Math" w:hAnsi="Cambria Math"/>
          </w:rPr>
          <m:t>N</m:t>
        </m:r>
      </m:oMath>
      <w:r>
        <w:t>，有</w:t>
      </w:r>
      <m:oMath>
        <m:r>
          <m:rPr>
            <m:nor/>
            <m:sty m:val="p"/>
          </m:rPr>
          <m:t>3t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4t</m:t>
        </m:r>
        <m:r>
          <w:rPr>
            <w:rFonts w:ascii="Cambria Math" w:hAnsi="Cambria Math"/>
          </w:rPr>
          <m:t>=2</m:t>
        </m:r>
      </m:oMath>
      <w:r>
        <w:t>，解得：</w:t>
      </w:r>
      <m:oMath>
        <m:r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t>； </w:t>
      </w:r>
      <w:r>
        <w:br w:type="textWrapping"/>
      </w:r>
      <m:oMath>
        <m:r>
          <w:rPr>
            <w:rFonts w:ascii="Cambria Math" w:hAnsi="Cambria Math"/>
          </w:rPr>
          <m:t>②</m:t>
        </m:r>
      </m:oMath>
      <w:r>
        <w:t>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</m:oMath>
      <w:r>
        <w:t>到达点</w:t>
      </w:r>
      <m:oMath>
        <m:r>
          <w:rPr>
            <w:rFonts w:ascii="Cambria Math" w:hAnsi="Cambria Math"/>
          </w:rPr>
          <m:t>N</m:t>
        </m:r>
      </m:oMath>
      <w:r>
        <w:t>返回且在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的右侧时，有</w:t>
      </w:r>
      <m:oMath>
        <m:r>
          <w:rPr>
            <w:rFonts w:ascii="Cambria Math" w:hAnsi="Cambria Math"/>
          </w:rPr>
          <m:t>24-</m:t>
        </m:r>
        <m:r>
          <m:rPr>
            <m:nor/>
            <m:sty m:val="p"/>
          </m:rPr>
          <m:t>10t</m:t>
        </m:r>
        <m:r>
          <w:rPr>
            <w:rFonts w:ascii="Cambria Math" w:hAnsi="Cambria Math"/>
          </w:rPr>
          <m:t>-</m:t>
        </m:r>
        <m:r>
          <m:rPr>
            <m:nor/>
            <m:sty m:val="p"/>
          </m:rPr>
          <m:t>3t</m:t>
        </m:r>
        <m:r>
          <w:rPr>
            <w:rFonts w:ascii="Cambria Math" w:hAnsi="Cambria Math"/>
          </w:rPr>
          <m:t>=2</m:t>
        </m:r>
      </m:oMath>
      <w:r>
        <w:t>，解得：</w:t>
      </w:r>
      <m:oMath>
        <m:r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13</m:t>
            </m:r>
            <m:ctrlPr>
              <w:rPr>
                <w:rFonts w:ascii="Cambria Math" w:hAnsi="Cambria Math"/>
              </w:rPr>
            </m:ctrlPr>
          </m:den>
        </m:f>
      </m:oMath>
      <w:r>
        <w:t>； </w:t>
      </w:r>
      <w:r>
        <w:br w:type="textWrapping"/>
      </w:r>
      <m:oMath>
        <m:r>
          <w:rPr>
            <w:rFonts w:ascii="Cambria Math" w:hAnsi="Cambria Math"/>
          </w:rPr>
          <m:t>③</m:t>
        </m:r>
      </m:oMath>
      <w:r>
        <w:t>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</m:oMath>
      <w:r>
        <w:t>到达点</w:t>
      </w:r>
      <m:oMath>
        <m:r>
          <w:rPr>
            <w:rFonts w:ascii="Cambria Math" w:hAnsi="Cambria Math"/>
          </w:rPr>
          <m:t>N</m:t>
        </m:r>
      </m:oMath>
      <w:r>
        <w:t>返回且在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的左侧时，有</w:t>
      </w:r>
      <m:oMath>
        <m:r>
          <m:rPr>
            <m:nor/>
            <m:sty m:val="p"/>
          </m:rPr>
          <m:t>3t</m:t>
        </m:r>
        <m:r>
          <w:rPr>
            <w:rFonts w:ascii="Cambria Math" w:hAnsi="Cambria Math"/>
          </w:rPr>
          <m:t>-(24-</m:t>
        </m:r>
        <m:r>
          <m:rPr>
            <m:nor/>
            <m:sty m:val="p"/>
          </m:rPr>
          <m:t>2t</m:t>
        </m:r>
        <m:r>
          <w:rPr>
            <w:rFonts w:ascii="Cambria Math" w:hAnsi="Cambria Math"/>
          </w:rPr>
          <m:t>)=2</m:t>
        </m:r>
      </m:oMath>
      <w:r>
        <w:t>，解得：</w:t>
      </w:r>
      <m:oMath>
        <m:r>
          <w:rPr>
            <w:rFonts w:ascii="Cambria Math" w:hAnsi="Cambria Math"/>
          </w:rPr>
          <m:t>t=2</m:t>
        </m:r>
      </m:oMath>
      <w:r>
        <w:t>； </w:t>
      </w:r>
      <w:r>
        <w:br w:type="textWrapping"/>
      </w:r>
      <w:r>
        <w:t>答：</w:t>
      </w:r>
      <m:oMath>
        <m:r>
          <w:rPr>
            <w:rFonts w:ascii="Cambria Math" w:hAnsi="Cambria Math"/>
          </w:rPr>
          <m:t>t</m:t>
        </m:r>
      </m:oMath>
      <w:r>
        <w:t>的值为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t>或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13</m:t>
            </m:r>
            <m:ctrlPr>
              <w:rPr>
                <w:rFonts w:ascii="Cambria Math" w:hAnsi="Cambria Math"/>
              </w:rPr>
            </m:ctrlPr>
          </m:den>
        </m:f>
      </m:oMath>
      <w:r>
        <w:t>或</w:t>
      </w:r>
      <m:oMath>
        <m:r>
          <w:rPr>
            <w:rFonts w:ascii="Cambria Math" w:hAnsi="Cambria Math"/>
          </w:rPr>
          <m:t>2</m:t>
        </m:r>
      </m:oMath>
      <w:r>
        <w:t>． </w:t>
      </w:r>
      <w:r>
        <w:br w:type="textWrapping"/>
      </w:r>
      <m:oMath>
        <m:r>
          <w:rPr>
            <w:rFonts w:ascii="Cambria Math" w:hAnsi="Cambria Math"/>
          </w:rPr>
          <m:t>(1)</m:t>
        </m:r>
      </m:oMath>
      <w:r>
        <w:t>分别求出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>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所表示的数，进而求出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的长； </w:t>
      </w:r>
      <w:r>
        <w:br w:type="textWrapping"/>
      </w:r>
      <m:oMath>
        <m:r>
          <w:rPr>
            <w:rFonts w:ascii="Cambria Math" w:hAnsi="Cambria Math"/>
          </w:rPr>
          <m:t>(2)</m:t>
        </m:r>
      </m:oMath>
      <w:r>
        <w:t>分两种情况进行解答，</w:t>
      </w:r>
      <m:oMath>
        <m:r>
          <w:rPr>
            <w:rFonts w:ascii="Cambria Math" w:hAnsi="Cambria Math"/>
          </w:rPr>
          <m:t>①</m:t>
        </m:r>
      </m:oMath>
      <w:r>
        <w:t>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未到点</w:t>
      </w:r>
      <m:oMath>
        <m:r>
          <w:rPr>
            <w:rFonts w:ascii="Cambria Math" w:hAnsi="Cambria Math"/>
          </w:rPr>
          <m:t>N</m:t>
        </m:r>
      </m:oMath>
      <w:r>
        <w:t>返回前，</w:t>
      </w:r>
      <m:oMath>
        <m:r>
          <w:rPr>
            <w:rFonts w:ascii="Cambria Math" w:hAnsi="Cambria Math"/>
          </w:rPr>
          <m:t>②</m:t>
        </m:r>
      </m:oMath>
      <w:r>
        <w:t>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点到达</w:t>
      </w:r>
      <m:oMath>
        <m:r>
          <w:rPr>
            <w:rFonts w:ascii="Cambria Math" w:hAnsi="Cambria Math"/>
          </w:rPr>
          <m:t>N</m:t>
        </m:r>
      </m:oMath>
      <w:r>
        <w:t>返回再到表示</w:t>
      </w:r>
      <m:oMath>
        <m:r>
          <w:rPr>
            <w:rFonts w:ascii="Cambria Math" w:hAnsi="Cambria Math"/>
          </w:rPr>
          <m:t>3</m:t>
        </m:r>
      </m:oMath>
      <w:r>
        <w:t>的位置，分别列方程解答即可； </w:t>
      </w:r>
      <w:r>
        <w:br w:type="textWrapping"/>
      </w:r>
      <m:oMath>
        <m:r>
          <w:rPr>
            <w:rFonts w:ascii="Cambria Math" w:hAnsi="Cambria Math"/>
          </w:rPr>
          <m:t>(3)</m:t>
        </m:r>
      </m:oMath>
      <w:r>
        <w:t>分三种情况，</w:t>
      </w:r>
      <m:oMath>
        <m:r>
          <w:rPr>
            <w:rFonts w:ascii="Cambria Math" w:hAnsi="Cambria Math"/>
          </w:rPr>
          <m:t>①</m:t>
        </m:r>
      </m:oMath>
      <w:r>
        <w:t>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</m:oMath>
      <w:r>
        <w:t>未到点</w:t>
      </w:r>
      <m:oMath>
        <m:r>
          <w:rPr>
            <w:rFonts w:ascii="Cambria Math" w:hAnsi="Cambria Math"/>
          </w:rPr>
          <m:t>N</m:t>
        </m:r>
      </m:oMath>
      <w:r>
        <w:t>前，</w:t>
      </w:r>
      <m:oMath>
        <m:r>
          <w:rPr>
            <w:rFonts w:ascii="Cambria Math" w:hAnsi="Cambria Math"/>
          </w:rPr>
          <m:t>②</m:t>
        </m:r>
      </m:oMath>
      <w:r>
        <w:t>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</m:oMath>
      <w:r>
        <w:t>到达点</w:t>
      </w:r>
      <m:oMath>
        <m:r>
          <w:rPr>
            <w:rFonts w:ascii="Cambria Math" w:hAnsi="Cambria Math"/>
          </w:rPr>
          <m:t>N</m:t>
        </m:r>
      </m:oMath>
      <w:r>
        <w:t>返回且在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的右侧，</w:t>
      </w:r>
      <m:oMath>
        <m:r>
          <w:rPr>
            <w:rFonts w:ascii="Cambria Math" w:hAnsi="Cambria Math"/>
          </w:rPr>
          <m:t>③</m:t>
        </m:r>
      </m:oMath>
      <w:r>
        <w:t>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</m:oMath>
      <w:r>
        <w:t>到达点</w:t>
      </w:r>
      <m:oMath>
        <m:r>
          <w:rPr>
            <w:rFonts w:ascii="Cambria Math" w:hAnsi="Cambria Math"/>
          </w:rPr>
          <m:t>N</m:t>
        </m:r>
      </m:oMath>
      <w:r>
        <w:t>返回且在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的左侧，分别列方程解答即可． </w:t>
      </w:r>
      <w:r>
        <w:br w:type="textWrapping"/>
      </w:r>
      <w:r>
        <w:t>考查数轴表示数的意义，一元一次方程的应用等知识，分类讨论是本题的特点和难点．</w:t>
      </w:r>
      <w:r>
        <w:br w:type="textWrapping"/>
      </w:r>
    </w:p>
    <w:p>
      <w:r>
        <w:rPr>
          <w:color w:val="3333FF"/>
        </w:rPr>
        <w:t>20.【答案】</w:t>
      </w:r>
      <w:r>
        <w:t>解：如图所示：</w:t>
      </w:r>
    </w:p>
    <w:p>
      <w:pPr>
        <w:ind w:left="420"/>
      </w:pPr>
      <w:r>
        <w:drawing>
          <wp:inline distT="0" distB="0" distL="0" distR="0">
            <wp:extent cx="4427855" cy="7880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28000" cy="7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/>
      </w:pPr>
      <w:r>
        <w:t>由数轴可知：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-3</m:t>
        </m:r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0</m:t>
        </m:r>
        <m:r>
          <m:rPr>
            <m:nor/>
            <m:sty m:val="p"/>
          </m:rPr>
          <m:t>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>
            <m:nor/>
            <m:sty m:val="p"/>
          </m:rPr>
          <m:t>&lt;</m:t>
        </m:r>
        <m:r>
          <w:rPr>
            <w:rFonts w:ascii="Cambria Math" w:hAnsi="Cambria Math"/>
          </w:rPr>
          <m:t>|-2|</m:t>
        </m:r>
      </m:oMath>
      <w:r>
        <w:t>．;</w:t>
      </w:r>
    </w:p>
    <w:p>
      <w:r>
        <w:rPr>
          <w:color w:val="3333FF"/>
        </w:rPr>
        <w:t>【解析】</w:t>
      </w:r>
    </w:p>
    <w:p>
      <w:r>
        <w:t>这道题主要考查了在数轴上表示数，以及有理数的比较大小，关键是掌握数轴上的数右边的数总比左边的数大．首先在数轴上表示各数，再根据数轴上的数右边的数总比左边的数大，用“</w:t>
      </w:r>
      <m:oMath>
        <m:r>
          <m:rPr>
            <m:nor/>
            <m:sty m:val="p"/>
          </m:rPr>
          <m:t>&lt;</m:t>
        </m:r>
      </m:oMath>
      <w:r>
        <w:t>”把它们连接起来．</w:t>
      </w:r>
      <w:r>
        <w:br w:type="textWrapping"/>
      </w:r>
    </w:p>
    <w:p>
      <w:r>
        <w:rPr>
          <w:color w:val="3333FF"/>
        </w:rPr>
        <w:t>21.【答案】</w:t>
      </w:r>
      <w:r>
        <w:t>解：因为最小的正整数是</w:t>
      </w:r>
      <m:oMath>
        <m:r>
          <w:rPr>
            <w:rFonts w:ascii="Cambria Math" w:hAnsi="Cambria Math"/>
          </w:rPr>
          <m:t>1</m:t>
        </m:r>
      </m:oMath>
      <w:r>
        <w:t>，最大的负整数是</w:t>
      </w:r>
      <m:oMath>
        <m:r>
          <w:rPr>
            <w:rFonts w:ascii="Cambria Math" w:hAnsi="Cambria Math"/>
          </w:rPr>
          <m:t>-1</m:t>
        </m:r>
      </m:oMath>
      <w:r>
        <w:t>，绝对值最小的有理数是</w:t>
      </w:r>
      <m:oMath>
        <m:r>
          <w:rPr>
            <w:rFonts w:ascii="Cambria Math" w:hAnsi="Cambria Math"/>
          </w:rPr>
          <m:t>0</m:t>
        </m:r>
      </m:oMath>
      <w:r>
        <w:t>， </w:t>
      </w:r>
      <w:r>
        <w:br w:type="textWrapping"/>
      </w:r>
      <w:r>
        <w:t>数轴上到原点距离为</w:t>
      </w:r>
      <m:oMath>
        <m:r>
          <w:rPr>
            <w:rFonts w:ascii="Cambria Math" w:hAnsi="Cambria Math"/>
          </w:rPr>
          <m:t>3</m:t>
        </m:r>
      </m:oMath>
      <w:r>
        <w:t>的点表示的数是</w:t>
      </w:r>
      <m:oMath>
        <m:r>
          <m:rPr>
            <m:nor/>
            <m:sty m:val="p"/>
          </m:rPr>
          <m:t>±3</m:t>
        </m:r>
      </m:oMath>
      <w:r>
        <w:t>， </w:t>
      </w:r>
      <w:r>
        <w:br w:type="textWrapping"/>
      </w:r>
      <w:r>
        <w:t>所以</w:t>
      </w:r>
      <m:oMath>
        <m:r>
          <w:rPr>
            <w:rFonts w:ascii="Cambria Math" w:hAnsi="Cambria Math"/>
          </w:rPr>
          <m:t>a=1</m:t>
        </m:r>
      </m:oMath>
      <w:r>
        <w:t>，</w:t>
      </w:r>
      <m:oMath>
        <m:r>
          <w:rPr>
            <w:rFonts w:ascii="Cambria Math" w:hAnsi="Cambria Math"/>
          </w:rPr>
          <m:t>b=-1</m:t>
        </m:r>
      </m:oMath>
      <w:r>
        <w:t>，</w:t>
      </w:r>
      <m:oMath>
        <m:r>
          <w:rPr>
            <w:rFonts w:ascii="Cambria Math" w:hAnsi="Cambria Math"/>
          </w:rPr>
          <m:t>c=0</m:t>
        </m:r>
      </m:oMath>
      <w:r>
        <w:t>，</w:t>
      </w:r>
      <m:oMath>
        <m:r>
          <w:rPr>
            <w:rFonts w:ascii="Cambria Math" w:hAnsi="Cambria Math"/>
          </w:rPr>
          <m:t>d=</m:t>
        </m:r>
        <m:r>
          <m:rPr>
            <m:nor/>
            <m:sty m:val="p"/>
          </m:rPr>
          <m:t>±3</m:t>
        </m:r>
      </m:oMath>
      <w:r>
        <w:t>． </w:t>
      </w:r>
      <w:r>
        <w:br w:type="textWrapping"/>
      </w:r>
      <w:r>
        <w:t>当</w:t>
      </w:r>
      <m:oMath>
        <m:r>
          <w:rPr>
            <w:rFonts w:ascii="Cambria Math" w:hAnsi="Cambria Math"/>
          </w:rPr>
          <m:t>d=3</m:t>
        </m:r>
      </m:oMath>
      <w:r>
        <w:t>时，</w:t>
      </w:r>
      <m:oMath>
        <m:r>
          <m:rPr>
            <m:nor/>
            <m:sty m:val="p"/>
          </m:rPr>
          <m:t>4a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3b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2c</m:t>
        </m:r>
        <m:r>
          <w:rPr>
            <w:rFonts w:ascii="Cambria Math" w:hAnsi="Cambria Math"/>
          </w:rPr>
          <m:t>+d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=4</m:t>
        </m:r>
        <m:r>
          <m:rPr>
            <m:nor/>
            <m:sty m:val="p"/>
          </m:rPr>
          <m:t>×1</m:t>
        </m:r>
        <m:r>
          <w:rPr>
            <w:rFonts w:ascii="Cambria Math" w:hAnsi="Cambria Math"/>
          </w:rPr>
          <m:t>+3</m:t>
        </m:r>
        <m:r>
          <m:rPr>
            <m:nor/>
            <m:sty m:val="p"/>
          </m:rPr>
          <m:t>×</m:t>
        </m:r>
        <m:r>
          <w:rPr>
            <w:rFonts w:ascii="Cambria Math" w:hAnsi="Cambria Math"/>
          </w:rPr>
          <m:t>(-1)+2</m:t>
        </m:r>
        <m:r>
          <m:rPr>
            <m:nor/>
            <m:sty m:val="p"/>
          </m:rPr>
          <m:t>×0</m:t>
        </m:r>
        <m:r>
          <w:rPr>
            <w:rFonts w:ascii="Cambria Math" w:hAnsi="Cambria Math"/>
          </w:rPr>
          <m:t>+3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=4</m:t>
        </m:r>
      </m:oMath>
      <w:r>
        <w:t>， </w:t>
      </w:r>
      <w:r>
        <w:br w:type="textWrapping"/>
      </w:r>
      <w:r>
        <w:t>所以</w:t>
      </w:r>
      <m:oMath>
        <m:r>
          <m:rPr>
            <m:nor/>
            <m:sty m:val="p"/>
          </m:rPr>
          <m:t>4a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3b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2c</m:t>
        </m:r>
        <m:r>
          <w:rPr>
            <w:rFonts w:ascii="Cambria Math" w:hAnsi="Cambria Math"/>
          </w:rPr>
          <m:t>+d</m:t>
        </m:r>
      </m:oMath>
      <w:r>
        <w:t>的倒数是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； </w:t>
      </w:r>
      <w:r>
        <w:br w:type="textWrapping"/>
      </w:r>
      <w:r>
        <w:t>当</w:t>
      </w:r>
      <m:oMath>
        <m:r>
          <w:rPr>
            <w:rFonts w:ascii="Cambria Math" w:hAnsi="Cambria Math"/>
          </w:rPr>
          <m:t>d=-3</m:t>
        </m:r>
      </m:oMath>
      <w:r>
        <w:t>时，</w:t>
      </w:r>
      <m:oMath>
        <m:r>
          <m:rPr>
            <m:nor/>
            <m:sty m:val="p"/>
          </m:rPr>
          <m:t>4a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3b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2c</m:t>
        </m:r>
        <m:r>
          <w:rPr>
            <w:rFonts w:ascii="Cambria Math" w:hAnsi="Cambria Math"/>
          </w:rPr>
          <m:t>+d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=4</m:t>
        </m:r>
        <m:r>
          <m:rPr>
            <m:nor/>
            <m:sty m:val="p"/>
          </m:rPr>
          <m:t>×1</m:t>
        </m:r>
        <m:r>
          <w:rPr>
            <w:rFonts w:ascii="Cambria Math" w:hAnsi="Cambria Math"/>
          </w:rPr>
          <m:t>+3</m:t>
        </m:r>
        <m:r>
          <m:rPr>
            <m:nor/>
            <m:sty m:val="p"/>
          </m:rPr>
          <m:t>×</m:t>
        </m:r>
        <m:r>
          <w:rPr>
            <w:rFonts w:ascii="Cambria Math" w:hAnsi="Cambria Math"/>
          </w:rPr>
          <m:t>(-1)+2</m:t>
        </m:r>
        <m:r>
          <m:rPr>
            <m:nor/>
            <m:sty m:val="p"/>
          </m:rPr>
          <m:t>×0</m:t>
        </m:r>
        <m:r>
          <w:rPr>
            <w:rFonts w:ascii="Cambria Math" w:hAnsi="Cambria Math"/>
          </w:rPr>
          <m:t>-3</m:t>
        </m:r>
      </m:oMath>
      <w:r>
        <w:t> </w:t>
      </w:r>
      <w:r>
        <w:br w:type="textWrapping"/>
      </w:r>
      <m:oMath>
        <m:r>
          <w:rPr>
            <w:rFonts w:ascii="Cambria Math" w:hAnsi="Cambria Math"/>
          </w:rPr>
          <m:t>=-2</m:t>
        </m:r>
      </m:oMath>
      <w:r>
        <w:t>， </w:t>
      </w:r>
      <w:r>
        <w:br w:type="textWrapping"/>
      </w:r>
      <w:r>
        <w:t>所以</w:t>
      </w:r>
      <m:oMath>
        <m:r>
          <m:rPr>
            <m:nor/>
            <m:sty m:val="p"/>
          </m:rPr>
          <m:t>4a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3b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2c</m:t>
        </m:r>
        <m:r>
          <w:rPr>
            <w:rFonts w:ascii="Cambria Math" w:hAnsi="Cambria Math"/>
          </w:rPr>
          <m:t>+d</m:t>
        </m:r>
      </m:oMath>
      <w:r>
        <w:t>的倒数是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．;</w:t>
      </w:r>
    </w:p>
    <w:p>
      <w:r>
        <w:rPr>
          <w:color w:val="3333FF"/>
        </w:rPr>
        <w:t>【解析】</w:t>
      </w:r>
      <w:r>
        <w:t> </w:t>
      </w:r>
      <w:r>
        <w:br w:type="textWrapping"/>
      </w:r>
      <w:r>
        <w:t>根据关于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>、</w:t>
      </w:r>
      <m:oMath>
        <m:r>
          <w:rPr>
            <w:rFonts w:ascii="Cambria Math" w:hAnsi="Cambria Math"/>
          </w:rPr>
          <m:t>c</m:t>
        </m:r>
      </m:oMath>
      <w:r>
        <w:t>、</w:t>
      </w:r>
      <m:oMath>
        <m:r>
          <w:rPr>
            <w:rFonts w:ascii="Cambria Math" w:hAnsi="Cambria Math"/>
          </w:rPr>
          <m:t>d</m:t>
        </m:r>
      </m:oMath>
      <w:r>
        <w:t>的叙述，先确定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>、</w:t>
      </w:r>
      <m:oMath>
        <m:r>
          <w:rPr>
            <w:rFonts w:ascii="Cambria Math" w:hAnsi="Cambria Math"/>
          </w:rPr>
          <m:t>c</m:t>
        </m:r>
      </m:oMath>
      <w:r>
        <w:t>、</w:t>
      </w:r>
      <m:oMath>
        <m:r>
          <w:rPr>
            <w:rFonts w:ascii="Cambria Math" w:hAnsi="Cambria Math"/>
          </w:rPr>
          <m:t>d</m:t>
        </m:r>
      </m:oMath>
      <w:r>
        <w:t>的具体数值，计算代数式</w:t>
      </w:r>
      <m:oMath>
        <m:r>
          <m:rPr>
            <m:nor/>
            <m:sty m:val="p"/>
          </m:rPr>
          <m:t>4a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3b</m:t>
        </m:r>
        <m:r>
          <w:rPr>
            <w:rFonts w:ascii="Cambria Math" w:hAnsi="Cambria Math"/>
          </w:rPr>
          <m:t>+</m:t>
        </m:r>
        <m:r>
          <m:rPr>
            <m:nor/>
            <m:sty m:val="p"/>
          </m:rPr>
          <m:t>2c</m:t>
        </m:r>
        <m:r>
          <w:rPr>
            <w:rFonts w:ascii="Cambria Math" w:hAnsi="Cambria Math"/>
          </w:rPr>
          <m:t>+d</m:t>
        </m:r>
      </m:oMath>
      <w:r>
        <w:t>的值，最后求出其倒数． </w:t>
      </w:r>
      <w:r>
        <w:br w:type="textWrapping"/>
      </w:r>
      <w:r>
        <w:t>该题考查了有理数、绝对值、倒数的相关知识及有理数的混合运算，题目综合性较强．解决本题的关键是确定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>、</w:t>
      </w:r>
      <m:oMath>
        <m:r>
          <w:rPr>
            <w:rFonts w:ascii="Cambria Math" w:hAnsi="Cambria Math"/>
          </w:rPr>
          <m:t>c</m:t>
        </m:r>
      </m:oMath>
      <w:r>
        <w:t>、</w:t>
      </w:r>
      <m:oMath>
        <m:r>
          <w:rPr>
            <w:rFonts w:ascii="Cambria Math" w:hAnsi="Cambria Math"/>
          </w:rPr>
          <m:t>d</m:t>
        </m:r>
      </m:oMath>
      <w:r>
        <w:t>的值．注意：最小的正整数是</w:t>
      </w:r>
      <m:oMath>
        <m:r>
          <w:rPr>
            <w:rFonts w:ascii="Cambria Math" w:hAnsi="Cambria Math"/>
          </w:rPr>
          <m:t>1</m:t>
        </m:r>
      </m:oMath>
      <w:r>
        <w:t>，没有最小的正数；最大的负整数是</w:t>
      </w:r>
      <m:oMath>
        <m:r>
          <w:rPr>
            <w:rFonts w:ascii="Cambria Math" w:hAnsi="Cambria Math"/>
          </w:rPr>
          <m:t>-1</m:t>
        </m:r>
      </m:oMath>
      <w:r>
        <w:t>，没有最大的负数；绝对值最小的有理数是</w:t>
      </w:r>
      <m:oMath>
        <m:r>
          <w:rPr>
            <w:rFonts w:ascii="Cambria Math" w:hAnsi="Cambria Math"/>
          </w:rPr>
          <m:t>0</m:t>
        </m:r>
      </m:oMath>
      <w:r>
        <w:t>，绝对值是它本身的数是正数和</w:t>
      </w:r>
      <m:oMath>
        <m:r>
          <w:rPr>
            <w:rFonts w:ascii="Cambria Math" w:hAnsi="Cambria Math"/>
          </w:rPr>
          <m:t>0</m:t>
        </m:r>
      </m:oMath>
      <w:r>
        <w:t>；倒数是它本身的数是</w:t>
      </w:r>
      <m:oMath>
        <m:r>
          <m:rPr>
            <m:nor/>
            <m:sty m:val="p"/>
          </m:rPr>
          <m:t>±1</m:t>
        </m:r>
      </m:oMath>
      <w:r>
        <w:t>．</w:t>
      </w:r>
      <w:r>
        <w:br w:type="textWrapping"/>
      </w:r>
    </w:p>
    <w:p>
      <w:r>
        <w:rPr>
          <w:color w:val="3333FF"/>
        </w:rPr>
        <w:t>22.【答案】</w:t>
      </w:r>
      <w:r>
        <w:t>解：（1）5+（-8）+（-3）+4（-5）+1+11=5， </w:t>
      </w:r>
      <w:r>
        <w:br w:type="textWrapping"/>
      </w:r>
      <w:r>
        <w:t>答：B地在A地的东方，距离A地5千米． </w:t>
      </w:r>
      <w:r>
        <w:br w:type="textWrapping"/>
      </w:r>
      <w:r>
        <w:t>（2）5+（-8）=-3，|-3|=3； </w:t>
      </w:r>
      <w:r>
        <w:br w:type="textWrapping"/>
      </w:r>
      <w:r>
        <w:t>-3+（-3）=-6，|-6|=6； </w:t>
      </w:r>
      <w:r>
        <w:br w:type="textWrapping"/>
      </w:r>
      <w:r>
        <w:t>-6+4=-2，|-2|=2； </w:t>
      </w:r>
      <w:r>
        <w:br w:type="textWrapping"/>
      </w:r>
      <w:r>
        <w:t>-2+（-5）=-7，|-7|=7； </w:t>
      </w:r>
      <w:r>
        <w:br w:type="textWrapping"/>
      </w:r>
      <w:r>
        <w:t>-7+1=-6，|-6|=6； </w:t>
      </w:r>
      <w:r>
        <w:br w:type="textWrapping"/>
      </w:r>
      <w:r>
        <w:t>-6+11=5，|5|=5． </w:t>
      </w:r>
      <w:r>
        <w:br w:type="textWrapping"/>
      </w:r>
      <w:r>
        <w:t>∵2＜3＜5＜6＜7， </w:t>
      </w:r>
      <w:r>
        <w:br w:type="textWrapping"/>
      </w:r>
      <w:r>
        <w:t>∴救生艇离出发地A最远处有7千米远． </w:t>
      </w:r>
      <w:r>
        <w:br w:type="textWrapping"/>
      </w:r>
      <w:r>
        <w:t>（3）|5|+|-8|+|-3|+|4|+|-5|+|1|+|11|=37（千米）， </w:t>
      </w:r>
      <w:r>
        <w:br w:type="textWrapping"/>
      </w:r>
      <w:r>
        <w:t>37×0.6=22.2（升）． </w:t>
      </w:r>
      <w:r>
        <w:br w:type="textWrapping"/>
      </w:r>
      <w:r>
        <w:t>答：救生艇当天救灾过程中共消耗22.2升油．;</w:t>
      </w:r>
    </w:p>
    <w:p>
      <w:r>
        <w:rPr>
          <w:color w:val="3333FF"/>
        </w:rPr>
        <w:t>【解析】</w:t>
      </w:r>
      <w:r>
        <w:t> </w:t>
      </w:r>
      <w:r>
        <w:br w:type="textWrapping"/>
      </w:r>
      <m:oMath>
        <m:r>
          <w:rPr>
            <w:rFonts w:ascii="Cambria Math" w:hAnsi="Cambria Math"/>
          </w:rPr>
          <m:t>(1)</m:t>
        </m:r>
      </m:oMath>
      <w:r>
        <w:t>根据有理数的加法，可得和，再根据向东为正，和的符号，可判定方向； </w:t>
      </w:r>
      <w:r>
        <w:br w:type="textWrapping"/>
      </w:r>
      <m:oMath>
        <m:r>
          <w:rPr>
            <w:rFonts w:ascii="Cambria Math" w:hAnsi="Cambria Math"/>
          </w:rPr>
          <m:t>(2)</m:t>
        </m:r>
      </m:oMath>
      <w:r>
        <w:t>根据有理数的加法，可得每次的距离，再根据有理数的大小比较，可得最远； </w:t>
      </w:r>
      <w:r>
        <w:br w:type="textWrapping"/>
      </w:r>
      <m:oMath>
        <m:r>
          <w:rPr>
            <w:rFonts w:ascii="Cambria Math" w:hAnsi="Cambria Math"/>
          </w:rPr>
          <m:t>(3)</m:t>
        </m:r>
      </m:oMath>
      <w:r>
        <w:t>求各数的绝对值值和，再乘以</w:t>
      </w:r>
      <m:oMath>
        <m:r>
          <w:rPr>
            <w:rFonts w:ascii="Cambria Math" w:hAnsi="Cambria Math"/>
          </w:rPr>
          <m:t>0.6</m:t>
        </m:r>
      </m:oMath>
      <w:r>
        <w:t>即可． </w:t>
      </w:r>
      <w:r>
        <w:br w:type="textWrapping"/>
      </w:r>
      <w:r>
        <w:t>此题主要考查了正数和负数以及有理数的混合运算，解答本题的关键是正负数在题目中的实际意义．</w:t>
      </w:r>
      <w:r>
        <w:br w:type="textWrapping"/>
      </w:r>
    </w:p>
    <w:p>
      <w:r>
        <w:rPr>
          <w:color w:val="3333FF"/>
        </w:rPr>
        <w:t>23.【答案】</w:t>
      </w:r>
    </w:p>
    <w:p>
      <w:pPr>
        <w:ind w:left="420"/>
      </w:pPr>
      <w:r>
        <w:t>解：</w:t>
      </w:r>
      <m:oMath>
        <m:r>
          <w:rPr>
            <w:rFonts w:ascii="Cambria Math" w:hAnsi="Cambria Math"/>
          </w:rPr>
          <m:t>(1)2</m:t>
        </m:r>
      </m:oMath>
      <w:r>
        <w:t>；</w:t>
      </w:r>
      <m:oMath>
        <m:r>
          <w:rPr>
            <w:rFonts w:ascii="Cambria Math" w:hAnsi="Cambria Math"/>
          </w:rPr>
          <m:t>5</m:t>
        </m:r>
      </m:oMath>
      <w:r>
        <w:t>；</w:t>
      </w:r>
      <m:oMath>
        <m:r>
          <w:rPr>
            <w:rFonts w:ascii="Cambria Math" w:hAnsi="Cambria Math"/>
          </w:rPr>
          <m:t>10</m:t>
        </m:r>
      </m:oMath>
      <w:r>
        <w:t>；</w:t>
      </w:r>
      <m:oMath>
        <m:r>
          <w:rPr>
            <w:rFonts w:ascii="Cambria Math" w:hAnsi="Cambria Math"/>
          </w:rPr>
          <m:t>2</m:t>
        </m:r>
      </m:oMath>
      <w:r>
        <w:t>；</w:t>
      </w:r>
      <m:oMath>
        <m:r>
          <w:rPr>
            <w:rFonts w:ascii="Cambria Math" w:hAnsi="Cambria Math"/>
          </w:rPr>
          <m:t>15</m:t>
        </m:r>
      </m:oMath>
      <w:r>
        <w:t>；</w:t>
      </w:r>
      <m:oMath>
        <m:r>
          <w:rPr>
            <w:rFonts w:ascii="Cambria Math" w:hAnsi="Cambria Math"/>
          </w:rPr>
          <m:t>0</m:t>
        </m:r>
      </m:oMath>
      <w:r>
        <w:t>；</w:t>
      </w:r>
    </w:p>
    <w:p>
      <w:pPr>
        <w:ind w:left="420"/>
      </w:pPr>
      <m:oMath>
        <m:r>
          <w:rPr>
            <w:rFonts w:ascii="Cambria Math" w:hAnsi="Cambria Math"/>
          </w:rPr>
          <m:t>(2)|m-n|=d</m:t>
        </m:r>
      </m:oMath>
      <w:r>
        <w:t xml:space="preserve">； </w:t>
      </w:r>
      <m:oMath>
        <m:r>
          <w:rPr>
            <w:rFonts w:ascii="Cambria Math" w:hAnsi="Cambria Math"/>
          </w:rPr>
          <m:t>(3)</m:t>
        </m:r>
      </m:oMath>
      <w:r>
        <w:t>存在，符合条件的整数为</w:t>
      </w:r>
      <m:oMath>
        <m:r>
          <w:rPr>
            <w:rFonts w:ascii="Cambria Math" w:hAnsi="Cambria Math"/>
          </w:rPr>
          <m:t>-3</m:t>
        </m:r>
      </m:oMath>
      <w:r>
        <w:t>或</w:t>
      </w:r>
      <m:oMath>
        <m:r>
          <w:rPr>
            <w:rFonts w:ascii="Cambria Math" w:hAnsi="Cambria Math"/>
          </w:rPr>
          <m:t>4.</m:t>
        </m:r>
      </m:oMath>
      <w:r>
        <w:t xml:space="preserve"> </w:t>
      </w:r>
      <w:r>
        <w:drawing>
          <wp:inline distT="0" distB="0" distL="0" distR="0">
            <wp:extent cx="2033905" cy="33083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4000" cy="3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．;</w:t>
      </w:r>
    </w:p>
    <w:p>
      <w:r>
        <w:rPr>
          <w:color w:val="3333FF"/>
        </w:rPr>
        <w:t>【解析】</w:t>
      </w:r>
    </w:p>
    <w:p>
      <w:r>
        <w:t>这道题主要考查两点间的距离及数轴．</w:t>
      </w:r>
    </w:p>
    <w:p>
      <m:oMath>
        <m:r>
          <w:rPr>
            <w:rFonts w:ascii="Cambria Math" w:hAnsi="Cambria Math"/>
          </w:rPr>
          <m:t>(1)</m:t>
        </m:r>
      </m:oMath>
      <w:r>
        <w:t>根据</w:t>
      </w:r>
      <m:oMath>
        <m:r>
          <w:rPr>
            <w:rFonts w:ascii="Cambria Math" w:hAnsi="Cambria Math"/>
          </w:rPr>
          <m:t>m</m:t>
        </m:r>
      </m:oMath>
      <w:r>
        <w:t>、</w:t>
      </w:r>
      <m:oMath>
        <m:r>
          <w:rPr>
            <w:rFonts w:ascii="Cambria Math" w:hAnsi="Cambria Math"/>
          </w:rPr>
          <m:t>n</m:t>
        </m:r>
      </m:oMath>
      <w:r>
        <w:t>所表示的数在数轴上表示出其具体位置即可得到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 xml:space="preserve">两点的距离； </w:t>
      </w:r>
      <m:oMath>
        <m:r>
          <w:rPr>
            <w:rFonts w:ascii="Cambria Math" w:hAnsi="Cambria Math"/>
          </w:rPr>
          <m:t>(2)</m:t>
        </m:r>
      </m:oMath>
      <w:r>
        <w:t>根据</w:t>
      </w:r>
      <m:oMath>
        <m:r>
          <w:rPr>
            <w:rFonts w:ascii="Cambria Math" w:hAnsi="Cambria Math"/>
          </w:rPr>
          <m:t>(1)</m:t>
        </m:r>
      </m:oMath>
      <w:r>
        <w:t>中所得到的数据，可得到</w:t>
      </w:r>
      <m:oMath>
        <m:r>
          <w:rPr>
            <w:rFonts w:ascii="Cambria Math" w:hAnsi="Cambria Math"/>
          </w:rPr>
          <m:t>|m-n|=d</m:t>
        </m:r>
      </m:oMath>
      <w:r>
        <w:t xml:space="preserve">； </w:t>
      </w:r>
      <m:oMath>
        <m:r>
          <w:rPr>
            <w:rFonts w:ascii="Cambria Math" w:hAnsi="Cambria Math"/>
          </w:rPr>
          <m:t>(3)</m:t>
        </m:r>
      </m:oMath>
      <w:r>
        <w:t xml:space="preserve">根据题意画出数轴即可得到答案． </w:t>
      </w:r>
      <w:r>
        <w:br w:type="textWrapping"/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901" w:right="1996" w:bottom="901" w:left="1996" w:header="499" w:footer="49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Courier">
    <w:altName w:val="Courier New"/>
    <w:panose1 w:val="02070409020205020404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left"/>
      <w:rPr>
        <w:rFonts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151FC"/>
    <w:rsid w:val="006C40B2"/>
    <w:rsid w:val="00AA1D8D"/>
    <w:rsid w:val="00B47730"/>
    <w:rsid w:val="00C02FC6"/>
    <w:rsid w:val="00CB0664"/>
    <w:rsid w:val="00FC27AF"/>
    <w:rsid w:val="00FC693F"/>
    <w:rsid w:val="52DA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uiPriority="99" w:semiHidden="0" w:name="List Bullet"/>
    <w:lsdException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qFormat="1"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360" w:lineRule="auto"/>
    </w:pPr>
    <w:rPr>
      <w:rFonts w:ascii="Times New Roman" w:hAnsi="Times New Roman" w:eastAsia="宋体" w:cstheme="minorBidi"/>
      <w:sz w:val="21"/>
      <w:szCs w:val="22"/>
      <w:lang w:val="en-US" w:eastAsia="en-US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32">
    <w:name w:val="Default Paragraph Font"/>
    <w:semiHidden/>
    <w:unhideWhenUsed/>
    <w:uiPriority w:val="1"/>
  </w:style>
  <w:style w:type="table" w:default="1" w:styleId="3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line="240" w:lineRule="auto"/>
    </w:pPr>
  </w:style>
  <w:style w:type="paragraph" w:styleId="25">
    <w:name w:val="header"/>
    <w:basedOn w:val="1"/>
    <w:link w:val="135"/>
    <w:unhideWhenUsed/>
    <w:qFormat/>
    <w:uiPriority w:val="99"/>
    <w:pPr>
      <w:tabs>
        <w:tab w:val="center" w:pos="4680"/>
        <w:tab w:val="right" w:pos="9360"/>
      </w:tabs>
      <w:spacing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7">
    <w:name w:val="Light Shading"/>
    <w:basedOn w:val="35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1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2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3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5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Shading Accent 6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1">
    <w:name w:val="Colorful List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character" w:customStyle="1" w:styleId="135">
    <w:name w:val="页眉 字符"/>
    <w:basedOn w:val="32"/>
    <w:link w:val="25"/>
    <w:uiPriority w:val="99"/>
  </w:style>
  <w:style w:type="character" w:customStyle="1" w:styleId="136">
    <w:name w:val="页脚 字符"/>
    <w:basedOn w:val="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标题 1 字符"/>
    <w:basedOn w:val="32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标题 2 字符"/>
    <w:basedOn w:val="32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标题 3 字符"/>
    <w:basedOn w:val="32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标题 字符"/>
    <w:basedOn w:val="32"/>
    <w:link w:val="3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副标题 字符"/>
    <w:basedOn w:val="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字符"/>
    <w:basedOn w:val="32"/>
    <w:link w:val="19"/>
    <w:uiPriority w:val="99"/>
  </w:style>
  <w:style w:type="character" w:customStyle="1" w:styleId="145">
    <w:name w:val="正文文本 2 字符"/>
    <w:basedOn w:val="32"/>
    <w:link w:val="28"/>
    <w:uiPriority w:val="99"/>
  </w:style>
  <w:style w:type="character" w:customStyle="1" w:styleId="146">
    <w:name w:val="正文文本 3 字符"/>
    <w:basedOn w:val="32"/>
    <w:link w:val="17"/>
    <w:uiPriority w:val="99"/>
    <w:rPr>
      <w:sz w:val="16"/>
      <w:szCs w:val="16"/>
    </w:rPr>
  </w:style>
  <w:style w:type="character" w:customStyle="1" w:styleId="147">
    <w:name w:val="宏文本 字符"/>
    <w:basedOn w:val="32"/>
    <w:link w:val="13"/>
    <w:qFormat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引用 字符"/>
    <w:basedOn w:val="32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标题 4 字符"/>
    <w:basedOn w:val="32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标题 5 字符"/>
    <w:basedOn w:val="32"/>
    <w:link w:val="6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标题 6 字符"/>
    <w:basedOn w:val="32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标题 7 字符"/>
    <w:basedOn w:val="32"/>
    <w:link w:val="8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标题 8 字符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标题 9 字符"/>
    <w:basedOn w:val="32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明显引用 字符"/>
    <w:basedOn w:val="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164">
    <w:name w:val="Hei"/>
    <w:uiPriority w:val="0"/>
    <w:rPr>
      <w:rFonts w:ascii="黑体" w:hAnsi="黑体" w:eastAsia="黑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EF1582-7CB5-4688-AC8E-B453F3756E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3183</Words>
  <Characters>4329</Characters>
  <Lines>240</Lines>
  <Paragraphs>134</Paragraphs>
  <TotalTime>0</TotalTime>
  <ScaleCrop>false</ScaleCrop>
  <LinksUpToDate>false</LinksUpToDate>
  <CharactersWithSpaces>7378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Administrator</dc:creator>
  <cp:lastModifiedBy>Administrator</cp:lastModifiedBy>
  <dcterms:modified xsi:type="dcterms:W3CDTF">2023-09-12T13:28:15Z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